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8CAD8" w14:textId="1059513F" w:rsidR="00BE750C" w:rsidRPr="00862DAD" w:rsidRDefault="00CF2625" w:rsidP="00BE750C">
      <w:pPr>
        <w:spacing w:after="160" w:line="259" w:lineRule="auto"/>
        <w:jc w:val="center"/>
        <w:rPr>
          <w:b/>
          <w:bCs/>
          <w:iCs/>
          <w:color w:val="000000" w:themeColor="text1"/>
          <w:spacing w:val="-4"/>
          <w:sz w:val="28"/>
          <w:lang w:val="nl-NL"/>
        </w:rPr>
      </w:pPr>
      <w:r w:rsidRPr="00862DAD">
        <w:rPr>
          <w:b/>
          <w:bCs/>
          <w:iCs/>
          <w:color w:val="000000" w:themeColor="text1"/>
          <w:spacing w:val="-4"/>
          <w:sz w:val="28"/>
          <w:lang w:val="nl-NL"/>
        </w:rPr>
        <w:t>Phụ lục</w:t>
      </w:r>
      <w:r w:rsidR="00BE750C" w:rsidRPr="00862DAD">
        <w:rPr>
          <w:b/>
          <w:bCs/>
          <w:iCs/>
          <w:color w:val="000000" w:themeColor="text1"/>
          <w:spacing w:val="-4"/>
          <w:sz w:val="28"/>
          <w:lang w:val="nl-NL"/>
        </w:rPr>
        <w:t xml:space="preserve"> I</w:t>
      </w:r>
    </w:p>
    <w:p w14:paraId="0EA4EB08" w14:textId="567E7805" w:rsidR="00BE750C" w:rsidRPr="00862DAD" w:rsidRDefault="00BE750C" w:rsidP="00BE750C">
      <w:pPr>
        <w:spacing w:after="160" w:line="259" w:lineRule="auto"/>
        <w:jc w:val="center"/>
        <w:rPr>
          <w:i/>
          <w:strike/>
          <w:color w:val="000000" w:themeColor="text1"/>
          <w:spacing w:val="-6"/>
          <w:sz w:val="28"/>
          <w:lang w:val="nl-NL"/>
        </w:rPr>
      </w:pPr>
      <w:bookmarkStart w:id="0" w:name="_Hlk193203438"/>
      <w:r w:rsidRPr="00862DAD">
        <w:rPr>
          <w:b/>
          <w:bCs/>
          <w:color w:val="000000" w:themeColor="text1"/>
          <w:spacing w:val="-6"/>
          <w:sz w:val="28"/>
          <w:szCs w:val="28"/>
          <w:lang w:val="de-DE"/>
        </w:rPr>
        <w:t xml:space="preserve">HỒ SƠ TRÌNH KÝ VỀ PHÒNG CHÁY, CHỮA CHÁY, CỨU NẠN, CỨU HỘ </w:t>
      </w:r>
    </w:p>
    <w:bookmarkEnd w:id="0"/>
    <w:p w14:paraId="3270A96C" w14:textId="5A8DA0F0" w:rsidR="00BE750C" w:rsidRPr="00862DAD" w:rsidRDefault="00BE750C" w:rsidP="00BE750C">
      <w:pPr>
        <w:spacing w:line="320" w:lineRule="atLeast"/>
        <w:jc w:val="center"/>
        <w:rPr>
          <w:i/>
          <w:iCs/>
          <w:color w:val="000000" w:themeColor="text1"/>
          <w:position w:val="-10"/>
          <w:sz w:val="28"/>
          <w:szCs w:val="28"/>
          <w:lang w:val="de-DE"/>
        </w:rPr>
      </w:pPr>
      <w:r w:rsidRPr="00862DAD">
        <w:rPr>
          <w:i/>
          <w:iCs/>
          <w:color w:val="000000" w:themeColor="text1"/>
          <w:position w:val="-10"/>
          <w:sz w:val="28"/>
          <w:szCs w:val="28"/>
          <w:lang w:val="de-DE"/>
        </w:rPr>
        <w:t xml:space="preserve">(Kèm theo Thông tư số </w:t>
      </w:r>
      <w:r w:rsidR="00FA5A11" w:rsidRPr="00862DAD">
        <w:rPr>
          <w:i/>
          <w:iCs/>
          <w:color w:val="000000" w:themeColor="text1"/>
          <w:position w:val="-10"/>
          <w:sz w:val="28"/>
          <w:szCs w:val="28"/>
          <w:lang w:val="de-DE"/>
        </w:rPr>
        <w:t>37</w:t>
      </w:r>
      <w:r w:rsidRPr="00862DAD">
        <w:rPr>
          <w:i/>
          <w:iCs/>
          <w:color w:val="000000" w:themeColor="text1"/>
          <w:position w:val="-10"/>
          <w:sz w:val="28"/>
          <w:szCs w:val="28"/>
          <w:lang w:val="de-DE"/>
        </w:rPr>
        <w:t xml:space="preserve">/2025/TT-BCA ngày </w:t>
      </w:r>
      <w:r w:rsidR="00FA5A11" w:rsidRPr="00862DAD">
        <w:rPr>
          <w:i/>
          <w:iCs/>
          <w:color w:val="000000" w:themeColor="text1"/>
          <w:position w:val="-10"/>
          <w:sz w:val="28"/>
          <w:szCs w:val="28"/>
          <w:lang w:val="de-DE"/>
        </w:rPr>
        <w:t>15</w:t>
      </w:r>
      <w:r w:rsidR="00C324B9">
        <w:rPr>
          <w:i/>
          <w:iCs/>
          <w:color w:val="000000" w:themeColor="text1"/>
          <w:position w:val="-10"/>
          <w:sz w:val="28"/>
          <w:szCs w:val="28"/>
          <w:lang w:val="de-DE"/>
        </w:rPr>
        <w:t xml:space="preserve"> tháng 5 năm </w:t>
      </w:r>
      <w:r w:rsidRPr="00862DAD">
        <w:rPr>
          <w:i/>
          <w:iCs/>
          <w:color w:val="000000" w:themeColor="text1"/>
          <w:position w:val="-10"/>
          <w:sz w:val="28"/>
          <w:szCs w:val="28"/>
          <w:lang w:val="de-DE"/>
        </w:rPr>
        <w:t>2025</w:t>
      </w:r>
    </w:p>
    <w:p w14:paraId="272054AD" w14:textId="77777777" w:rsidR="00BE750C" w:rsidRPr="00862DAD" w:rsidRDefault="00BE750C" w:rsidP="00BE750C">
      <w:pPr>
        <w:spacing w:line="320" w:lineRule="atLeast"/>
        <w:jc w:val="center"/>
        <w:rPr>
          <w:i/>
          <w:iCs/>
          <w:color w:val="000000" w:themeColor="text1"/>
          <w:position w:val="-10"/>
          <w:sz w:val="28"/>
          <w:szCs w:val="28"/>
          <w:lang w:val="de-DE"/>
        </w:rPr>
      </w:pPr>
      <w:r w:rsidRPr="00862DAD">
        <w:rPr>
          <w:i/>
          <w:iCs/>
          <w:color w:val="000000" w:themeColor="text1"/>
          <w:position w:val="-10"/>
          <w:sz w:val="28"/>
          <w:szCs w:val="28"/>
          <w:lang w:val="de-DE"/>
        </w:rPr>
        <w:t>của Bộ trưởng Bộ Công an)</w:t>
      </w:r>
    </w:p>
    <w:p w14:paraId="28C514FB" w14:textId="49731B0B" w:rsidR="00BE750C" w:rsidRPr="00862DAD" w:rsidRDefault="00297ED6">
      <w:pPr>
        <w:spacing w:after="160" w:line="259" w:lineRule="auto"/>
        <w:rPr>
          <w:i/>
          <w:color w:val="000000" w:themeColor="text1"/>
          <w:spacing w:val="-4"/>
          <w:sz w:val="28"/>
          <w:lang w:val="nl-NL"/>
        </w:rPr>
      </w:pPr>
      <w:r w:rsidRPr="00862DAD">
        <w:rPr>
          <w:i/>
          <w:noProof/>
          <w:color w:val="000000" w:themeColor="text1"/>
          <w:spacing w:val="-4"/>
          <w:sz w:val="28"/>
          <w:lang w:val="nl-NL"/>
        </w:rPr>
        <mc:AlternateContent>
          <mc:Choice Requires="wps">
            <w:drawing>
              <wp:anchor distT="0" distB="0" distL="114300" distR="114300" simplePos="0" relativeHeight="251700224" behindDoc="0" locked="0" layoutInCell="1" allowOverlap="1" wp14:anchorId="5FE14EFC" wp14:editId="70FF7425">
                <wp:simplePos x="0" y="0"/>
                <wp:positionH relativeFrom="column">
                  <wp:posOffset>2067101</wp:posOffset>
                </wp:positionH>
                <wp:positionV relativeFrom="paragraph">
                  <wp:posOffset>115865</wp:posOffset>
                </wp:positionV>
                <wp:extent cx="1733107" cy="0"/>
                <wp:effectExtent l="0" t="0" r="0" b="0"/>
                <wp:wrapNone/>
                <wp:docPr id="54577097" name="Straight Connector 36"/>
                <wp:cNvGraphicFramePr/>
                <a:graphic xmlns:a="http://schemas.openxmlformats.org/drawingml/2006/main">
                  <a:graphicData uri="http://schemas.microsoft.com/office/word/2010/wordprocessingShape">
                    <wps:wsp>
                      <wps:cNvCnPr/>
                      <wps:spPr>
                        <a:xfrm>
                          <a:off x="0" y="0"/>
                          <a:ext cx="17331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E3078C" id="Straight Connector 36"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62.75pt,9.1pt" to="299.2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" strokecolor="black [3200]" strokeweight=".5pt">
                <v:stroke joinstyle="miter"/>
              </v:line>
            </w:pict>
          </mc:Fallback>
        </mc:AlternateContent>
      </w:r>
    </w:p>
    <w:p w14:paraId="321E2787" w14:textId="138B5FBE" w:rsidR="00DF281B" w:rsidRPr="00F044B2" w:rsidRDefault="00DF281B" w:rsidP="002E32CF">
      <w:pPr>
        <w:spacing w:before="240" w:line="360" w:lineRule="exact"/>
        <w:ind w:firstLine="709"/>
        <w:jc w:val="both"/>
        <w:rPr>
          <w:b/>
          <w:color w:val="000000" w:themeColor="text1"/>
          <w:spacing w:val="2"/>
          <w:sz w:val="28"/>
          <w:szCs w:val="28"/>
          <w:lang w:val="en-US"/>
        </w:rPr>
      </w:pPr>
      <w:bookmarkStart w:id="1" w:name="_Hlk193273548"/>
      <w:r w:rsidRPr="00F044B2">
        <w:rPr>
          <w:b/>
          <w:color w:val="000000" w:themeColor="text1"/>
          <w:spacing w:val="2"/>
          <w:sz w:val="28"/>
          <w:szCs w:val="28"/>
        </w:rPr>
        <w:t xml:space="preserve">1. </w:t>
      </w:r>
      <w:r w:rsidR="0034593B" w:rsidRPr="00F044B2">
        <w:rPr>
          <w:b/>
          <w:color w:val="000000" w:themeColor="text1"/>
          <w:spacing w:val="2"/>
          <w:sz w:val="28"/>
          <w:szCs w:val="28"/>
          <w:lang w:val="en-US"/>
        </w:rPr>
        <w:t>Thành phần h</w:t>
      </w:r>
      <w:r w:rsidRPr="00F044B2">
        <w:rPr>
          <w:b/>
          <w:color w:val="000000" w:themeColor="text1"/>
          <w:spacing w:val="2"/>
          <w:sz w:val="28"/>
          <w:szCs w:val="28"/>
        </w:rPr>
        <w:t>ồ sơ trình ký thẩm định thiết kế về phòng cháy và chữa cháy</w:t>
      </w:r>
      <w:r w:rsidR="00B44863" w:rsidRPr="00F044B2">
        <w:rPr>
          <w:b/>
          <w:color w:val="000000" w:themeColor="text1"/>
          <w:spacing w:val="2"/>
          <w:sz w:val="28"/>
          <w:szCs w:val="28"/>
          <w:lang w:val="en-US"/>
        </w:rPr>
        <w:t>:</w:t>
      </w:r>
    </w:p>
    <w:bookmarkEnd w:id="1"/>
    <w:p w14:paraId="49DF3145" w14:textId="2264B4AF"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a) Phiếu kiểm soát quá trình giải quyết hồ sơ</w:t>
      </w:r>
      <w:r w:rsidR="008D511B" w:rsidRPr="00862DAD">
        <w:rPr>
          <w:bCs/>
          <w:color w:val="000000" w:themeColor="text1"/>
          <w:sz w:val="28"/>
          <w:szCs w:val="28"/>
          <w:lang w:val="en-US"/>
        </w:rPr>
        <w:t xml:space="preserve"> (nếu có)</w:t>
      </w:r>
      <w:r w:rsidRPr="00862DAD">
        <w:rPr>
          <w:bCs/>
          <w:color w:val="000000" w:themeColor="text1"/>
          <w:sz w:val="28"/>
          <w:szCs w:val="28"/>
        </w:rPr>
        <w:t>;</w:t>
      </w:r>
    </w:p>
    <w:p w14:paraId="12720BFF" w14:textId="77777777"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b) Báo cáo thẩm định thiết kế về phòng cháy và chữa cháy;</w:t>
      </w:r>
    </w:p>
    <w:p w14:paraId="3C42E6A4" w14:textId="77777777"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c) Bảng đối chiếu thẩm định thiết kế về phòng cháy và chữa cháy;</w:t>
      </w:r>
    </w:p>
    <w:p w14:paraId="6D96F379" w14:textId="77777777"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d) Dự thảo văn bản thẩm định thiết kế về phòng cháy và chữa cháy;</w:t>
      </w:r>
    </w:p>
    <w:p w14:paraId="53075740" w14:textId="77777777"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đ) Dự thảo văn bản thông báo phí thẩm định phê duyệt thiết kế về phòng cháy và chữa cháy (đối với trường hợp có thu phí);</w:t>
      </w:r>
    </w:p>
    <w:p w14:paraId="5BFBE40D" w14:textId="75413214" w:rsidR="00A904A6" w:rsidRPr="00862DAD" w:rsidRDefault="00DF281B" w:rsidP="00A904A6">
      <w:pPr>
        <w:spacing w:before="120" w:line="360" w:lineRule="exact"/>
        <w:ind w:firstLine="709"/>
        <w:jc w:val="both"/>
        <w:rPr>
          <w:bCs/>
          <w:color w:val="000000" w:themeColor="text1"/>
          <w:spacing w:val="-6"/>
          <w:sz w:val="28"/>
          <w:szCs w:val="28"/>
        </w:rPr>
      </w:pPr>
      <w:r w:rsidRPr="00862DAD">
        <w:rPr>
          <w:bCs/>
          <w:color w:val="000000" w:themeColor="text1"/>
          <w:spacing w:val="-6"/>
          <w:sz w:val="28"/>
          <w:szCs w:val="28"/>
        </w:rPr>
        <w:t>e) Dự thảo văn bản trả lời</w:t>
      </w:r>
      <w:r w:rsidR="00424559" w:rsidRPr="00862DAD">
        <w:rPr>
          <w:bCs/>
          <w:color w:val="000000" w:themeColor="text1"/>
          <w:spacing w:val="-6"/>
          <w:sz w:val="28"/>
          <w:szCs w:val="28"/>
          <w:lang w:val="en-US"/>
        </w:rPr>
        <w:t xml:space="preserve"> trong trường hợp không đạt yêu cầu</w:t>
      </w:r>
      <w:r w:rsidR="00A904A6" w:rsidRPr="00862DAD">
        <w:rPr>
          <w:bCs/>
          <w:color w:val="000000" w:themeColor="text1"/>
          <w:spacing w:val="-6"/>
          <w:sz w:val="28"/>
          <w:szCs w:val="28"/>
        </w:rPr>
        <w:t>;</w:t>
      </w:r>
    </w:p>
    <w:p w14:paraId="4E238732" w14:textId="4CCF34F4"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 xml:space="preserve">g) Phiếu tiếp nhận hồ sơ và các giấy tờ, tài liệu có trong hồ sơ của </w:t>
      </w:r>
      <w:r w:rsidR="00CC48BC" w:rsidRPr="00862DAD">
        <w:rPr>
          <w:bCs/>
          <w:color w:val="000000" w:themeColor="text1"/>
          <w:sz w:val="28"/>
          <w:szCs w:val="28"/>
          <w:lang w:val="en-US"/>
        </w:rPr>
        <w:t xml:space="preserve">cơ quan, tổ chức, cá nhân </w:t>
      </w:r>
      <w:r w:rsidRPr="00862DAD">
        <w:rPr>
          <w:bCs/>
          <w:color w:val="000000" w:themeColor="text1"/>
          <w:sz w:val="28"/>
          <w:szCs w:val="28"/>
        </w:rPr>
        <w:t>đã nộp trước đó</w:t>
      </w:r>
      <w:r w:rsidR="006E7F80" w:rsidRPr="00862DAD">
        <w:rPr>
          <w:bCs/>
          <w:color w:val="000000" w:themeColor="text1"/>
          <w:sz w:val="28"/>
          <w:szCs w:val="28"/>
          <w:lang w:val="en-US"/>
        </w:rPr>
        <w:t xml:space="preserve"> (nếu có)</w:t>
      </w:r>
      <w:r w:rsidRPr="00862DAD">
        <w:rPr>
          <w:bCs/>
          <w:color w:val="000000" w:themeColor="text1"/>
          <w:sz w:val="28"/>
          <w:szCs w:val="28"/>
        </w:rPr>
        <w:t>.</w:t>
      </w:r>
    </w:p>
    <w:p w14:paraId="440670F1" w14:textId="30D68E40" w:rsidR="00DF281B" w:rsidRPr="00862DAD" w:rsidRDefault="00DF281B" w:rsidP="002E32CF">
      <w:pPr>
        <w:spacing w:before="240" w:line="360" w:lineRule="exact"/>
        <w:ind w:firstLine="709"/>
        <w:jc w:val="both"/>
        <w:rPr>
          <w:b/>
          <w:color w:val="000000" w:themeColor="text1"/>
          <w:spacing w:val="-8"/>
          <w:sz w:val="28"/>
          <w:szCs w:val="28"/>
        </w:rPr>
      </w:pPr>
      <w:bookmarkStart w:id="2" w:name="_Hlk193273558"/>
      <w:r w:rsidRPr="00862DAD">
        <w:rPr>
          <w:b/>
          <w:color w:val="000000" w:themeColor="text1"/>
          <w:spacing w:val="-8"/>
          <w:sz w:val="28"/>
          <w:szCs w:val="28"/>
        </w:rPr>
        <w:t xml:space="preserve">2. </w:t>
      </w:r>
      <w:r w:rsidR="00FF46BE" w:rsidRPr="00862DAD">
        <w:rPr>
          <w:b/>
          <w:color w:val="000000" w:themeColor="text1"/>
          <w:sz w:val="28"/>
          <w:szCs w:val="28"/>
          <w:lang w:val="en-US"/>
        </w:rPr>
        <w:t>Thành phần h</w:t>
      </w:r>
      <w:r w:rsidR="00FF46BE" w:rsidRPr="00862DAD">
        <w:rPr>
          <w:b/>
          <w:color w:val="000000" w:themeColor="text1"/>
          <w:sz w:val="28"/>
          <w:szCs w:val="28"/>
        </w:rPr>
        <w:t xml:space="preserve">ồ sơ trình ký </w:t>
      </w:r>
      <w:r w:rsidR="001C13DA" w:rsidRPr="00862DAD">
        <w:rPr>
          <w:b/>
          <w:color w:val="000000" w:themeColor="text1"/>
          <w:spacing w:val="-8"/>
          <w:sz w:val="28"/>
          <w:szCs w:val="28"/>
          <w:lang w:val="en-US"/>
        </w:rPr>
        <w:t xml:space="preserve">kết quả </w:t>
      </w:r>
      <w:r w:rsidRPr="00862DAD">
        <w:rPr>
          <w:b/>
          <w:color w:val="000000" w:themeColor="text1"/>
          <w:spacing w:val="-8"/>
          <w:sz w:val="28"/>
          <w:szCs w:val="28"/>
        </w:rPr>
        <w:t>kiểm tra công tác nghiệm thu về phòng cháy và chữa cháy</w:t>
      </w:r>
      <w:r w:rsidR="00AD02C9" w:rsidRPr="00862DAD">
        <w:rPr>
          <w:b/>
          <w:color w:val="000000" w:themeColor="text1"/>
          <w:sz w:val="28"/>
          <w:szCs w:val="28"/>
          <w:lang w:val="en-US"/>
        </w:rPr>
        <w:t>:</w:t>
      </w:r>
    </w:p>
    <w:bookmarkEnd w:id="2"/>
    <w:p w14:paraId="462796FB" w14:textId="2DFF418A"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a) Phiếu kiểm soát quá trình giải quyết hồ sơ</w:t>
      </w:r>
      <w:r w:rsidR="00034417" w:rsidRPr="00862DAD">
        <w:rPr>
          <w:bCs/>
          <w:color w:val="000000" w:themeColor="text1"/>
          <w:sz w:val="28"/>
          <w:szCs w:val="28"/>
          <w:lang w:val="en-US"/>
        </w:rPr>
        <w:t xml:space="preserve"> (nếu có)</w:t>
      </w:r>
      <w:r w:rsidRPr="00862DAD">
        <w:rPr>
          <w:bCs/>
          <w:color w:val="000000" w:themeColor="text1"/>
          <w:sz w:val="28"/>
          <w:szCs w:val="28"/>
        </w:rPr>
        <w:t>;</w:t>
      </w:r>
    </w:p>
    <w:p w14:paraId="77D7F552" w14:textId="77777777" w:rsidR="00DF281B" w:rsidRPr="00862DAD" w:rsidRDefault="00DF281B" w:rsidP="00AE5C55">
      <w:pPr>
        <w:spacing w:before="120" w:line="360" w:lineRule="exact"/>
        <w:ind w:firstLine="709"/>
        <w:jc w:val="both"/>
        <w:rPr>
          <w:bCs/>
          <w:color w:val="000000" w:themeColor="text1"/>
          <w:spacing w:val="-6"/>
          <w:sz w:val="28"/>
          <w:szCs w:val="28"/>
        </w:rPr>
      </w:pPr>
      <w:r w:rsidRPr="00862DAD">
        <w:rPr>
          <w:bCs/>
          <w:color w:val="000000" w:themeColor="text1"/>
          <w:spacing w:val="-6"/>
          <w:sz w:val="28"/>
          <w:szCs w:val="28"/>
        </w:rPr>
        <w:t>b) Báo cáo kết quả kiểm tra công tác nghiệm thu về phòng cháy và chữa cháy;</w:t>
      </w:r>
    </w:p>
    <w:p w14:paraId="32EB3856" w14:textId="77777777" w:rsidR="00DF281B"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c) Biên bản kiểm tra công tác nghiệm thu về phòng cháy và chữa cháy;</w:t>
      </w:r>
    </w:p>
    <w:p w14:paraId="04DD044D" w14:textId="77777777" w:rsidR="00DF281B" w:rsidRPr="00862DAD" w:rsidRDefault="00DF281B" w:rsidP="00AE5C55">
      <w:pPr>
        <w:spacing w:before="120" w:line="360" w:lineRule="exact"/>
        <w:ind w:firstLine="709"/>
        <w:jc w:val="both"/>
        <w:rPr>
          <w:bCs/>
          <w:color w:val="000000" w:themeColor="text1"/>
          <w:spacing w:val="-6"/>
          <w:sz w:val="28"/>
          <w:szCs w:val="28"/>
        </w:rPr>
      </w:pPr>
      <w:r w:rsidRPr="00862DAD">
        <w:rPr>
          <w:bCs/>
          <w:color w:val="000000" w:themeColor="text1"/>
          <w:spacing w:val="-6"/>
          <w:sz w:val="28"/>
          <w:szCs w:val="28"/>
        </w:rPr>
        <w:t>d) Dự thảo văn bản chấp thuận kết quả nghiệm thu về phòng cháy và chữa cháy;</w:t>
      </w:r>
    </w:p>
    <w:p w14:paraId="2DFAB545" w14:textId="24CF31C9" w:rsidR="00DF281B" w:rsidRPr="00862DAD" w:rsidRDefault="00DF281B" w:rsidP="00AE5C55">
      <w:pPr>
        <w:spacing w:before="120" w:line="360" w:lineRule="exact"/>
        <w:ind w:firstLine="709"/>
        <w:jc w:val="both"/>
        <w:rPr>
          <w:bCs/>
          <w:color w:val="000000" w:themeColor="text1"/>
          <w:spacing w:val="-6"/>
          <w:sz w:val="28"/>
          <w:szCs w:val="28"/>
        </w:rPr>
      </w:pPr>
      <w:r w:rsidRPr="00862DAD">
        <w:rPr>
          <w:bCs/>
          <w:color w:val="000000" w:themeColor="text1"/>
          <w:spacing w:val="-6"/>
          <w:sz w:val="28"/>
          <w:szCs w:val="28"/>
        </w:rPr>
        <w:t>đ) Dự thảo văn bản trả lời</w:t>
      </w:r>
      <w:r w:rsidR="005D435C" w:rsidRPr="00862DAD">
        <w:rPr>
          <w:bCs/>
          <w:color w:val="000000" w:themeColor="text1"/>
          <w:spacing w:val="-6"/>
          <w:sz w:val="28"/>
          <w:szCs w:val="28"/>
          <w:lang w:val="en-US"/>
        </w:rPr>
        <w:t xml:space="preserve"> trong trường hợp không đạt yêu cầu</w:t>
      </w:r>
      <w:r w:rsidR="00D07FC9" w:rsidRPr="00862DAD">
        <w:rPr>
          <w:bCs/>
          <w:color w:val="000000" w:themeColor="text1"/>
          <w:spacing w:val="-6"/>
          <w:sz w:val="28"/>
          <w:szCs w:val="28"/>
        </w:rPr>
        <w:t>;</w:t>
      </w:r>
    </w:p>
    <w:p w14:paraId="3090DB3D" w14:textId="442F4603" w:rsidR="00506754" w:rsidRPr="00862DAD" w:rsidRDefault="00DF281B" w:rsidP="00AE5C55">
      <w:pPr>
        <w:spacing w:before="120" w:line="360" w:lineRule="exact"/>
        <w:ind w:firstLine="709"/>
        <w:jc w:val="both"/>
        <w:rPr>
          <w:bCs/>
          <w:color w:val="000000" w:themeColor="text1"/>
          <w:sz w:val="28"/>
          <w:szCs w:val="28"/>
        </w:rPr>
      </w:pPr>
      <w:r w:rsidRPr="00862DAD">
        <w:rPr>
          <w:bCs/>
          <w:color w:val="000000" w:themeColor="text1"/>
          <w:sz w:val="28"/>
          <w:szCs w:val="28"/>
        </w:rPr>
        <w:t xml:space="preserve">e) Phiếu tiếp nhận hồ sơ và các giấy tờ, tài liệu có trong hồ sơ của </w:t>
      </w:r>
      <w:r w:rsidR="00D07FC9" w:rsidRPr="00862DAD">
        <w:rPr>
          <w:bCs/>
          <w:color w:val="000000" w:themeColor="text1"/>
          <w:sz w:val="28"/>
          <w:szCs w:val="28"/>
          <w:lang w:val="en-US"/>
        </w:rPr>
        <w:t xml:space="preserve">cơ quan, tổ chức, cá nhân </w:t>
      </w:r>
      <w:r w:rsidRPr="00862DAD">
        <w:rPr>
          <w:bCs/>
          <w:color w:val="000000" w:themeColor="text1"/>
          <w:sz w:val="28"/>
          <w:szCs w:val="28"/>
        </w:rPr>
        <w:t>đã nộp trước đó</w:t>
      </w:r>
      <w:r w:rsidR="00AB55DA" w:rsidRPr="00862DAD">
        <w:rPr>
          <w:bCs/>
          <w:color w:val="000000" w:themeColor="text1"/>
          <w:sz w:val="28"/>
          <w:szCs w:val="28"/>
          <w:lang w:val="en-US"/>
        </w:rPr>
        <w:t xml:space="preserve"> (nếu có)</w:t>
      </w:r>
      <w:r w:rsidRPr="00862DAD">
        <w:rPr>
          <w:bCs/>
          <w:color w:val="000000" w:themeColor="text1"/>
          <w:sz w:val="28"/>
          <w:szCs w:val="28"/>
        </w:rPr>
        <w:t>.</w:t>
      </w:r>
    </w:p>
    <w:p w14:paraId="114058DF" w14:textId="77D8B411" w:rsidR="00506754" w:rsidRPr="00862DAD" w:rsidRDefault="00506754" w:rsidP="002E32CF">
      <w:pPr>
        <w:spacing w:before="240" w:line="360" w:lineRule="exact"/>
        <w:ind w:firstLine="709"/>
        <w:jc w:val="both"/>
        <w:rPr>
          <w:b/>
          <w:color w:val="000000" w:themeColor="text1"/>
          <w:sz w:val="28"/>
          <w:szCs w:val="28"/>
        </w:rPr>
      </w:pPr>
      <w:r w:rsidRPr="00862DAD">
        <w:rPr>
          <w:b/>
          <w:color w:val="000000" w:themeColor="text1"/>
          <w:sz w:val="28"/>
          <w:szCs w:val="28"/>
        </w:rPr>
        <w:t xml:space="preserve">3. </w:t>
      </w:r>
      <w:bookmarkStart w:id="3" w:name="_Hlk193273565"/>
      <w:r w:rsidR="00FF46BE" w:rsidRPr="00862DAD">
        <w:rPr>
          <w:b/>
          <w:color w:val="000000" w:themeColor="text1"/>
          <w:sz w:val="28"/>
          <w:szCs w:val="28"/>
          <w:lang w:val="en-US"/>
        </w:rPr>
        <w:t>Thành phần h</w:t>
      </w:r>
      <w:r w:rsidR="00FF46BE" w:rsidRPr="00862DAD">
        <w:rPr>
          <w:b/>
          <w:color w:val="000000" w:themeColor="text1"/>
          <w:sz w:val="28"/>
          <w:szCs w:val="28"/>
        </w:rPr>
        <w:t xml:space="preserve">ồ sơ trình ký </w:t>
      </w:r>
      <w:r w:rsidRPr="00862DAD">
        <w:rPr>
          <w:b/>
          <w:color w:val="000000" w:themeColor="text1"/>
          <w:sz w:val="28"/>
          <w:szCs w:val="28"/>
        </w:rPr>
        <w:t xml:space="preserve">cấp </w:t>
      </w:r>
      <w:r w:rsidR="00B21812" w:rsidRPr="00862DAD">
        <w:rPr>
          <w:b/>
          <w:color w:val="000000" w:themeColor="text1"/>
          <w:sz w:val="28"/>
          <w:szCs w:val="28"/>
          <w:lang w:val="en-US"/>
        </w:rPr>
        <w:t>g</w:t>
      </w:r>
      <w:r w:rsidRPr="00862DAD">
        <w:rPr>
          <w:b/>
          <w:color w:val="000000" w:themeColor="text1"/>
          <w:sz w:val="28"/>
          <w:szCs w:val="28"/>
        </w:rPr>
        <w:t>iấy chứng nhận kiểm định phương tiện phòng cháy, chữa cháy, cứu nạn, cứu hộ</w:t>
      </w:r>
      <w:bookmarkEnd w:id="3"/>
      <w:r w:rsidR="00AD02C9" w:rsidRPr="00862DAD">
        <w:rPr>
          <w:b/>
          <w:color w:val="000000" w:themeColor="text1"/>
          <w:sz w:val="28"/>
          <w:szCs w:val="28"/>
          <w:lang w:val="en-US"/>
        </w:rPr>
        <w:t>:</w:t>
      </w:r>
    </w:p>
    <w:p w14:paraId="38FBEC70" w14:textId="5D352445" w:rsidR="00506754" w:rsidRPr="00862DAD" w:rsidRDefault="00506754"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t>a) Phiếu kiểm soát quá trình giải quyết hồ sơ</w:t>
      </w:r>
      <w:r w:rsidR="006D25C4" w:rsidRPr="00862DAD">
        <w:rPr>
          <w:color w:val="000000" w:themeColor="text1"/>
          <w:sz w:val="28"/>
          <w:szCs w:val="28"/>
          <w:lang w:val="de-DE"/>
        </w:rPr>
        <w:t xml:space="preserve"> </w:t>
      </w:r>
      <w:r w:rsidR="006D25C4" w:rsidRPr="00862DAD">
        <w:rPr>
          <w:bCs/>
          <w:color w:val="000000" w:themeColor="text1"/>
          <w:sz w:val="28"/>
          <w:szCs w:val="28"/>
          <w:lang w:val="en-US"/>
        </w:rPr>
        <w:t>(nếu có)</w:t>
      </w:r>
      <w:r w:rsidRPr="00862DAD">
        <w:rPr>
          <w:color w:val="000000" w:themeColor="text1"/>
          <w:sz w:val="28"/>
          <w:szCs w:val="28"/>
          <w:lang w:val="de-DE"/>
        </w:rPr>
        <w:t>;</w:t>
      </w:r>
    </w:p>
    <w:p w14:paraId="33AA54C9" w14:textId="77777777" w:rsidR="00506754" w:rsidRPr="00862DAD" w:rsidRDefault="00506754"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t>b) Báo cáo, đề xuất kết quả kiểm tra, đối chiếu hồ sơ;</w:t>
      </w:r>
    </w:p>
    <w:p w14:paraId="28838387" w14:textId="7146ECA8" w:rsidR="00506754" w:rsidRPr="00862DAD" w:rsidRDefault="00506754" w:rsidP="00AE5C55">
      <w:pPr>
        <w:widowControl w:val="0"/>
        <w:spacing w:before="120" w:line="360" w:lineRule="exact"/>
        <w:ind w:firstLine="709"/>
        <w:jc w:val="both"/>
        <w:rPr>
          <w:color w:val="000000" w:themeColor="text1"/>
          <w:spacing w:val="-6"/>
          <w:sz w:val="28"/>
          <w:szCs w:val="28"/>
          <w:lang w:val="de-DE"/>
        </w:rPr>
      </w:pPr>
      <w:r w:rsidRPr="00862DAD">
        <w:rPr>
          <w:color w:val="000000" w:themeColor="text1"/>
          <w:spacing w:val="-6"/>
          <w:sz w:val="28"/>
          <w:szCs w:val="28"/>
          <w:lang w:val="de-DE"/>
        </w:rPr>
        <w:t xml:space="preserve">c) Dự thảo </w:t>
      </w:r>
      <w:r w:rsidR="00B21812" w:rsidRPr="00862DAD">
        <w:rPr>
          <w:color w:val="000000" w:themeColor="text1"/>
          <w:spacing w:val="-6"/>
          <w:sz w:val="28"/>
          <w:szCs w:val="28"/>
          <w:lang w:val="de-DE"/>
        </w:rPr>
        <w:t>g</w:t>
      </w:r>
      <w:r w:rsidRPr="00862DAD">
        <w:rPr>
          <w:color w:val="000000" w:themeColor="text1"/>
          <w:spacing w:val="-6"/>
          <w:sz w:val="28"/>
          <w:szCs w:val="28"/>
          <w:lang w:val="de-DE"/>
        </w:rPr>
        <w:t>iấy chứng nhận kiểm định phương tiện phòng cháy và chữa cháy;</w:t>
      </w:r>
    </w:p>
    <w:p w14:paraId="5859AA15" w14:textId="713130C8" w:rsidR="00506754" w:rsidRPr="00862DAD" w:rsidRDefault="00506754"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t xml:space="preserve">d) Dự thảo văn bản trả lời về kết quả giải quyết hồ sơ cấp </w:t>
      </w:r>
      <w:r w:rsidR="00FB42FD" w:rsidRPr="00862DAD">
        <w:rPr>
          <w:color w:val="000000" w:themeColor="text1"/>
          <w:sz w:val="28"/>
          <w:szCs w:val="28"/>
          <w:lang w:val="de-DE"/>
        </w:rPr>
        <w:t>g</w:t>
      </w:r>
      <w:r w:rsidRPr="00862DAD">
        <w:rPr>
          <w:color w:val="000000" w:themeColor="text1"/>
          <w:sz w:val="28"/>
          <w:szCs w:val="28"/>
          <w:lang w:val="de-DE"/>
        </w:rPr>
        <w:t>iấy chứng nhận kiểm định phương tiện phòng cháy và chữa cháy;</w:t>
      </w:r>
    </w:p>
    <w:p w14:paraId="02DED1E2" w14:textId="77777777" w:rsidR="00506754" w:rsidRPr="00862DAD" w:rsidRDefault="00506754"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lastRenderedPageBreak/>
        <w:t>đ) Dự thảo văn bản thông báo chi phí in tem kiểm định phương tiện phòng cháy và chữa cháy;</w:t>
      </w:r>
    </w:p>
    <w:p w14:paraId="39266DF2" w14:textId="2C0BD2CE" w:rsidR="00506754" w:rsidRPr="00862DAD" w:rsidRDefault="00506754" w:rsidP="00AE5C55">
      <w:pPr>
        <w:autoSpaceDE w:val="0"/>
        <w:autoSpaceDN w:val="0"/>
        <w:adjustRightInd w:val="0"/>
        <w:spacing w:before="120" w:line="360" w:lineRule="exact"/>
        <w:ind w:firstLine="709"/>
        <w:jc w:val="both"/>
        <w:rPr>
          <w:b/>
          <w:color w:val="000000" w:themeColor="text1"/>
          <w:sz w:val="28"/>
          <w:szCs w:val="28"/>
          <w:lang w:val="de-DE"/>
        </w:rPr>
      </w:pPr>
      <w:r w:rsidRPr="00862DAD">
        <w:rPr>
          <w:color w:val="000000" w:themeColor="text1"/>
          <w:sz w:val="28"/>
          <w:szCs w:val="28"/>
          <w:lang w:val="de-DE"/>
        </w:rPr>
        <w:t>e) Phiếu tiếp nhận giải quyết thủ tục về phòng cháy và chữa cháy và các tài liệu có trong hồ sơ do cơ quan, tổ chức đã nộp trước đó</w:t>
      </w:r>
      <w:r w:rsidR="006D25C4" w:rsidRPr="00862DAD">
        <w:rPr>
          <w:color w:val="000000" w:themeColor="text1"/>
          <w:sz w:val="28"/>
          <w:szCs w:val="28"/>
          <w:lang w:val="de-DE"/>
        </w:rPr>
        <w:t xml:space="preserve"> </w:t>
      </w:r>
      <w:r w:rsidR="006D25C4" w:rsidRPr="00862DAD">
        <w:rPr>
          <w:bCs/>
          <w:color w:val="000000" w:themeColor="text1"/>
          <w:sz w:val="28"/>
          <w:szCs w:val="28"/>
          <w:lang w:val="en-US"/>
        </w:rPr>
        <w:t>(nếu có)</w:t>
      </w:r>
      <w:r w:rsidRPr="00862DAD">
        <w:rPr>
          <w:color w:val="000000" w:themeColor="text1"/>
          <w:sz w:val="28"/>
          <w:szCs w:val="28"/>
          <w:lang w:val="de-DE"/>
        </w:rPr>
        <w:t>.</w:t>
      </w:r>
    </w:p>
    <w:p w14:paraId="7BCCAD88" w14:textId="21981F4B" w:rsidR="00506754" w:rsidRPr="00862DAD" w:rsidRDefault="00506754" w:rsidP="002E32CF">
      <w:pPr>
        <w:spacing w:before="240" w:line="360" w:lineRule="exact"/>
        <w:ind w:firstLine="709"/>
        <w:jc w:val="both"/>
        <w:rPr>
          <w:b/>
          <w:color w:val="000000" w:themeColor="text1"/>
          <w:sz w:val="28"/>
          <w:szCs w:val="28"/>
          <w:lang w:val="de-DE"/>
        </w:rPr>
      </w:pPr>
      <w:r w:rsidRPr="00862DAD">
        <w:rPr>
          <w:b/>
          <w:color w:val="000000" w:themeColor="text1"/>
          <w:sz w:val="28"/>
          <w:szCs w:val="28"/>
          <w:lang w:val="de-DE"/>
        </w:rPr>
        <w:t>4</w:t>
      </w:r>
      <w:r w:rsidRPr="00862DAD">
        <w:rPr>
          <w:b/>
          <w:color w:val="000000" w:themeColor="text1"/>
          <w:sz w:val="28"/>
          <w:szCs w:val="28"/>
        </w:rPr>
        <w:t xml:space="preserve">. </w:t>
      </w:r>
      <w:bookmarkStart w:id="4" w:name="_Hlk193273574"/>
      <w:r w:rsidR="00FF46BE" w:rsidRPr="00862DAD">
        <w:rPr>
          <w:b/>
          <w:color w:val="000000" w:themeColor="text1"/>
          <w:sz w:val="28"/>
          <w:szCs w:val="28"/>
          <w:lang w:val="en-US"/>
        </w:rPr>
        <w:t>Thành phần h</w:t>
      </w:r>
      <w:r w:rsidR="00FF46BE" w:rsidRPr="00862DAD">
        <w:rPr>
          <w:b/>
          <w:color w:val="000000" w:themeColor="text1"/>
          <w:sz w:val="28"/>
          <w:szCs w:val="28"/>
        </w:rPr>
        <w:t xml:space="preserve">ồ sơ trình ký </w:t>
      </w:r>
      <w:r w:rsidRPr="00862DAD">
        <w:rPr>
          <w:b/>
          <w:color w:val="000000" w:themeColor="text1"/>
          <w:sz w:val="28"/>
          <w:szCs w:val="28"/>
          <w:lang w:val="de-DE"/>
        </w:rPr>
        <w:t xml:space="preserve">cấp </w:t>
      </w:r>
      <w:r w:rsidR="00B21812" w:rsidRPr="00862DAD">
        <w:rPr>
          <w:b/>
          <w:color w:val="000000" w:themeColor="text1"/>
          <w:sz w:val="28"/>
          <w:szCs w:val="28"/>
          <w:lang w:val="de-DE"/>
        </w:rPr>
        <w:t>g</w:t>
      </w:r>
      <w:r w:rsidRPr="00862DAD">
        <w:rPr>
          <w:b/>
          <w:color w:val="000000" w:themeColor="text1"/>
          <w:sz w:val="28"/>
          <w:szCs w:val="28"/>
          <w:lang w:val="de-DE"/>
        </w:rPr>
        <w:t>iấy phép lưu thông phương tiện phòng cháy, chữa cháy, cứu nạn, cứu hộ</w:t>
      </w:r>
      <w:bookmarkEnd w:id="4"/>
      <w:r w:rsidR="00AD02C9" w:rsidRPr="00862DAD">
        <w:rPr>
          <w:b/>
          <w:color w:val="000000" w:themeColor="text1"/>
          <w:sz w:val="28"/>
          <w:szCs w:val="28"/>
          <w:lang w:val="en-US"/>
        </w:rPr>
        <w:t>:</w:t>
      </w:r>
    </w:p>
    <w:p w14:paraId="07230A7C" w14:textId="7348E86C" w:rsidR="00297ED6" w:rsidRPr="00862DAD" w:rsidRDefault="00297ED6"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t>a) Phiếu kiểm soát quá trình giải quyết hồ sơ</w:t>
      </w:r>
      <w:r w:rsidR="006D25C4" w:rsidRPr="00862DAD">
        <w:rPr>
          <w:color w:val="000000" w:themeColor="text1"/>
          <w:sz w:val="28"/>
          <w:szCs w:val="28"/>
          <w:lang w:val="de-DE"/>
        </w:rPr>
        <w:t xml:space="preserve"> </w:t>
      </w:r>
      <w:r w:rsidR="006D25C4" w:rsidRPr="00862DAD">
        <w:rPr>
          <w:bCs/>
          <w:color w:val="000000" w:themeColor="text1"/>
          <w:sz w:val="28"/>
          <w:szCs w:val="28"/>
          <w:lang w:val="en-US"/>
        </w:rPr>
        <w:t>(nếu có)</w:t>
      </w:r>
      <w:r w:rsidRPr="00862DAD">
        <w:rPr>
          <w:color w:val="000000" w:themeColor="text1"/>
          <w:sz w:val="28"/>
          <w:szCs w:val="28"/>
          <w:lang w:val="de-DE"/>
        </w:rPr>
        <w:t>;</w:t>
      </w:r>
    </w:p>
    <w:p w14:paraId="6655DD2F" w14:textId="77777777" w:rsidR="00297ED6" w:rsidRPr="00862DAD" w:rsidRDefault="00297ED6"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t>b) Báo cáo, đề xuất kết quả kiểm tra, đối chiếu hồ sơ;</w:t>
      </w:r>
    </w:p>
    <w:p w14:paraId="07133F60" w14:textId="0C324998" w:rsidR="00297ED6" w:rsidRPr="00862DAD" w:rsidRDefault="00297ED6"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t xml:space="preserve">c) Dự thảo </w:t>
      </w:r>
      <w:r w:rsidR="00B21812" w:rsidRPr="00862DAD">
        <w:rPr>
          <w:color w:val="000000" w:themeColor="text1"/>
          <w:sz w:val="28"/>
          <w:szCs w:val="28"/>
          <w:lang w:val="de-DE"/>
        </w:rPr>
        <w:t>g</w:t>
      </w:r>
      <w:r w:rsidRPr="00862DAD">
        <w:rPr>
          <w:color w:val="000000" w:themeColor="text1"/>
          <w:sz w:val="28"/>
          <w:szCs w:val="28"/>
          <w:lang w:val="de-DE"/>
        </w:rPr>
        <w:t>iấy phép lưu thông phương tiện phòng cháy, chữa cháy, cứu nạn, cứu hộ;</w:t>
      </w:r>
    </w:p>
    <w:p w14:paraId="0872FD8D" w14:textId="596E7D6B" w:rsidR="00297ED6" w:rsidRPr="00862DAD" w:rsidRDefault="00297ED6" w:rsidP="00AE5C55">
      <w:pPr>
        <w:widowControl w:val="0"/>
        <w:spacing w:before="120" w:line="360" w:lineRule="exact"/>
        <w:ind w:firstLine="709"/>
        <w:jc w:val="both"/>
        <w:rPr>
          <w:color w:val="000000" w:themeColor="text1"/>
          <w:sz w:val="28"/>
          <w:szCs w:val="28"/>
          <w:lang w:val="de-DE"/>
        </w:rPr>
      </w:pPr>
      <w:r w:rsidRPr="00862DAD">
        <w:rPr>
          <w:color w:val="000000" w:themeColor="text1"/>
          <w:sz w:val="28"/>
          <w:szCs w:val="28"/>
          <w:lang w:val="de-DE"/>
        </w:rPr>
        <w:t xml:space="preserve">d) </w:t>
      </w:r>
      <w:r w:rsidRPr="00862DAD">
        <w:rPr>
          <w:color w:val="000000" w:themeColor="text1"/>
          <w:sz w:val="28"/>
          <w:szCs w:val="28"/>
        </w:rPr>
        <w:t xml:space="preserve">Dự thảo văn bản trả lời về kết quả giải quyết hồ sơ đề nghị cấp </w:t>
      </w:r>
      <w:r w:rsidR="000953F3" w:rsidRPr="00862DAD">
        <w:rPr>
          <w:color w:val="000000" w:themeColor="text1"/>
          <w:sz w:val="28"/>
          <w:szCs w:val="28"/>
          <w:lang w:val="en-US"/>
        </w:rPr>
        <w:t>g</w:t>
      </w:r>
      <w:r w:rsidRPr="00862DAD">
        <w:rPr>
          <w:color w:val="000000" w:themeColor="text1"/>
          <w:sz w:val="28"/>
          <w:szCs w:val="28"/>
        </w:rPr>
        <w:t>iấy phép lưu thông phương tiện phòng cháy, chữa cháy, cứu nạn, cứu hộ</w:t>
      </w:r>
      <w:r w:rsidRPr="00862DAD">
        <w:rPr>
          <w:color w:val="000000" w:themeColor="text1"/>
          <w:sz w:val="28"/>
          <w:szCs w:val="28"/>
          <w:lang w:val="de-DE"/>
        </w:rPr>
        <w:t>;</w:t>
      </w:r>
    </w:p>
    <w:p w14:paraId="74BA05FB" w14:textId="1904ABC1" w:rsidR="00506754" w:rsidRPr="00862DAD" w:rsidRDefault="00297ED6" w:rsidP="00AE5C55">
      <w:pPr>
        <w:spacing w:before="120" w:line="360" w:lineRule="exact"/>
        <w:ind w:firstLine="709"/>
        <w:jc w:val="both"/>
        <w:rPr>
          <w:b/>
          <w:color w:val="000000" w:themeColor="text1"/>
          <w:sz w:val="28"/>
          <w:szCs w:val="28"/>
          <w:lang w:val="de-DE"/>
        </w:rPr>
      </w:pPr>
      <w:r w:rsidRPr="00862DAD">
        <w:rPr>
          <w:color w:val="000000" w:themeColor="text1"/>
          <w:sz w:val="28"/>
          <w:szCs w:val="28"/>
          <w:lang w:val="de-DE"/>
        </w:rPr>
        <w:t>đ) Phiếu tiếp nhận giải quyết thủ tục về phòng cháy và chữa cháy và các tài liệu có trong hồ sơ do cơ quan, tổ chức đã nộp trước đó</w:t>
      </w:r>
      <w:r w:rsidR="006D25C4" w:rsidRPr="00862DAD">
        <w:rPr>
          <w:color w:val="000000" w:themeColor="text1"/>
          <w:sz w:val="28"/>
          <w:szCs w:val="28"/>
          <w:lang w:val="de-DE"/>
        </w:rPr>
        <w:t xml:space="preserve"> </w:t>
      </w:r>
      <w:r w:rsidR="006D25C4" w:rsidRPr="00862DAD">
        <w:rPr>
          <w:bCs/>
          <w:color w:val="000000" w:themeColor="text1"/>
          <w:sz w:val="28"/>
          <w:szCs w:val="28"/>
          <w:lang w:val="en-US"/>
        </w:rPr>
        <w:t>(nếu có)</w:t>
      </w:r>
      <w:r w:rsidRPr="00862DAD">
        <w:rPr>
          <w:color w:val="000000" w:themeColor="text1"/>
          <w:sz w:val="28"/>
          <w:szCs w:val="28"/>
          <w:lang w:val="de-DE"/>
        </w:rPr>
        <w:t>.</w:t>
      </w:r>
      <w:r w:rsidR="00C1400D" w:rsidRPr="00862DAD">
        <w:rPr>
          <w:color w:val="000000" w:themeColor="text1"/>
          <w:sz w:val="28"/>
          <w:szCs w:val="28"/>
          <w:lang w:val="de-DE"/>
        </w:rPr>
        <w:t>/.</w:t>
      </w:r>
    </w:p>
    <w:p w14:paraId="5E8A2213" w14:textId="3C244213" w:rsidR="001F714B" w:rsidRPr="00862DAD" w:rsidRDefault="001F714B" w:rsidP="00AE5C55">
      <w:pPr>
        <w:spacing w:after="160" w:line="259" w:lineRule="auto"/>
        <w:jc w:val="both"/>
        <w:rPr>
          <w:b/>
          <w:bCs/>
          <w:color w:val="000000" w:themeColor="text1"/>
          <w:sz w:val="28"/>
          <w:szCs w:val="28"/>
          <w:lang w:val="pl-PL"/>
        </w:rPr>
      </w:pPr>
    </w:p>
    <w:sectPr w:rsidR="001F714B" w:rsidRPr="00862DAD" w:rsidSect="009A60E9">
      <w:headerReference w:type="default" r:id="rId8"/>
      <w:pgSz w:w="11907" w:h="16840" w:code="9"/>
      <w:pgMar w:top="1134" w:right="1134" w:bottom="1134" w:left="1701"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9060A" w14:textId="77777777" w:rsidR="00A609C5" w:rsidRDefault="00A609C5">
      <w:r>
        <w:separator/>
      </w:r>
    </w:p>
  </w:endnote>
  <w:endnote w:type="continuationSeparator" w:id="0">
    <w:p w14:paraId="05DFBB54" w14:textId="77777777" w:rsidR="00A609C5" w:rsidRDefault="00A6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CA558" w14:textId="77777777" w:rsidR="00A609C5" w:rsidRDefault="00A609C5">
      <w:r>
        <w:separator/>
      </w:r>
    </w:p>
  </w:footnote>
  <w:footnote w:type="continuationSeparator" w:id="0">
    <w:p w14:paraId="08F47E88" w14:textId="77777777" w:rsidR="00A609C5" w:rsidRDefault="00A609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35175"/>
      <w:docPartObj>
        <w:docPartGallery w:val="Page Numbers (Top of Page)"/>
        <w:docPartUnique/>
      </w:docPartObj>
    </w:sdtPr>
    <w:sdtEndPr>
      <w:rPr>
        <w:noProof/>
      </w:rPr>
    </w:sdtEndPr>
    <w:sdtContent>
      <w:p w14:paraId="17459BFE" w14:textId="6AD4D367" w:rsidR="009A60E9" w:rsidRDefault="009A60E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3F4EB8E" w14:textId="77777777" w:rsidR="009A60E9" w:rsidRDefault="009A60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5" w15:restartNumberingAfterBreak="0">
    <w:nsid w:val="0000000B"/>
    <w:multiLevelType w:val="multilevel"/>
    <w:tmpl w:val="0000000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6"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8" w15:restartNumberingAfterBreak="0">
    <w:nsid w:val="00000011"/>
    <w:multiLevelType w:val="multilevel"/>
    <w:tmpl w:val="0000001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1"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2" w15:restartNumberingAfterBreak="0">
    <w:nsid w:val="00000019"/>
    <w:multiLevelType w:val="multilevel"/>
    <w:tmpl w:val="00000018"/>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3" w15:restartNumberingAfterBreak="0">
    <w:nsid w:val="0000001B"/>
    <w:multiLevelType w:val="multilevel"/>
    <w:tmpl w:val="0000001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4" w15:restartNumberingAfterBreak="0">
    <w:nsid w:val="0000001D"/>
    <w:multiLevelType w:val="multilevel"/>
    <w:tmpl w:val="0000001C"/>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5"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6" w15:restartNumberingAfterBreak="0">
    <w:nsid w:val="00000021"/>
    <w:multiLevelType w:val="multilevel"/>
    <w:tmpl w:val="0000002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7" w15:restartNumberingAfterBreak="0">
    <w:nsid w:val="00000023"/>
    <w:multiLevelType w:val="multilevel"/>
    <w:tmpl w:val="00000022"/>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8" w15:restartNumberingAfterBreak="0">
    <w:nsid w:val="00000025"/>
    <w:multiLevelType w:val="multilevel"/>
    <w:tmpl w:val="00000024"/>
    <w:lvl w:ilvl="0">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1">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2">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3">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4">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5">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6">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7">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8">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abstractNum>
  <w:abstractNum w:abstractNumId="19" w15:restartNumberingAfterBreak="0">
    <w:nsid w:val="00000027"/>
    <w:multiLevelType w:val="multilevel"/>
    <w:tmpl w:val="00000026"/>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0"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1" w15:restartNumberingAfterBreak="0">
    <w:nsid w:val="0000002B"/>
    <w:multiLevelType w:val="multilevel"/>
    <w:tmpl w:val="0000002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2" w15:restartNumberingAfterBreak="0">
    <w:nsid w:val="0B434A7D"/>
    <w:multiLevelType w:val="hybridMultilevel"/>
    <w:tmpl w:val="A06A995C"/>
    <w:lvl w:ilvl="0" w:tplc="93AEE1E4">
      <w:start w:val="1"/>
      <w:numFmt w:val="decimal"/>
      <w:lvlText w:val="(%1)"/>
      <w:lvlJc w:val="left"/>
      <w:pPr>
        <w:ind w:left="735" w:hanging="375"/>
      </w:pPr>
      <w:rPr>
        <w:rFonts w:hint="default"/>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15:restartNumberingAfterBreak="0">
    <w:nsid w:val="10DD1465"/>
    <w:multiLevelType w:val="hybridMultilevel"/>
    <w:tmpl w:val="5A527460"/>
    <w:lvl w:ilvl="0" w:tplc="04090001">
      <w:start w:val="1"/>
      <w:numFmt w:val="bullet"/>
      <w:lvlText w:val=""/>
      <w:lvlJc w:val="left"/>
      <w:pPr>
        <w:ind w:left="6674" w:hanging="360"/>
      </w:pPr>
      <w:rPr>
        <w:rFonts w:ascii="Symbol" w:hAnsi="Symbol" w:hint="default"/>
      </w:rPr>
    </w:lvl>
    <w:lvl w:ilvl="1" w:tplc="04090003" w:tentative="1">
      <w:start w:val="1"/>
      <w:numFmt w:val="bullet"/>
      <w:lvlText w:val="o"/>
      <w:lvlJc w:val="left"/>
      <w:pPr>
        <w:ind w:left="7394" w:hanging="360"/>
      </w:pPr>
      <w:rPr>
        <w:rFonts w:ascii="Courier New" w:hAnsi="Courier New" w:cs="Courier New" w:hint="default"/>
      </w:rPr>
    </w:lvl>
    <w:lvl w:ilvl="2" w:tplc="04090005" w:tentative="1">
      <w:start w:val="1"/>
      <w:numFmt w:val="bullet"/>
      <w:lvlText w:val=""/>
      <w:lvlJc w:val="left"/>
      <w:pPr>
        <w:ind w:left="8114" w:hanging="360"/>
      </w:pPr>
      <w:rPr>
        <w:rFonts w:ascii="Wingdings" w:hAnsi="Wingdings" w:hint="default"/>
      </w:rPr>
    </w:lvl>
    <w:lvl w:ilvl="3" w:tplc="04090001" w:tentative="1">
      <w:start w:val="1"/>
      <w:numFmt w:val="bullet"/>
      <w:lvlText w:val=""/>
      <w:lvlJc w:val="left"/>
      <w:pPr>
        <w:ind w:left="8834" w:hanging="360"/>
      </w:pPr>
      <w:rPr>
        <w:rFonts w:ascii="Symbol" w:hAnsi="Symbol" w:hint="default"/>
      </w:rPr>
    </w:lvl>
    <w:lvl w:ilvl="4" w:tplc="04090003" w:tentative="1">
      <w:start w:val="1"/>
      <w:numFmt w:val="bullet"/>
      <w:lvlText w:val="o"/>
      <w:lvlJc w:val="left"/>
      <w:pPr>
        <w:ind w:left="9554" w:hanging="360"/>
      </w:pPr>
      <w:rPr>
        <w:rFonts w:ascii="Courier New" w:hAnsi="Courier New" w:cs="Courier New" w:hint="default"/>
      </w:rPr>
    </w:lvl>
    <w:lvl w:ilvl="5" w:tplc="04090005" w:tentative="1">
      <w:start w:val="1"/>
      <w:numFmt w:val="bullet"/>
      <w:lvlText w:val=""/>
      <w:lvlJc w:val="left"/>
      <w:pPr>
        <w:ind w:left="10274" w:hanging="360"/>
      </w:pPr>
      <w:rPr>
        <w:rFonts w:ascii="Wingdings" w:hAnsi="Wingdings" w:hint="default"/>
      </w:rPr>
    </w:lvl>
    <w:lvl w:ilvl="6" w:tplc="04090001" w:tentative="1">
      <w:start w:val="1"/>
      <w:numFmt w:val="bullet"/>
      <w:lvlText w:val=""/>
      <w:lvlJc w:val="left"/>
      <w:pPr>
        <w:ind w:left="10994" w:hanging="360"/>
      </w:pPr>
      <w:rPr>
        <w:rFonts w:ascii="Symbol" w:hAnsi="Symbol" w:hint="default"/>
      </w:rPr>
    </w:lvl>
    <w:lvl w:ilvl="7" w:tplc="04090003" w:tentative="1">
      <w:start w:val="1"/>
      <w:numFmt w:val="bullet"/>
      <w:lvlText w:val="o"/>
      <w:lvlJc w:val="left"/>
      <w:pPr>
        <w:ind w:left="11714" w:hanging="360"/>
      </w:pPr>
      <w:rPr>
        <w:rFonts w:ascii="Courier New" w:hAnsi="Courier New" w:cs="Courier New" w:hint="default"/>
      </w:rPr>
    </w:lvl>
    <w:lvl w:ilvl="8" w:tplc="04090005" w:tentative="1">
      <w:start w:val="1"/>
      <w:numFmt w:val="bullet"/>
      <w:lvlText w:val=""/>
      <w:lvlJc w:val="left"/>
      <w:pPr>
        <w:ind w:left="12434" w:hanging="360"/>
      </w:pPr>
      <w:rPr>
        <w:rFonts w:ascii="Wingdings" w:hAnsi="Wingdings" w:hint="default"/>
      </w:rPr>
    </w:lvl>
  </w:abstractNum>
  <w:abstractNum w:abstractNumId="24" w15:restartNumberingAfterBreak="0">
    <w:nsid w:val="13962619"/>
    <w:multiLevelType w:val="hybridMultilevel"/>
    <w:tmpl w:val="7D1AAF18"/>
    <w:lvl w:ilvl="0" w:tplc="6D8E7F06">
      <w:start w:val="1"/>
      <w:numFmt w:val="decimal"/>
      <w:lvlText w:val="%1."/>
      <w:lvlJc w:val="left"/>
      <w:pPr>
        <w:ind w:left="502" w:hanging="360"/>
      </w:pPr>
      <w:rPr>
        <w:rFonts w:hint="default"/>
        <w:sz w:val="2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1A491B9C"/>
    <w:multiLevelType w:val="hybridMultilevel"/>
    <w:tmpl w:val="9AF8825E"/>
    <w:lvl w:ilvl="0" w:tplc="3C20E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25DE7791"/>
    <w:multiLevelType w:val="hybridMultilevel"/>
    <w:tmpl w:val="756AFEEA"/>
    <w:lvl w:ilvl="0" w:tplc="04090001">
      <w:start w:val="1"/>
      <w:numFmt w:val="bullet"/>
      <w:lvlText w:val=""/>
      <w:lvlJc w:val="left"/>
      <w:pPr>
        <w:ind w:left="6674" w:hanging="360"/>
      </w:pPr>
      <w:rPr>
        <w:rFonts w:ascii="Symbol" w:hAnsi="Symbol" w:hint="default"/>
      </w:rPr>
    </w:lvl>
    <w:lvl w:ilvl="1" w:tplc="04090003" w:tentative="1">
      <w:start w:val="1"/>
      <w:numFmt w:val="bullet"/>
      <w:lvlText w:val="o"/>
      <w:lvlJc w:val="left"/>
      <w:pPr>
        <w:ind w:left="7394" w:hanging="360"/>
      </w:pPr>
      <w:rPr>
        <w:rFonts w:ascii="Courier New" w:hAnsi="Courier New" w:cs="Courier New" w:hint="default"/>
      </w:rPr>
    </w:lvl>
    <w:lvl w:ilvl="2" w:tplc="04090005" w:tentative="1">
      <w:start w:val="1"/>
      <w:numFmt w:val="bullet"/>
      <w:lvlText w:val=""/>
      <w:lvlJc w:val="left"/>
      <w:pPr>
        <w:ind w:left="8114" w:hanging="360"/>
      </w:pPr>
      <w:rPr>
        <w:rFonts w:ascii="Wingdings" w:hAnsi="Wingdings" w:hint="default"/>
      </w:rPr>
    </w:lvl>
    <w:lvl w:ilvl="3" w:tplc="04090001" w:tentative="1">
      <w:start w:val="1"/>
      <w:numFmt w:val="bullet"/>
      <w:lvlText w:val=""/>
      <w:lvlJc w:val="left"/>
      <w:pPr>
        <w:ind w:left="8834" w:hanging="360"/>
      </w:pPr>
      <w:rPr>
        <w:rFonts w:ascii="Symbol" w:hAnsi="Symbol" w:hint="default"/>
      </w:rPr>
    </w:lvl>
    <w:lvl w:ilvl="4" w:tplc="04090003" w:tentative="1">
      <w:start w:val="1"/>
      <w:numFmt w:val="bullet"/>
      <w:lvlText w:val="o"/>
      <w:lvlJc w:val="left"/>
      <w:pPr>
        <w:ind w:left="9554" w:hanging="360"/>
      </w:pPr>
      <w:rPr>
        <w:rFonts w:ascii="Courier New" w:hAnsi="Courier New" w:cs="Courier New" w:hint="default"/>
      </w:rPr>
    </w:lvl>
    <w:lvl w:ilvl="5" w:tplc="04090005" w:tentative="1">
      <w:start w:val="1"/>
      <w:numFmt w:val="bullet"/>
      <w:lvlText w:val=""/>
      <w:lvlJc w:val="left"/>
      <w:pPr>
        <w:ind w:left="10274" w:hanging="360"/>
      </w:pPr>
      <w:rPr>
        <w:rFonts w:ascii="Wingdings" w:hAnsi="Wingdings" w:hint="default"/>
      </w:rPr>
    </w:lvl>
    <w:lvl w:ilvl="6" w:tplc="04090001" w:tentative="1">
      <w:start w:val="1"/>
      <w:numFmt w:val="bullet"/>
      <w:lvlText w:val=""/>
      <w:lvlJc w:val="left"/>
      <w:pPr>
        <w:ind w:left="10994" w:hanging="360"/>
      </w:pPr>
      <w:rPr>
        <w:rFonts w:ascii="Symbol" w:hAnsi="Symbol" w:hint="default"/>
      </w:rPr>
    </w:lvl>
    <w:lvl w:ilvl="7" w:tplc="04090003" w:tentative="1">
      <w:start w:val="1"/>
      <w:numFmt w:val="bullet"/>
      <w:lvlText w:val="o"/>
      <w:lvlJc w:val="left"/>
      <w:pPr>
        <w:ind w:left="11714" w:hanging="360"/>
      </w:pPr>
      <w:rPr>
        <w:rFonts w:ascii="Courier New" w:hAnsi="Courier New" w:cs="Courier New" w:hint="default"/>
      </w:rPr>
    </w:lvl>
    <w:lvl w:ilvl="8" w:tplc="04090005" w:tentative="1">
      <w:start w:val="1"/>
      <w:numFmt w:val="bullet"/>
      <w:lvlText w:val=""/>
      <w:lvlJc w:val="left"/>
      <w:pPr>
        <w:ind w:left="12434" w:hanging="360"/>
      </w:pPr>
      <w:rPr>
        <w:rFonts w:ascii="Wingdings" w:hAnsi="Wingdings" w:hint="default"/>
      </w:rPr>
    </w:lvl>
  </w:abstractNum>
  <w:abstractNum w:abstractNumId="27" w15:restartNumberingAfterBreak="0">
    <w:nsid w:val="2DD052E2"/>
    <w:multiLevelType w:val="hybridMultilevel"/>
    <w:tmpl w:val="0F34AD50"/>
    <w:lvl w:ilvl="0" w:tplc="B21418C2">
      <w:start w:val="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F563854"/>
    <w:multiLevelType w:val="hybridMultilevel"/>
    <w:tmpl w:val="1BEA5B86"/>
    <w:lvl w:ilvl="0" w:tplc="60E83002">
      <w:start w:val="1"/>
      <w:numFmt w:val="upperRoman"/>
      <w:lvlText w:val="%1."/>
      <w:lvlJc w:val="left"/>
      <w:pPr>
        <w:ind w:left="1281" w:hanging="72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29" w15:restartNumberingAfterBreak="0">
    <w:nsid w:val="3EA57DFD"/>
    <w:multiLevelType w:val="hybridMultilevel"/>
    <w:tmpl w:val="E6304188"/>
    <w:lvl w:ilvl="0" w:tplc="037060A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3F770962"/>
    <w:multiLevelType w:val="hybridMultilevel"/>
    <w:tmpl w:val="5316CF44"/>
    <w:lvl w:ilvl="0" w:tplc="46BC045A">
      <w:start w:val="1"/>
      <w:numFmt w:val="lowerRoman"/>
      <w:lvlText w:val="%1."/>
      <w:lvlJc w:val="left"/>
      <w:pPr>
        <w:ind w:left="2422" w:hanging="72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31" w15:restartNumberingAfterBreak="0">
    <w:nsid w:val="53A06BB3"/>
    <w:multiLevelType w:val="hybridMultilevel"/>
    <w:tmpl w:val="10A6326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2" w15:restartNumberingAfterBreak="0">
    <w:nsid w:val="5B1D4295"/>
    <w:multiLevelType w:val="hybridMultilevel"/>
    <w:tmpl w:val="7F0A04A4"/>
    <w:lvl w:ilvl="0" w:tplc="72C2D51A">
      <w:start w:val="1"/>
      <w:numFmt w:val="decimal"/>
      <w:lvlText w:val="%1."/>
      <w:lvlJc w:val="left"/>
      <w:pPr>
        <w:ind w:left="720" w:hanging="360"/>
      </w:pPr>
      <w:rPr>
        <w:rFonts w:hint="default"/>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15:restartNumberingAfterBreak="0">
    <w:nsid w:val="688575B2"/>
    <w:multiLevelType w:val="hybridMultilevel"/>
    <w:tmpl w:val="48847C04"/>
    <w:lvl w:ilvl="0" w:tplc="6B0E689A">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15:restartNumberingAfterBreak="0">
    <w:nsid w:val="75910CF6"/>
    <w:multiLevelType w:val="hybridMultilevel"/>
    <w:tmpl w:val="6D20C372"/>
    <w:lvl w:ilvl="0" w:tplc="3F1C8B60">
      <w:start w:val="1"/>
      <w:numFmt w:val="decimal"/>
      <w:lvlText w:val="%1."/>
      <w:lvlJc w:val="left"/>
      <w:pPr>
        <w:ind w:left="1040" w:hanging="360"/>
      </w:pPr>
      <w:rPr>
        <w:rFonts w:hint="default"/>
        <w:sz w:val="28"/>
      </w:rPr>
    </w:lvl>
    <w:lvl w:ilvl="1" w:tplc="042A0019" w:tentative="1">
      <w:start w:val="1"/>
      <w:numFmt w:val="lowerLetter"/>
      <w:lvlText w:val="%2."/>
      <w:lvlJc w:val="left"/>
      <w:pPr>
        <w:ind w:left="1760" w:hanging="360"/>
      </w:pPr>
    </w:lvl>
    <w:lvl w:ilvl="2" w:tplc="042A001B" w:tentative="1">
      <w:start w:val="1"/>
      <w:numFmt w:val="lowerRoman"/>
      <w:lvlText w:val="%3."/>
      <w:lvlJc w:val="right"/>
      <w:pPr>
        <w:ind w:left="2480" w:hanging="180"/>
      </w:pPr>
    </w:lvl>
    <w:lvl w:ilvl="3" w:tplc="042A000F" w:tentative="1">
      <w:start w:val="1"/>
      <w:numFmt w:val="decimal"/>
      <w:lvlText w:val="%4."/>
      <w:lvlJc w:val="left"/>
      <w:pPr>
        <w:ind w:left="3200" w:hanging="360"/>
      </w:pPr>
    </w:lvl>
    <w:lvl w:ilvl="4" w:tplc="042A0019" w:tentative="1">
      <w:start w:val="1"/>
      <w:numFmt w:val="lowerLetter"/>
      <w:lvlText w:val="%5."/>
      <w:lvlJc w:val="left"/>
      <w:pPr>
        <w:ind w:left="3920" w:hanging="360"/>
      </w:pPr>
    </w:lvl>
    <w:lvl w:ilvl="5" w:tplc="042A001B" w:tentative="1">
      <w:start w:val="1"/>
      <w:numFmt w:val="lowerRoman"/>
      <w:lvlText w:val="%6."/>
      <w:lvlJc w:val="right"/>
      <w:pPr>
        <w:ind w:left="4640" w:hanging="180"/>
      </w:pPr>
    </w:lvl>
    <w:lvl w:ilvl="6" w:tplc="042A000F" w:tentative="1">
      <w:start w:val="1"/>
      <w:numFmt w:val="decimal"/>
      <w:lvlText w:val="%7."/>
      <w:lvlJc w:val="left"/>
      <w:pPr>
        <w:ind w:left="5360" w:hanging="360"/>
      </w:pPr>
    </w:lvl>
    <w:lvl w:ilvl="7" w:tplc="042A0019" w:tentative="1">
      <w:start w:val="1"/>
      <w:numFmt w:val="lowerLetter"/>
      <w:lvlText w:val="%8."/>
      <w:lvlJc w:val="left"/>
      <w:pPr>
        <w:ind w:left="6080" w:hanging="360"/>
      </w:pPr>
    </w:lvl>
    <w:lvl w:ilvl="8" w:tplc="042A001B" w:tentative="1">
      <w:start w:val="1"/>
      <w:numFmt w:val="lowerRoman"/>
      <w:lvlText w:val="%9."/>
      <w:lvlJc w:val="right"/>
      <w:pPr>
        <w:ind w:left="6800" w:hanging="180"/>
      </w:pPr>
    </w:lvl>
  </w:abstractNum>
  <w:abstractNum w:abstractNumId="35" w15:restartNumberingAfterBreak="0">
    <w:nsid w:val="75F7651E"/>
    <w:multiLevelType w:val="hybridMultilevel"/>
    <w:tmpl w:val="AD8EC8E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791D29A1"/>
    <w:multiLevelType w:val="hybridMultilevel"/>
    <w:tmpl w:val="AD8EC8E8"/>
    <w:lvl w:ilvl="0" w:tplc="95DED7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446390719">
    <w:abstractNumId w:val="36"/>
  </w:num>
  <w:num w:numId="2" w16cid:durableId="857277170">
    <w:abstractNumId w:val="35"/>
  </w:num>
  <w:num w:numId="3" w16cid:durableId="2103841662">
    <w:abstractNumId w:val="25"/>
  </w:num>
  <w:num w:numId="4" w16cid:durableId="1488476226">
    <w:abstractNumId w:val="28"/>
  </w:num>
  <w:num w:numId="5" w16cid:durableId="1957516706">
    <w:abstractNumId w:val="0"/>
  </w:num>
  <w:num w:numId="6" w16cid:durableId="1933200699">
    <w:abstractNumId w:val="1"/>
  </w:num>
  <w:num w:numId="7" w16cid:durableId="1683706313">
    <w:abstractNumId w:val="2"/>
  </w:num>
  <w:num w:numId="8" w16cid:durableId="2135712333">
    <w:abstractNumId w:val="3"/>
  </w:num>
  <w:num w:numId="9" w16cid:durableId="386563242">
    <w:abstractNumId w:val="4"/>
  </w:num>
  <w:num w:numId="10" w16cid:durableId="1678070614">
    <w:abstractNumId w:val="5"/>
  </w:num>
  <w:num w:numId="11" w16cid:durableId="194346839">
    <w:abstractNumId w:val="6"/>
  </w:num>
  <w:num w:numId="12" w16cid:durableId="490293888">
    <w:abstractNumId w:val="7"/>
  </w:num>
  <w:num w:numId="13" w16cid:durableId="92240360">
    <w:abstractNumId w:val="8"/>
  </w:num>
  <w:num w:numId="14" w16cid:durableId="1848710900">
    <w:abstractNumId w:val="9"/>
  </w:num>
  <w:num w:numId="15" w16cid:durableId="852109855">
    <w:abstractNumId w:val="10"/>
  </w:num>
  <w:num w:numId="16" w16cid:durableId="1853447243">
    <w:abstractNumId w:val="11"/>
  </w:num>
  <w:num w:numId="17" w16cid:durableId="48967419">
    <w:abstractNumId w:val="12"/>
  </w:num>
  <w:num w:numId="18" w16cid:durableId="1275213447">
    <w:abstractNumId w:val="13"/>
  </w:num>
  <w:num w:numId="19" w16cid:durableId="1949239924">
    <w:abstractNumId w:val="14"/>
  </w:num>
  <w:num w:numId="20" w16cid:durableId="305402252">
    <w:abstractNumId w:val="15"/>
  </w:num>
  <w:num w:numId="21" w16cid:durableId="1754205773">
    <w:abstractNumId w:val="16"/>
  </w:num>
  <w:num w:numId="22" w16cid:durableId="26100650">
    <w:abstractNumId w:val="17"/>
  </w:num>
  <w:num w:numId="23" w16cid:durableId="677004335">
    <w:abstractNumId w:val="18"/>
  </w:num>
  <w:num w:numId="24" w16cid:durableId="1880195023">
    <w:abstractNumId w:val="19"/>
  </w:num>
  <w:num w:numId="25" w16cid:durableId="360521147">
    <w:abstractNumId w:val="20"/>
  </w:num>
  <w:num w:numId="26" w16cid:durableId="247229653">
    <w:abstractNumId w:val="21"/>
  </w:num>
  <w:num w:numId="27" w16cid:durableId="499853982">
    <w:abstractNumId w:val="32"/>
  </w:num>
  <w:num w:numId="28" w16cid:durableId="480191772">
    <w:abstractNumId w:val="31"/>
  </w:num>
  <w:num w:numId="29" w16cid:durableId="684479831">
    <w:abstractNumId w:val="24"/>
  </w:num>
  <w:num w:numId="30" w16cid:durableId="1530215194">
    <w:abstractNumId w:val="30"/>
  </w:num>
  <w:num w:numId="31" w16cid:durableId="583536311">
    <w:abstractNumId w:val="26"/>
  </w:num>
  <w:num w:numId="32" w16cid:durableId="1026949905">
    <w:abstractNumId w:val="23"/>
  </w:num>
  <w:num w:numId="33" w16cid:durableId="1196961135">
    <w:abstractNumId w:val="34"/>
  </w:num>
  <w:num w:numId="34" w16cid:durableId="969870094">
    <w:abstractNumId w:val="22"/>
  </w:num>
  <w:num w:numId="35" w16cid:durableId="1556891476">
    <w:abstractNumId w:val="33"/>
  </w:num>
  <w:num w:numId="36" w16cid:durableId="1399935588">
    <w:abstractNumId w:val="29"/>
  </w:num>
  <w:num w:numId="37" w16cid:durableId="154509969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59"/>
  <w:proofState w:grammar="clean"/>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800"/>
    <w:rsid w:val="00003359"/>
    <w:rsid w:val="000127A0"/>
    <w:rsid w:val="000249E1"/>
    <w:rsid w:val="0003061B"/>
    <w:rsid w:val="00030AD6"/>
    <w:rsid w:val="00034417"/>
    <w:rsid w:val="000357C8"/>
    <w:rsid w:val="00057932"/>
    <w:rsid w:val="00061AFA"/>
    <w:rsid w:val="00080D60"/>
    <w:rsid w:val="00081360"/>
    <w:rsid w:val="000953F3"/>
    <w:rsid w:val="000B117C"/>
    <w:rsid w:val="000C0E2C"/>
    <w:rsid w:val="000C2B06"/>
    <w:rsid w:val="000D3CD7"/>
    <w:rsid w:val="000E0F15"/>
    <w:rsid w:val="000E2E90"/>
    <w:rsid w:val="000E7BCA"/>
    <w:rsid w:val="00105DCB"/>
    <w:rsid w:val="001107BD"/>
    <w:rsid w:val="0012176F"/>
    <w:rsid w:val="001225B5"/>
    <w:rsid w:val="00124E4F"/>
    <w:rsid w:val="00125206"/>
    <w:rsid w:val="0013067A"/>
    <w:rsid w:val="00143971"/>
    <w:rsid w:val="00155664"/>
    <w:rsid w:val="001639CC"/>
    <w:rsid w:val="00164530"/>
    <w:rsid w:val="00173460"/>
    <w:rsid w:val="00174CA2"/>
    <w:rsid w:val="001809BB"/>
    <w:rsid w:val="001814BF"/>
    <w:rsid w:val="00195854"/>
    <w:rsid w:val="001A1C42"/>
    <w:rsid w:val="001A2ECE"/>
    <w:rsid w:val="001A3A07"/>
    <w:rsid w:val="001B20EE"/>
    <w:rsid w:val="001B3848"/>
    <w:rsid w:val="001B7424"/>
    <w:rsid w:val="001C1089"/>
    <w:rsid w:val="001C13DA"/>
    <w:rsid w:val="001D34D2"/>
    <w:rsid w:val="001D51A2"/>
    <w:rsid w:val="001E0F81"/>
    <w:rsid w:val="001F2D1F"/>
    <w:rsid w:val="001F6D18"/>
    <w:rsid w:val="001F714B"/>
    <w:rsid w:val="001F76E1"/>
    <w:rsid w:val="00201DFE"/>
    <w:rsid w:val="00211A59"/>
    <w:rsid w:val="002207A1"/>
    <w:rsid w:val="00220D40"/>
    <w:rsid w:val="00221928"/>
    <w:rsid w:val="002225C6"/>
    <w:rsid w:val="00231384"/>
    <w:rsid w:val="0024143F"/>
    <w:rsid w:val="002415BD"/>
    <w:rsid w:val="0024573F"/>
    <w:rsid w:val="00251ECD"/>
    <w:rsid w:val="00261636"/>
    <w:rsid w:val="0026181F"/>
    <w:rsid w:val="0026632D"/>
    <w:rsid w:val="00267CF1"/>
    <w:rsid w:val="00285345"/>
    <w:rsid w:val="00297ED6"/>
    <w:rsid w:val="002A2BA3"/>
    <w:rsid w:val="002B080B"/>
    <w:rsid w:val="002B1800"/>
    <w:rsid w:val="002B570B"/>
    <w:rsid w:val="002B743C"/>
    <w:rsid w:val="002D1636"/>
    <w:rsid w:val="002E32CF"/>
    <w:rsid w:val="002F03CB"/>
    <w:rsid w:val="002F60AD"/>
    <w:rsid w:val="002F6A8A"/>
    <w:rsid w:val="003002FC"/>
    <w:rsid w:val="00302BE2"/>
    <w:rsid w:val="003235D3"/>
    <w:rsid w:val="003240F3"/>
    <w:rsid w:val="00342C2D"/>
    <w:rsid w:val="0034593B"/>
    <w:rsid w:val="00360199"/>
    <w:rsid w:val="00360F3C"/>
    <w:rsid w:val="00365FEB"/>
    <w:rsid w:val="00367C36"/>
    <w:rsid w:val="00376CD0"/>
    <w:rsid w:val="003840C2"/>
    <w:rsid w:val="00394706"/>
    <w:rsid w:val="00394D6B"/>
    <w:rsid w:val="00395FA7"/>
    <w:rsid w:val="003A25CB"/>
    <w:rsid w:val="003B03E9"/>
    <w:rsid w:val="003B6118"/>
    <w:rsid w:val="003D6548"/>
    <w:rsid w:val="003E79A3"/>
    <w:rsid w:val="003F15A9"/>
    <w:rsid w:val="003F2B68"/>
    <w:rsid w:val="00401C51"/>
    <w:rsid w:val="00402196"/>
    <w:rsid w:val="00413C39"/>
    <w:rsid w:val="00416FD1"/>
    <w:rsid w:val="00421833"/>
    <w:rsid w:val="00424559"/>
    <w:rsid w:val="004248CA"/>
    <w:rsid w:val="00433C68"/>
    <w:rsid w:val="00436F9D"/>
    <w:rsid w:val="00446352"/>
    <w:rsid w:val="004524C0"/>
    <w:rsid w:val="004549DA"/>
    <w:rsid w:val="00454C8E"/>
    <w:rsid w:val="00456320"/>
    <w:rsid w:val="004667C7"/>
    <w:rsid w:val="00467598"/>
    <w:rsid w:val="004805F4"/>
    <w:rsid w:val="004A551E"/>
    <w:rsid w:val="004B1514"/>
    <w:rsid w:val="004C0309"/>
    <w:rsid w:val="004C5B1F"/>
    <w:rsid w:val="004D0211"/>
    <w:rsid w:val="004D2C84"/>
    <w:rsid w:val="004D53E0"/>
    <w:rsid w:val="004E6C06"/>
    <w:rsid w:val="004F0A5D"/>
    <w:rsid w:val="004F6D74"/>
    <w:rsid w:val="00505001"/>
    <w:rsid w:val="00506754"/>
    <w:rsid w:val="0050695F"/>
    <w:rsid w:val="005101FE"/>
    <w:rsid w:val="00533BD4"/>
    <w:rsid w:val="00537881"/>
    <w:rsid w:val="00541113"/>
    <w:rsid w:val="00550C08"/>
    <w:rsid w:val="00551641"/>
    <w:rsid w:val="005531BF"/>
    <w:rsid w:val="00557A3F"/>
    <w:rsid w:val="005605FE"/>
    <w:rsid w:val="005730AD"/>
    <w:rsid w:val="0057382E"/>
    <w:rsid w:val="005749E7"/>
    <w:rsid w:val="00576618"/>
    <w:rsid w:val="00577E1E"/>
    <w:rsid w:val="005802C7"/>
    <w:rsid w:val="00581CB2"/>
    <w:rsid w:val="005917E5"/>
    <w:rsid w:val="0059762E"/>
    <w:rsid w:val="00597C4B"/>
    <w:rsid w:val="005A742B"/>
    <w:rsid w:val="005B1B04"/>
    <w:rsid w:val="005C5448"/>
    <w:rsid w:val="005D1644"/>
    <w:rsid w:val="005D435C"/>
    <w:rsid w:val="005F2CCD"/>
    <w:rsid w:val="005F469F"/>
    <w:rsid w:val="005F72B8"/>
    <w:rsid w:val="006007E7"/>
    <w:rsid w:val="00602599"/>
    <w:rsid w:val="006061C8"/>
    <w:rsid w:val="00614ACA"/>
    <w:rsid w:val="0061539B"/>
    <w:rsid w:val="00621337"/>
    <w:rsid w:val="00622054"/>
    <w:rsid w:val="00625430"/>
    <w:rsid w:val="00626101"/>
    <w:rsid w:val="006269E2"/>
    <w:rsid w:val="006418C4"/>
    <w:rsid w:val="006509EF"/>
    <w:rsid w:val="00651DD6"/>
    <w:rsid w:val="00660DFB"/>
    <w:rsid w:val="00670A06"/>
    <w:rsid w:val="0067208B"/>
    <w:rsid w:val="00672BB5"/>
    <w:rsid w:val="00672E7D"/>
    <w:rsid w:val="00685DEB"/>
    <w:rsid w:val="0069094D"/>
    <w:rsid w:val="006917F1"/>
    <w:rsid w:val="00697181"/>
    <w:rsid w:val="006A0A3F"/>
    <w:rsid w:val="006A6E4B"/>
    <w:rsid w:val="006A7575"/>
    <w:rsid w:val="006B21ED"/>
    <w:rsid w:val="006B5584"/>
    <w:rsid w:val="006C1ABE"/>
    <w:rsid w:val="006C3C6C"/>
    <w:rsid w:val="006D13A7"/>
    <w:rsid w:val="006D1E0F"/>
    <w:rsid w:val="006D25C4"/>
    <w:rsid w:val="006D3105"/>
    <w:rsid w:val="006E1136"/>
    <w:rsid w:val="006E3F30"/>
    <w:rsid w:val="006E417C"/>
    <w:rsid w:val="006E4985"/>
    <w:rsid w:val="006E537F"/>
    <w:rsid w:val="006E7F80"/>
    <w:rsid w:val="006F1880"/>
    <w:rsid w:val="006F5DEE"/>
    <w:rsid w:val="006F69F0"/>
    <w:rsid w:val="007020ED"/>
    <w:rsid w:val="00703EE5"/>
    <w:rsid w:val="007106D7"/>
    <w:rsid w:val="007127AB"/>
    <w:rsid w:val="0071591C"/>
    <w:rsid w:val="00717BE8"/>
    <w:rsid w:val="0072168B"/>
    <w:rsid w:val="0072323E"/>
    <w:rsid w:val="00726E39"/>
    <w:rsid w:val="007338AB"/>
    <w:rsid w:val="00737810"/>
    <w:rsid w:val="00746F55"/>
    <w:rsid w:val="00751666"/>
    <w:rsid w:val="00754700"/>
    <w:rsid w:val="00760B02"/>
    <w:rsid w:val="00762E76"/>
    <w:rsid w:val="00767596"/>
    <w:rsid w:val="00776C5A"/>
    <w:rsid w:val="00776FFA"/>
    <w:rsid w:val="007809DA"/>
    <w:rsid w:val="00781762"/>
    <w:rsid w:val="00781BA0"/>
    <w:rsid w:val="007B2B0E"/>
    <w:rsid w:val="007B4CA7"/>
    <w:rsid w:val="007F5E76"/>
    <w:rsid w:val="00801E8C"/>
    <w:rsid w:val="008106E2"/>
    <w:rsid w:val="00812FA6"/>
    <w:rsid w:val="008207A9"/>
    <w:rsid w:val="0082212C"/>
    <w:rsid w:val="008336C8"/>
    <w:rsid w:val="0083426D"/>
    <w:rsid w:val="008410CD"/>
    <w:rsid w:val="0084164F"/>
    <w:rsid w:val="00841667"/>
    <w:rsid w:val="00843016"/>
    <w:rsid w:val="00850CC4"/>
    <w:rsid w:val="00860689"/>
    <w:rsid w:val="00860B5E"/>
    <w:rsid w:val="008613D1"/>
    <w:rsid w:val="00862DAD"/>
    <w:rsid w:val="008648C9"/>
    <w:rsid w:val="008654AE"/>
    <w:rsid w:val="0087252E"/>
    <w:rsid w:val="00876AF6"/>
    <w:rsid w:val="00893B10"/>
    <w:rsid w:val="008960C0"/>
    <w:rsid w:val="008B0AB1"/>
    <w:rsid w:val="008C0AC9"/>
    <w:rsid w:val="008D1D15"/>
    <w:rsid w:val="008D29CA"/>
    <w:rsid w:val="008D447F"/>
    <w:rsid w:val="008D511B"/>
    <w:rsid w:val="008D5937"/>
    <w:rsid w:val="008E10D9"/>
    <w:rsid w:val="008E54A9"/>
    <w:rsid w:val="008E55E3"/>
    <w:rsid w:val="008F494A"/>
    <w:rsid w:val="00904023"/>
    <w:rsid w:val="00906BD7"/>
    <w:rsid w:val="009140F5"/>
    <w:rsid w:val="00915A55"/>
    <w:rsid w:val="00923F43"/>
    <w:rsid w:val="00936575"/>
    <w:rsid w:val="00936783"/>
    <w:rsid w:val="0093769C"/>
    <w:rsid w:val="00953E1D"/>
    <w:rsid w:val="009623B2"/>
    <w:rsid w:val="009669BC"/>
    <w:rsid w:val="009772D4"/>
    <w:rsid w:val="00980582"/>
    <w:rsid w:val="009A2022"/>
    <w:rsid w:val="009A60E9"/>
    <w:rsid w:val="009A7684"/>
    <w:rsid w:val="009A793F"/>
    <w:rsid w:val="009A7BD5"/>
    <w:rsid w:val="009B30A4"/>
    <w:rsid w:val="009B31C8"/>
    <w:rsid w:val="009B332B"/>
    <w:rsid w:val="009C31E3"/>
    <w:rsid w:val="009C4420"/>
    <w:rsid w:val="009C69AF"/>
    <w:rsid w:val="009D22EC"/>
    <w:rsid w:val="009D62C4"/>
    <w:rsid w:val="009E20B8"/>
    <w:rsid w:val="009E687F"/>
    <w:rsid w:val="00A14A86"/>
    <w:rsid w:val="00A1735E"/>
    <w:rsid w:val="00A24CBD"/>
    <w:rsid w:val="00A419A7"/>
    <w:rsid w:val="00A45A9C"/>
    <w:rsid w:val="00A609C5"/>
    <w:rsid w:val="00A628DB"/>
    <w:rsid w:val="00A70385"/>
    <w:rsid w:val="00A72C5A"/>
    <w:rsid w:val="00A75016"/>
    <w:rsid w:val="00A772F1"/>
    <w:rsid w:val="00A85D93"/>
    <w:rsid w:val="00A904A6"/>
    <w:rsid w:val="00A9490E"/>
    <w:rsid w:val="00A9626E"/>
    <w:rsid w:val="00AB0F82"/>
    <w:rsid w:val="00AB35E2"/>
    <w:rsid w:val="00AB55DA"/>
    <w:rsid w:val="00AB594E"/>
    <w:rsid w:val="00AD02C9"/>
    <w:rsid w:val="00AE5C55"/>
    <w:rsid w:val="00AE6C67"/>
    <w:rsid w:val="00AF16FA"/>
    <w:rsid w:val="00B01FEE"/>
    <w:rsid w:val="00B048E4"/>
    <w:rsid w:val="00B21812"/>
    <w:rsid w:val="00B2712A"/>
    <w:rsid w:val="00B31A83"/>
    <w:rsid w:val="00B33509"/>
    <w:rsid w:val="00B403BE"/>
    <w:rsid w:val="00B417BD"/>
    <w:rsid w:val="00B4222B"/>
    <w:rsid w:val="00B44863"/>
    <w:rsid w:val="00B520CB"/>
    <w:rsid w:val="00B574D4"/>
    <w:rsid w:val="00B6708A"/>
    <w:rsid w:val="00B741EF"/>
    <w:rsid w:val="00B80975"/>
    <w:rsid w:val="00B82333"/>
    <w:rsid w:val="00B94561"/>
    <w:rsid w:val="00BD0FC5"/>
    <w:rsid w:val="00BD2EEB"/>
    <w:rsid w:val="00BE4C0F"/>
    <w:rsid w:val="00BE750C"/>
    <w:rsid w:val="00BF285A"/>
    <w:rsid w:val="00C01017"/>
    <w:rsid w:val="00C10679"/>
    <w:rsid w:val="00C10FC3"/>
    <w:rsid w:val="00C1400D"/>
    <w:rsid w:val="00C324B9"/>
    <w:rsid w:val="00C32D0D"/>
    <w:rsid w:val="00C65826"/>
    <w:rsid w:val="00C677A4"/>
    <w:rsid w:val="00C73AD3"/>
    <w:rsid w:val="00C75B51"/>
    <w:rsid w:val="00C77407"/>
    <w:rsid w:val="00C82BCE"/>
    <w:rsid w:val="00C84E4F"/>
    <w:rsid w:val="00C859EA"/>
    <w:rsid w:val="00C872A1"/>
    <w:rsid w:val="00CA70BB"/>
    <w:rsid w:val="00CB212C"/>
    <w:rsid w:val="00CB6687"/>
    <w:rsid w:val="00CC0507"/>
    <w:rsid w:val="00CC095E"/>
    <w:rsid w:val="00CC459E"/>
    <w:rsid w:val="00CC48BC"/>
    <w:rsid w:val="00CC6F78"/>
    <w:rsid w:val="00CD04CD"/>
    <w:rsid w:val="00CD6A11"/>
    <w:rsid w:val="00CE1E17"/>
    <w:rsid w:val="00CF2625"/>
    <w:rsid w:val="00D02188"/>
    <w:rsid w:val="00D05F67"/>
    <w:rsid w:val="00D06ECB"/>
    <w:rsid w:val="00D07FC9"/>
    <w:rsid w:val="00D111DE"/>
    <w:rsid w:val="00D12A59"/>
    <w:rsid w:val="00D25BC7"/>
    <w:rsid w:val="00D268EA"/>
    <w:rsid w:val="00D452D5"/>
    <w:rsid w:val="00D50833"/>
    <w:rsid w:val="00D55423"/>
    <w:rsid w:val="00D564B4"/>
    <w:rsid w:val="00D6788D"/>
    <w:rsid w:val="00D755A5"/>
    <w:rsid w:val="00D8012B"/>
    <w:rsid w:val="00D85692"/>
    <w:rsid w:val="00D8750E"/>
    <w:rsid w:val="00D93580"/>
    <w:rsid w:val="00DA23B6"/>
    <w:rsid w:val="00DB1EB4"/>
    <w:rsid w:val="00DC4993"/>
    <w:rsid w:val="00DE26F9"/>
    <w:rsid w:val="00DE43CD"/>
    <w:rsid w:val="00DF281B"/>
    <w:rsid w:val="00DF3E12"/>
    <w:rsid w:val="00E16A2D"/>
    <w:rsid w:val="00E3780C"/>
    <w:rsid w:val="00E40FCF"/>
    <w:rsid w:val="00E57333"/>
    <w:rsid w:val="00E67352"/>
    <w:rsid w:val="00E815E1"/>
    <w:rsid w:val="00EA1E22"/>
    <w:rsid w:val="00EB118E"/>
    <w:rsid w:val="00EB3E95"/>
    <w:rsid w:val="00EB4EDB"/>
    <w:rsid w:val="00EB7C98"/>
    <w:rsid w:val="00EC2995"/>
    <w:rsid w:val="00EC3F9D"/>
    <w:rsid w:val="00EC5F6C"/>
    <w:rsid w:val="00ED3DC6"/>
    <w:rsid w:val="00ED6D13"/>
    <w:rsid w:val="00F00E18"/>
    <w:rsid w:val="00F01B5E"/>
    <w:rsid w:val="00F044B2"/>
    <w:rsid w:val="00F07530"/>
    <w:rsid w:val="00F17DB9"/>
    <w:rsid w:val="00F371B7"/>
    <w:rsid w:val="00F410CE"/>
    <w:rsid w:val="00F43BE8"/>
    <w:rsid w:val="00F53A99"/>
    <w:rsid w:val="00F60B38"/>
    <w:rsid w:val="00F648F1"/>
    <w:rsid w:val="00F66E95"/>
    <w:rsid w:val="00F67108"/>
    <w:rsid w:val="00F802F2"/>
    <w:rsid w:val="00F819E7"/>
    <w:rsid w:val="00F95F03"/>
    <w:rsid w:val="00FA4791"/>
    <w:rsid w:val="00FA5A11"/>
    <w:rsid w:val="00FA6061"/>
    <w:rsid w:val="00FA7E41"/>
    <w:rsid w:val="00FB42FD"/>
    <w:rsid w:val="00FB7FB1"/>
    <w:rsid w:val="00FC0A90"/>
    <w:rsid w:val="00FC66EE"/>
    <w:rsid w:val="00FE28CC"/>
    <w:rsid w:val="00FF0562"/>
    <w:rsid w:val="00FF0F9E"/>
    <w:rsid w:val="00FF46BE"/>
    <w:rsid w:val="00FF6512"/>
    <w:rsid w:val="00FF7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D4E81"/>
  <w15:chartTrackingRefBased/>
  <w15:docId w15:val="{F04084BE-1AAC-41FE-8941-29267E80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pPr>
      <w:spacing w:after="0" w:line="240" w:lineRule="auto"/>
    </w:pPr>
    <w:rPr>
      <w:rFonts w:ascii="Times New Roman" w:eastAsia="Times New Roman" w:hAnsi="Times New Roman" w:cs="Times New Roman"/>
      <w:sz w:val="24"/>
      <w:szCs w:val="24"/>
      <w:lang w:val="vi-VN"/>
    </w:rPr>
  </w:style>
  <w:style w:type="paragraph" w:styleId="Heading1">
    <w:name w:val="heading 1"/>
    <w:basedOn w:val="Normal"/>
    <w:next w:val="Normal"/>
    <w:link w:val="Heading1Char"/>
    <w:uiPriority w:val="9"/>
    <w:qFormat/>
    <w:rsid w:val="006B558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6B558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6B5584"/>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6B5584"/>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6B5584"/>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6B558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6B558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6B558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6B558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800"/>
    <w:pPr>
      <w:tabs>
        <w:tab w:val="center" w:pos="4680"/>
        <w:tab w:val="right" w:pos="9360"/>
      </w:tabs>
    </w:pPr>
  </w:style>
  <w:style w:type="character" w:customStyle="1" w:styleId="HeaderChar">
    <w:name w:val="Header Char"/>
    <w:basedOn w:val="DefaultParagraphFont"/>
    <w:link w:val="Header"/>
    <w:uiPriority w:val="99"/>
    <w:rsid w:val="002B1800"/>
    <w:rPr>
      <w:rFonts w:ascii="Times New Roman" w:eastAsia="Times New Roman" w:hAnsi="Times New Roman" w:cs="Times New Roman"/>
      <w:sz w:val="24"/>
      <w:szCs w:val="24"/>
      <w:lang w:val="vi-VN"/>
    </w:rPr>
  </w:style>
  <w:style w:type="paragraph" w:customStyle="1" w:styleId="Char4">
    <w:name w:val="Char4"/>
    <w:basedOn w:val="Normal"/>
    <w:semiHidden/>
    <w:rsid w:val="00FA4791"/>
    <w:pPr>
      <w:spacing w:after="160" w:line="240" w:lineRule="exact"/>
    </w:pPr>
    <w:rPr>
      <w:rFonts w:ascii="Arial" w:hAnsi="Arial" w:cs="Arial"/>
      <w:sz w:val="22"/>
      <w:szCs w:val="22"/>
      <w:lang w:val="en-US"/>
    </w:rPr>
  </w:style>
  <w:style w:type="paragraph" w:styleId="ListParagraph">
    <w:name w:val="List Paragraph"/>
    <w:basedOn w:val="Normal"/>
    <w:uiPriority w:val="34"/>
    <w:qFormat/>
    <w:rsid w:val="009C31E3"/>
    <w:pPr>
      <w:ind w:left="720"/>
      <w:contextualSpacing/>
    </w:pPr>
  </w:style>
  <w:style w:type="character" w:customStyle="1" w:styleId="Heading1Char">
    <w:name w:val="Heading 1 Char"/>
    <w:basedOn w:val="DefaultParagraphFont"/>
    <w:link w:val="Heading1"/>
    <w:uiPriority w:val="9"/>
    <w:rsid w:val="006B5584"/>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6B5584"/>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Heading3Char">
    <w:name w:val="Heading 3 Char"/>
    <w:basedOn w:val="DefaultParagraphFont"/>
    <w:link w:val="Heading3"/>
    <w:uiPriority w:val="9"/>
    <w:semiHidden/>
    <w:rsid w:val="006B5584"/>
    <w:rPr>
      <w:rFonts w:eastAsiaTheme="majorEastAsia" w:cstheme="majorBidi"/>
      <w:color w:val="2F5496" w:themeColor="accent1" w:themeShade="BF"/>
      <w:kern w:val="2"/>
      <w:sz w:val="28"/>
      <w:szCs w:val="28"/>
      <w14:ligatures w14:val="standardContextual"/>
    </w:rPr>
  </w:style>
  <w:style w:type="character" w:customStyle="1" w:styleId="Heading4Char">
    <w:name w:val="Heading 4 Char"/>
    <w:basedOn w:val="DefaultParagraphFont"/>
    <w:link w:val="Heading4"/>
    <w:uiPriority w:val="9"/>
    <w:semiHidden/>
    <w:rsid w:val="006B5584"/>
    <w:rPr>
      <w:rFonts w:eastAsiaTheme="majorEastAsia" w:cstheme="majorBidi"/>
      <w:i/>
      <w:iCs/>
      <w:color w:val="2F5496" w:themeColor="accent1" w:themeShade="BF"/>
      <w:kern w:val="2"/>
      <w14:ligatures w14:val="standardContextual"/>
    </w:rPr>
  </w:style>
  <w:style w:type="character" w:customStyle="1" w:styleId="Heading5Char">
    <w:name w:val="Heading 5 Char"/>
    <w:basedOn w:val="DefaultParagraphFont"/>
    <w:link w:val="Heading5"/>
    <w:uiPriority w:val="9"/>
    <w:semiHidden/>
    <w:rsid w:val="006B5584"/>
    <w:rPr>
      <w:rFonts w:eastAsiaTheme="majorEastAsia" w:cstheme="majorBidi"/>
      <w:color w:val="2F5496" w:themeColor="accent1" w:themeShade="BF"/>
      <w:kern w:val="2"/>
      <w14:ligatures w14:val="standardContextual"/>
    </w:rPr>
  </w:style>
  <w:style w:type="character" w:customStyle="1" w:styleId="Heading6Char">
    <w:name w:val="Heading 6 Char"/>
    <w:basedOn w:val="DefaultParagraphFont"/>
    <w:link w:val="Heading6"/>
    <w:uiPriority w:val="9"/>
    <w:semiHidden/>
    <w:rsid w:val="006B5584"/>
    <w:rPr>
      <w:rFonts w:eastAsiaTheme="majorEastAsia" w:cstheme="majorBidi"/>
      <w:i/>
      <w:iCs/>
      <w:color w:val="595959" w:themeColor="text1" w:themeTint="A6"/>
      <w:kern w:val="2"/>
      <w14:ligatures w14:val="standardContextual"/>
    </w:rPr>
  </w:style>
  <w:style w:type="character" w:customStyle="1" w:styleId="Heading7Char">
    <w:name w:val="Heading 7 Char"/>
    <w:basedOn w:val="DefaultParagraphFont"/>
    <w:link w:val="Heading7"/>
    <w:uiPriority w:val="9"/>
    <w:semiHidden/>
    <w:rsid w:val="006B5584"/>
    <w:rPr>
      <w:rFonts w:eastAsiaTheme="majorEastAsia"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6B5584"/>
    <w:rPr>
      <w:rFonts w:eastAsiaTheme="majorEastAsia"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6B5584"/>
    <w:rPr>
      <w:rFonts w:eastAsiaTheme="majorEastAsia" w:cstheme="majorBidi"/>
      <w:color w:val="272727" w:themeColor="text1" w:themeTint="D8"/>
      <w:kern w:val="2"/>
      <w14:ligatures w14:val="standardContextual"/>
    </w:rPr>
  </w:style>
  <w:style w:type="paragraph" w:styleId="Title">
    <w:name w:val="Title"/>
    <w:basedOn w:val="Normal"/>
    <w:next w:val="Normal"/>
    <w:link w:val="TitleChar"/>
    <w:uiPriority w:val="10"/>
    <w:qFormat/>
    <w:rsid w:val="006B558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6B5584"/>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6B558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6B5584"/>
    <w:rPr>
      <w:rFonts w:eastAsiaTheme="majorEastAsia"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6B558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6B5584"/>
    <w:rPr>
      <w:i/>
      <w:iCs/>
      <w:color w:val="404040" w:themeColor="text1" w:themeTint="BF"/>
      <w:kern w:val="2"/>
      <w14:ligatures w14:val="standardContextual"/>
    </w:rPr>
  </w:style>
  <w:style w:type="character" w:styleId="IntenseEmphasis">
    <w:name w:val="Intense Emphasis"/>
    <w:basedOn w:val="DefaultParagraphFont"/>
    <w:uiPriority w:val="21"/>
    <w:qFormat/>
    <w:rsid w:val="006B5584"/>
    <w:rPr>
      <w:i/>
      <w:iCs/>
      <w:color w:val="2F5496" w:themeColor="accent1" w:themeShade="BF"/>
    </w:rPr>
  </w:style>
  <w:style w:type="paragraph" w:styleId="IntenseQuote">
    <w:name w:val="Intense Quote"/>
    <w:basedOn w:val="Normal"/>
    <w:next w:val="Normal"/>
    <w:link w:val="IntenseQuoteChar"/>
    <w:uiPriority w:val="30"/>
    <w:qFormat/>
    <w:rsid w:val="006B5584"/>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6B5584"/>
    <w:rPr>
      <w:i/>
      <w:iCs/>
      <w:color w:val="2F5496" w:themeColor="accent1" w:themeShade="BF"/>
      <w:kern w:val="2"/>
      <w14:ligatures w14:val="standardContextual"/>
    </w:rPr>
  </w:style>
  <w:style w:type="character" w:styleId="IntenseReference">
    <w:name w:val="Intense Reference"/>
    <w:basedOn w:val="DefaultParagraphFont"/>
    <w:uiPriority w:val="32"/>
    <w:qFormat/>
    <w:rsid w:val="006B5584"/>
    <w:rPr>
      <w:b/>
      <w:bCs/>
      <w:smallCaps/>
      <w:color w:val="2F5496"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nhideWhenUsed/>
    <w:rsid w:val="006B5584"/>
    <w:pPr>
      <w:spacing w:before="120" w:line="340" w:lineRule="exact"/>
    </w:pPr>
    <w:rPr>
      <w:rFonts w:eastAsia="Calibri"/>
      <w:sz w:val="20"/>
      <w:szCs w:val="20"/>
      <w:lang w:val="en-US"/>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basedOn w:val="DefaultParagraphFont"/>
    <w:link w:val="FootnoteText"/>
    <w:rsid w:val="006B5584"/>
    <w:rPr>
      <w:rFonts w:ascii="Times New Roman" w:eastAsia="Calibri" w:hAnsi="Times New Roman" w:cs="Times New Roman"/>
      <w:sz w:val="20"/>
      <w:szCs w:val="20"/>
    </w:rPr>
  </w:style>
  <w:style w:type="table" w:styleId="TableGrid">
    <w:name w:val="Table Grid"/>
    <w:basedOn w:val="TableNormal"/>
    <w:rsid w:val="006B558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6B5584"/>
    <w:rPr>
      <w:vertAlign w:val="superscript"/>
    </w:rPr>
  </w:style>
  <w:style w:type="paragraph" w:styleId="NormalWeb">
    <w:name w:val="Normal (Web)"/>
    <w:basedOn w:val="Normal"/>
    <w:uiPriority w:val="99"/>
    <w:unhideWhenUsed/>
    <w:rsid w:val="006B5584"/>
    <w:pPr>
      <w:spacing w:before="100" w:beforeAutospacing="1" w:after="100" w:afterAutospacing="1"/>
    </w:pPr>
    <w:rPr>
      <w:lang w:val="en-US"/>
    </w:rPr>
  </w:style>
  <w:style w:type="paragraph" w:styleId="Footer">
    <w:name w:val="footer"/>
    <w:basedOn w:val="Normal"/>
    <w:link w:val="FooterChar"/>
    <w:uiPriority w:val="99"/>
    <w:unhideWhenUsed/>
    <w:rsid w:val="006B5584"/>
    <w:pPr>
      <w:tabs>
        <w:tab w:val="center" w:pos="4513"/>
        <w:tab w:val="right" w:pos="9026"/>
      </w:tabs>
      <w:jc w:val="both"/>
    </w:pPr>
    <w:rPr>
      <w:rFonts w:ascii="Calibri" w:eastAsia="Calibri" w:hAnsi="Calibri" w:cs="Calibri"/>
      <w:sz w:val="22"/>
      <w:szCs w:val="22"/>
      <w:lang w:val="en-US" w:eastAsia="vi-VN"/>
    </w:rPr>
  </w:style>
  <w:style w:type="character" w:customStyle="1" w:styleId="FooterChar">
    <w:name w:val="Footer Char"/>
    <w:basedOn w:val="DefaultParagraphFont"/>
    <w:link w:val="Footer"/>
    <w:uiPriority w:val="99"/>
    <w:rsid w:val="006B5584"/>
    <w:rPr>
      <w:rFonts w:ascii="Calibri" w:eastAsia="Calibri" w:hAnsi="Calibri" w:cs="Calibri"/>
      <w:lang w:eastAsia="vi-VN"/>
    </w:rPr>
  </w:style>
  <w:style w:type="paragraph" w:styleId="BalloonText">
    <w:name w:val="Balloon Text"/>
    <w:basedOn w:val="Normal"/>
    <w:link w:val="BalloonTextChar"/>
    <w:uiPriority w:val="99"/>
    <w:unhideWhenUsed/>
    <w:rsid w:val="006B5584"/>
    <w:pPr>
      <w:jc w:val="both"/>
    </w:pPr>
    <w:rPr>
      <w:rFonts w:ascii="Segoe UI" w:eastAsia="Calibri" w:hAnsi="Segoe UI" w:cs="Segoe UI"/>
      <w:sz w:val="18"/>
      <w:szCs w:val="18"/>
      <w:lang w:val="en-US" w:eastAsia="vi-VN"/>
    </w:rPr>
  </w:style>
  <w:style w:type="character" w:customStyle="1" w:styleId="BalloonTextChar">
    <w:name w:val="Balloon Text Char"/>
    <w:basedOn w:val="DefaultParagraphFont"/>
    <w:link w:val="BalloonText"/>
    <w:uiPriority w:val="99"/>
    <w:rsid w:val="006B5584"/>
    <w:rPr>
      <w:rFonts w:ascii="Segoe UI" w:eastAsia="Calibri" w:hAnsi="Segoe UI" w:cs="Segoe UI"/>
      <w:sz w:val="18"/>
      <w:szCs w:val="18"/>
      <w:lang w:eastAsia="vi-VN"/>
    </w:rPr>
  </w:style>
  <w:style w:type="character" w:customStyle="1" w:styleId="Vnbnnidung">
    <w:name w:val="Văn bản nội dung_"/>
    <w:link w:val="Vnbnnidung0"/>
    <w:uiPriority w:val="99"/>
    <w:locked/>
    <w:rsid w:val="006B5584"/>
    <w:rPr>
      <w:rFonts w:ascii="Times New Roman" w:hAnsi="Times New Roman" w:cs="Times New Roman"/>
      <w:sz w:val="26"/>
      <w:szCs w:val="26"/>
    </w:rPr>
  </w:style>
  <w:style w:type="paragraph" w:customStyle="1" w:styleId="Vnbnnidung0">
    <w:name w:val="Văn bản nội dung"/>
    <w:basedOn w:val="Normal"/>
    <w:link w:val="Vnbnnidung"/>
    <w:uiPriority w:val="99"/>
    <w:rsid w:val="006B5584"/>
    <w:pPr>
      <w:widowControl w:val="0"/>
      <w:spacing w:after="220" w:line="259" w:lineRule="auto"/>
      <w:ind w:firstLine="400"/>
    </w:pPr>
    <w:rPr>
      <w:rFonts w:eastAsiaTheme="minorHAnsi"/>
      <w:sz w:val="26"/>
      <w:szCs w:val="26"/>
      <w:lang w:val="en-US"/>
    </w:rPr>
  </w:style>
  <w:style w:type="paragraph" w:customStyle="1" w:styleId="Default">
    <w:name w:val="Default"/>
    <w:rsid w:val="006B558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rsid w:val="006B5584"/>
    <w:rPr>
      <w:color w:val="0066CC"/>
      <w:u w:val="single"/>
    </w:rPr>
  </w:style>
  <w:style w:type="character" w:customStyle="1" w:styleId="Bodytext2">
    <w:name w:val="Body text (2)_"/>
    <w:link w:val="Bodytext20"/>
    <w:rsid w:val="006B5584"/>
    <w:rPr>
      <w:rFonts w:ascii="Times New Roman" w:hAnsi="Times New Roman" w:cs="Times New Roman"/>
      <w:b/>
      <w:bCs/>
      <w:spacing w:val="13"/>
      <w:sz w:val="23"/>
      <w:szCs w:val="23"/>
      <w:shd w:val="clear" w:color="auto" w:fill="FFFFFF"/>
    </w:rPr>
  </w:style>
  <w:style w:type="character" w:customStyle="1" w:styleId="Bodytext3">
    <w:name w:val="Body text (3)_"/>
    <w:link w:val="Bodytext30"/>
    <w:rsid w:val="006B5584"/>
    <w:rPr>
      <w:rFonts w:ascii="Times New Roman" w:hAnsi="Times New Roman" w:cs="Times New Roman"/>
      <w:i/>
      <w:iCs/>
      <w:spacing w:val="4"/>
      <w:sz w:val="23"/>
      <w:szCs w:val="23"/>
      <w:shd w:val="clear" w:color="auto" w:fill="FFFFFF"/>
    </w:rPr>
  </w:style>
  <w:style w:type="character" w:customStyle="1" w:styleId="Bodytext3NotItalic">
    <w:name w:val="Body text (3) + Not Italic"/>
    <w:aliases w:val="Spacing 0 pt"/>
    <w:rsid w:val="006B5584"/>
    <w:rPr>
      <w:rFonts w:ascii="Times New Roman" w:hAnsi="Times New Roman" w:cs="Times New Roman"/>
      <w:i/>
      <w:iCs/>
      <w:spacing w:val="10"/>
      <w:sz w:val="23"/>
      <w:szCs w:val="23"/>
      <w:u w:val="none"/>
    </w:rPr>
  </w:style>
  <w:style w:type="character" w:customStyle="1" w:styleId="Bodytext">
    <w:name w:val="Body text_"/>
    <w:link w:val="Bodytext1"/>
    <w:rsid w:val="006B5584"/>
    <w:rPr>
      <w:rFonts w:ascii="Times New Roman" w:hAnsi="Times New Roman" w:cs="Times New Roman"/>
      <w:spacing w:val="10"/>
      <w:sz w:val="23"/>
      <w:szCs w:val="23"/>
      <w:shd w:val="clear" w:color="auto" w:fill="FFFFFF"/>
    </w:rPr>
  </w:style>
  <w:style w:type="character" w:customStyle="1" w:styleId="Headerorfooter2">
    <w:name w:val="Header or footer (2)_"/>
    <w:link w:val="Headerorfooter20"/>
    <w:rsid w:val="006B5584"/>
    <w:rPr>
      <w:rFonts w:ascii="Times New Roman" w:hAnsi="Times New Roman" w:cs="Times New Roman"/>
      <w:spacing w:val="30"/>
      <w:sz w:val="21"/>
      <w:szCs w:val="21"/>
      <w:shd w:val="clear" w:color="auto" w:fill="FFFFFF"/>
    </w:rPr>
  </w:style>
  <w:style w:type="character" w:customStyle="1" w:styleId="Heading60">
    <w:name w:val="Heading #6_"/>
    <w:link w:val="Heading61"/>
    <w:rsid w:val="006B5584"/>
    <w:rPr>
      <w:rFonts w:ascii="Times New Roman" w:hAnsi="Times New Roman" w:cs="Times New Roman"/>
      <w:b/>
      <w:bCs/>
      <w:spacing w:val="13"/>
      <w:sz w:val="23"/>
      <w:szCs w:val="23"/>
      <w:shd w:val="clear" w:color="auto" w:fill="FFFFFF"/>
    </w:rPr>
  </w:style>
  <w:style w:type="character" w:customStyle="1" w:styleId="Headerorfooter3">
    <w:name w:val="Header or footer (3)_"/>
    <w:link w:val="Headerorfooter30"/>
    <w:rsid w:val="006B5584"/>
    <w:rPr>
      <w:rFonts w:ascii="Times New Roman" w:hAnsi="Times New Roman" w:cs="Times New Roman"/>
      <w:spacing w:val="47"/>
      <w:sz w:val="18"/>
      <w:szCs w:val="18"/>
      <w:shd w:val="clear" w:color="auto" w:fill="FFFFFF"/>
    </w:rPr>
  </w:style>
  <w:style w:type="character" w:customStyle="1" w:styleId="Heading20">
    <w:name w:val="Heading #2_"/>
    <w:link w:val="Heading21"/>
    <w:rsid w:val="006B5584"/>
    <w:rPr>
      <w:rFonts w:ascii="Times New Roman" w:hAnsi="Times New Roman" w:cs="Times New Roman"/>
      <w:spacing w:val="10"/>
      <w:sz w:val="23"/>
      <w:szCs w:val="23"/>
      <w:shd w:val="clear" w:color="auto" w:fill="FFFFFF"/>
    </w:rPr>
  </w:style>
  <w:style w:type="character" w:customStyle="1" w:styleId="BodytextCorbel">
    <w:name w:val="Body text + Corbel"/>
    <w:aliases w:val="13 pt,Spacing 0 pt17"/>
    <w:rsid w:val="006B5584"/>
    <w:rPr>
      <w:rFonts w:ascii="Corbel" w:hAnsi="Corbel" w:cs="Corbel"/>
      <w:noProof/>
      <w:spacing w:val="0"/>
      <w:sz w:val="26"/>
      <w:szCs w:val="26"/>
      <w:u w:val="none"/>
    </w:rPr>
  </w:style>
  <w:style w:type="character" w:customStyle="1" w:styleId="Headerorfooter">
    <w:name w:val="Header or footer_"/>
    <w:link w:val="Headerorfooter0"/>
    <w:rsid w:val="006B5584"/>
    <w:rPr>
      <w:rFonts w:ascii="Times New Roman" w:hAnsi="Times New Roman" w:cs="Times New Roman"/>
      <w:b/>
      <w:bCs/>
      <w:spacing w:val="10"/>
      <w:sz w:val="25"/>
      <w:szCs w:val="25"/>
      <w:shd w:val="clear" w:color="auto" w:fill="FFFFFF"/>
    </w:rPr>
  </w:style>
  <w:style w:type="character" w:customStyle="1" w:styleId="HeaderorfooterSpacing2pt">
    <w:name w:val="Header or footer + Spacing 2 pt"/>
    <w:rsid w:val="006B5584"/>
    <w:rPr>
      <w:rFonts w:ascii="Times New Roman" w:hAnsi="Times New Roman" w:cs="Times New Roman"/>
      <w:b/>
      <w:bCs/>
      <w:spacing w:val="43"/>
      <w:sz w:val="25"/>
      <w:szCs w:val="25"/>
      <w:u w:val="none"/>
    </w:rPr>
  </w:style>
  <w:style w:type="character" w:customStyle="1" w:styleId="Bodytext4">
    <w:name w:val="Body text (4)_"/>
    <w:link w:val="Bodytext40"/>
    <w:rsid w:val="006B5584"/>
    <w:rPr>
      <w:rFonts w:ascii="Times New Roman" w:hAnsi="Times New Roman" w:cs="Times New Roman"/>
      <w:spacing w:val="11"/>
      <w:sz w:val="23"/>
      <w:szCs w:val="23"/>
      <w:shd w:val="clear" w:color="auto" w:fill="FFFFFF"/>
    </w:rPr>
  </w:style>
  <w:style w:type="character" w:customStyle="1" w:styleId="Heading62">
    <w:name w:val="Heading #6 (2)_"/>
    <w:link w:val="Heading620"/>
    <w:rsid w:val="006B5584"/>
    <w:rPr>
      <w:rFonts w:ascii="Times New Roman" w:hAnsi="Times New Roman" w:cs="Times New Roman"/>
      <w:spacing w:val="12"/>
      <w:sz w:val="23"/>
      <w:szCs w:val="23"/>
      <w:shd w:val="clear" w:color="auto" w:fill="FFFFFF"/>
    </w:rPr>
  </w:style>
  <w:style w:type="character" w:customStyle="1" w:styleId="Heading62Bold">
    <w:name w:val="Heading #6 (2) + Bold"/>
    <w:aliases w:val="Spacing 0 pt16"/>
    <w:rsid w:val="006B5584"/>
    <w:rPr>
      <w:rFonts w:ascii="Times New Roman" w:hAnsi="Times New Roman" w:cs="Times New Roman"/>
      <w:b/>
      <w:bCs/>
      <w:spacing w:val="13"/>
      <w:sz w:val="23"/>
      <w:szCs w:val="23"/>
      <w:u w:val="none"/>
    </w:rPr>
  </w:style>
  <w:style w:type="character" w:customStyle="1" w:styleId="Headerorfooter4">
    <w:name w:val="Header or footer (4)_"/>
    <w:link w:val="Headerorfooter40"/>
    <w:rsid w:val="006B5584"/>
    <w:rPr>
      <w:rFonts w:ascii="Trebuchet MS" w:hAnsi="Trebuchet MS" w:cs="Trebuchet MS"/>
      <w:noProof/>
      <w:sz w:val="11"/>
      <w:szCs w:val="11"/>
      <w:shd w:val="clear" w:color="auto" w:fill="FFFFFF"/>
    </w:rPr>
  </w:style>
  <w:style w:type="character" w:customStyle="1" w:styleId="Bodytext5">
    <w:name w:val="Body text (5)_"/>
    <w:link w:val="Bodytext50"/>
    <w:rsid w:val="006B5584"/>
    <w:rPr>
      <w:rFonts w:ascii="Times New Roman" w:hAnsi="Times New Roman" w:cs="Times New Roman"/>
      <w:spacing w:val="12"/>
      <w:sz w:val="23"/>
      <w:szCs w:val="23"/>
      <w:shd w:val="clear" w:color="auto" w:fill="FFFFFF"/>
    </w:rPr>
  </w:style>
  <w:style w:type="character" w:customStyle="1" w:styleId="Bodytext210pt">
    <w:name w:val="Body text (2) + 10 pt"/>
    <w:aliases w:val="Not Bold,Spacing 0 pt15"/>
    <w:rsid w:val="006B5584"/>
    <w:rPr>
      <w:rFonts w:ascii="Times New Roman" w:hAnsi="Times New Roman" w:cs="Times New Roman"/>
      <w:b/>
      <w:bCs/>
      <w:spacing w:val="0"/>
      <w:sz w:val="20"/>
      <w:szCs w:val="20"/>
      <w:u w:val="none"/>
    </w:rPr>
  </w:style>
  <w:style w:type="character" w:customStyle="1" w:styleId="Bodytext8">
    <w:name w:val="Body text (8)_"/>
    <w:link w:val="Bodytext80"/>
    <w:rsid w:val="006B5584"/>
    <w:rPr>
      <w:rFonts w:ascii="Times New Roman" w:hAnsi="Times New Roman" w:cs="Times New Roman"/>
      <w:shd w:val="clear" w:color="auto" w:fill="FFFFFF"/>
    </w:rPr>
  </w:style>
  <w:style w:type="character" w:customStyle="1" w:styleId="Bodytext9">
    <w:name w:val="Body text (9)_"/>
    <w:link w:val="Bodytext90"/>
    <w:rsid w:val="006B5584"/>
    <w:rPr>
      <w:rFonts w:ascii="Times New Roman" w:hAnsi="Times New Roman" w:cs="Times New Roman"/>
      <w:b/>
      <w:bCs/>
      <w:spacing w:val="9"/>
      <w:sz w:val="26"/>
      <w:szCs w:val="26"/>
      <w:shd w:val="clear" w:color="auto" w:fill="FFFFFF"/>
    </w:rPr>
  </w:style>
  <w:style w:type="character" w:customStyle="1" w:styleId="Bodytext6">
    <w:name w:val="Body text (6)_"/>
    <w:link w:val="Bodytext60"/>
    <w:rsid w:val="006B5584"/>
    <w:rPr>
      <w:rFonts w:ascii="Times New Roman" w:hAnsi="Times New Roman" w:cs="Times New Roman"/>
      <w:i/>
      <w:iCs/>
      <w:spacing w:val="2"/>
      <w:sz w:val="21"/>
      <w:szCs w:val="21"/>
      <w:shd w:val="clear" w:color="auto" w:fill="FFFFFF"/>
    </w:rPr>
  </w:style>
  <w:style w:type="character" w:customStyle="1" w:styleId="Bodytext7">
    <w:name w:val="Body text (7)_"/>
    <w:link w:val="Bodytext70"/>
    <w:rsid w:val="006B5584"/>
    <w:rPr>
      <w:rFonts w:ascii="Times New Roman" w:hAnsi="Times New Roman" w:cs="Times New Roman"/>
      <w:spacing w:val="10"/>
      <w:sz w:val="18"/>
      <w:szCs w:val="18"/>
      <w:shd w:val="clear" w:color="auto" w:fill="FFFFFF"/>
    </w:rPr>
  </w:style>
  <w:style w:type="character" w:customStyle="1" w:styleId="Bodytext710pt">
    <w:name w:val="Body text (7) + 10 pt"/>
    <w:aliases w:val="Bold,Italic,Spacing 0 pt14"/>
    <w:rsid w:val="006B5584"/>
    <w:rPr>
      <w:rFonts w:ascii="Times New Roman" w:hAnsi="Times New Roman" w:cs="Times New Roman"/>
      <w:b/>
      <w:bCs/>
      <w:i/>
      <w:iCs/>
      <w:noProof/>
      <w:spacing w:val="3"/>
      <w:sz w:val="20"/>
      <w:szCs w:val="20"/>
      <w:u w:val="none"/>
    </w:rPr>
  </w:style>
  <w:style w:type="character" w:customStyle="1" w:styleId="Bodytext7Corbel">
    <w:name w:val="Body text (7) + Corbel"/>
    <w:aliases w:val="11 pt,Spacing 0 pt13"/>
    <w:rsid w:val="006B5584"/>
    <w:rPr>
      <w:rFonts w:ascii="Corbel" w:hAnsi="Corbel" w:cs="Corbel"/>
      <w:noProof/>
      <w:spacing w:val="0"/>
      <w:sz w:val="22"/>
      <w:szCs w:val="22"/>
      <w:u w:val="none"/>
    </w:rPr>
  </w:style>
  <w:style w:type="character" w:customStyle="1" w:styleId="Picturecaption">
    <w:name w:val="Picture caption_"/>
    <w:link w:val="Picturecaption0"/>
    <w:rsid w:val="006B5584"/>
    <w:rPr>
      <w:rFonts w:ascii="Times New Roman" w:hAnsi="Times New Roman" w:cs="Times New Roman"/>
      <w:b/>
      <w:bCs/>
      <w:spacing w:val="13"/>
      <w:sz w:val="23"/>
      <w:szCs w:val="23"/>
      <w:shd w:val="clear" w:color="auto" w:fill="FFFFFF"/>
    </w:rPr>
  </w:style>
  <w:style w:type="character" w:customStyle="1" w:styleId="Bodytext10">
    <w:name w:val="Body text (10)_"/>
    <w:link w:val="Bodytext100"/>
    <w:rsid w:val="006B5584"/>
    <w:rPr>
      <w:rFonts w:ascii="Times New Roman" w:hAnsi="Times New Roman" w:cs="Times New Roman"/>
      <w:b/>
      <w:bCs/>
      <w:spacing w:val="3"/>
      <w:sz w:val="21"/>
      <w:szCs w:val="21"/>
      <w:shd w:val="clear" w:color="auto" w:fill="FFFFFF"/>
    </w:rPr>
  </w:style>
  <w:style w:type="character" w:customStyle="1" w:styleId="Bodytext7115pt">
    <w:name w:val="Body text (7) + 11.5 pt"/>
    <w:aliases w:val="Bold6,Spacing 0 pt12"/>
    <w:rsid w:val="006B5584"/>
    <w:rPr>
      <w:rFonts w:ascii="Times New Roman" w:hAnsi="Times New Roman" w:cs="Times New Roman"/>
      <w:b/>
      <w:bCs/>
      <w:spacing w:val="13"/>
      <w:sz w:val="23"/>
      <w:szCs w:val="23"/>
      <w:u w:val="none"/>
    </w:rPr>
  </w:style>
  <w:style w:type="character" w:customStyle="1" w:styleId="Heading30">
    <w:name w:val="Heading #3_"/>
    <w:link w:val="Heading31"/>
    <w:rsid w:val="006B5584"/>
    <w:rPr>
      <w:rFonts w:ascii="Times New Roman" w:hAnsi="Times New Roman" w:cs="Times New Roman"/>
      <w:b/>
      <w:bCs/>
      <w:spacing w:val="9"/>
      <w:sz w:val="26"/>
      <w:szCs w:val="26"/>
      <w:shd w:val="clear" w:color="auto" w:fill="FFFFFF"/>
    </w:rPr>
  </w:style>
  <w:style w:type="character" w:customStyle="1" w:styleId="Heading40">
    <w:name w:val="Heading #4_"/>
    <w:link w:val="Heading41"/>
    <w:rsid w:val="006B5584"/>
    <w:rPr>
      <w:rFonts w:ascii="Times New Roman" w:hAnsi="Times New Roman" w:cs="Times New Roman"/>
      <w:b/>
      <w:bCs/>
      <w:spacing w:val="9"/>
      <w:sz w:val="26"/>
      <w:szCs w:val="26"/>
      <w:shd w:val="clear" w:color="auto" w:fill="FFFFFF"/>
    </w:rPr>
  </w:style>
  <w:style w:type="character" w:customStyle="1" w:styleId="Heading50">
    <w:name w:val="Heading #5_"/>
    <w:link w:val="Heading51"/>
    <w:rsid w:val="006B5584"/>
    <w:rPr>
      <w:rFonts w:ascii="Times New Roman" w:hAnsi="Times New Roman" w:cs="Times New Roman"/>
      <w:spacing w:val="10"/>
      <w:sz w:val="23"/>
      <w:szCs w:val="23"/>
      <w:shd w:val="clear" w:color="auto" w:fill="FFFFFF"/>
    </w:rPr>
  </w:style>
  <w:style w:type="character" w:customStyle="1" w:styleId="Bodytext13pt">
    <w:name w:val="Body text + 13 pt"/>
    <w:aliases w:val="Bold5,Spacing 0 pt11"/>
    <w:rsid w:val="006B5584"/>
    <w:rPr>
      <w:rFonts w:ascii="Times New Roman" w:hAnsi="Times New Roman" w:cs="Times New Roman"/>
      <w:b/>
      <w:bCs/>
      <w:spacing w:val="9"/>
      <w:sz w:val="26"/>
      <w:szCs w:val="26"/>
      <w:u w:val="none"/>
    </w:rPr>
  </w:style>
  <w:style w:type="character" w:customStyle="1" w:styleId="Bodytext9pt">
    <w:name w:val="Body text + 9 pt"/>
    <w:rsid w:val="006B5584"/>
    <w:rPr>
      <w:rFonts w:ascii="Times New Roman" w:hAnsi="Times New Roman" w:cs="Times New Roman"/>
      <w:spacing w:val="10"/>
      <w:sz w:val="18"/>
      <w:szCs w:val="18"/>
      <w:u w:val="none"/>
    </w:rPr>
  </w:style>
  <w:style w:type="character" w:customStyle="1" w:styleId="Headerorfooter14pt">
    <w:name w:val="Header or footer + 14 pt"/>
    <w:aliases w:val="Spacing 0 pt10"/>
    <w:rsid w:val="006B5584"/>
    <w:rPr>
      <w:rFonts w:ascii="Times New Roman" w:hAnsi="Times New Roman" w:cs="Times New Roman"/>
      <w:b/>
      <w:bCs/>
      <w:spacing w:val="-12"/>
      <w:sz w:val="28"/>
      <w:szCs w:val="28"/>
      <w:u w:val="none"/>
    </w:rPr>
  </w:style>
  <w:style w:type="character" w:customStyle="1" w:styleId="Bodytext105pt">
    <w:name w:val="Body text + 10.5 pt"/>
    <w:aliases w:val="Bold4,Spacing 0 pt9"/>
    <w:rsid w:val="006B5584"/>
    <w:rPr>
      <w:rFonts w:ascii="Times New Roman" w:hAnsi="Times New Roman" w:cs="Times New Roman"/>
      <w:b/>
      <w:bCs/>
      <w:spacing w:val="3"/>
      <w:sz w:val="21"/>
      <w:szCs w:val="21"/>
      <w:u w:val="none"/>
    </w:rPr>
  </w:style>
  <w:style w:type="character" w:customStyle="1" w:styleId="Bodytext10pt">
    <w:name w:val="Body text + 10 pt"/>
    <w:aliases w:val="Bold3,Italic2,Spacing 0 pt8"/>
    <w:rsid w:val="006B5584"/>
    <w:rPr>
      <w:rFonts w:ascii="Times New Roman" w:hAnsi="Times New Roman" w:cs="Times New Roman"/>
      <w:b/>
      <w:bCs/>
      <w:i/>
      <w:iCs/>
      <w:spacing w:val="2"/>
      <w:sz w:val="20"/>
      <w:szCs w:val="20"/>
      <w:u w:val="none"/>
    </w:rPr>
  </w:style>
  <w:style w:type="character" w:customStyle="1" w:styleId="Bodytext11">
    <w:name w:val="Body text (11)_"/>
    <w:link w:val="Bodytext110"/>
    <w:rsid w:val="006B5584"/>
    <w:rPr>
      <w:rFonts w:ascii="Times New Roman" w:hAnsi="Times New Roman" w:cs="Times New Roman"/>
      <w:i/>
      <w:iCs/>
      <w:noProof/>
      <w:sz w:val="11"/>
      <w:szCs w:val="11"/>
      <w:shd w:val="clear" w:color="auto" w:fill="FFFFFF"/>
    </w:rPr>
  </w:style>
  <w:style w:type="character" w:customStyle="1" w:styleId="BodytextItalic">
    <w:name w:val="Body text + Italic"/>
    <w:aliases w:val="Spacing 0 pt7"/>
    <w:rsid w:val="006B5584"/>
    <w:rPr>
      <w:rFonts w:ascii="Times New Roman" w:hAnsi="Times New Roman" w:cs="Times New Roman"/>
      <w:i/>
      <w:iCs/>
      <w:noProof/>
      <w:spacing w:val="4"/>
      <w:sz w:val="23"/>
      <w:szCs w:val="23"/>
      <w:u w:val="none"/>
    </w:rPr>
  </w:style>
  <w:style w:type="character" w:customStyle="1" w:styleId="Heading52">
    <w:name w:val="Heading #5 (2)_"/>
    <w:link w:val="Heading520"/>
    <w:rsid w:val="006B5584"/>
    <w:rPr>
      <w:rFonts w:ascii="Times New Roman" w:hAnsi="Times New Roman" w:cs="Times New Roman"/>
      <w:spacing w:val="4"/>
      <w:sz w:val="23"/>
      <w:szCs w:val="23"/>
      <w:shd w:val="clear" w:color="auto" w:fill="FFFFFF"/>
    </w:rPr>
  </w:style>
  <w:style w:type="character" w:customStyle="1" w:styleId="BodytextCorbel2">
    <w:name w:val="Body text + Corbel2"/>
    <w:aliases w:val="10 pt,Spacing 0 pt6,Scale 70%"/>
    <w:rsid w:val="006B5584"/>
    <w:rPr>
      <w:rFonts w:ascii="Corbel" w:hAnsi="Corbel" w:cs="Corbel"/>
      <w:spacing w:val="2"/>
      <w:w w:val="70"/>
      <w:sz w:val="20"/>
      <w:szCs w:val="20"/>
      <w:u w:val="none"/>
    </w:rPr>
  </w:style>
  <w:style w:type="character" w:customStyle="1" w:styleId="Bodytext105pt1">
    <w:name w:val="Body text + 10.5 pt1"/>
    <w:aliases w:val="Bold2,Spacing 0 pt5"/>
    <w:rsid w:val="006B5584"/>
    <w:rPr>
      <w:rFonts w:ascii="Times New Roman" w:hAnsi="Times New Roman" w:cs="Times New Roman"/>
      <w:b/>
      <w:bCs/>
      <w:spacing w:val="3"/>
      <w:sz w:val="21"/>
      <w:szCs w:val="21"/>
      <w:u w:val="none"/>
    </w:rPr>
  </w:style>
  <w:style w:type="character" w:customStyle="1" w:styleId="Bodytext8pt">
    <w:name w:val="Body text + 8 pt"/>
    <w:aliases w:val="Spacing 0 pt4"/>
    <w:rsid w:val="006B5584"/>
    <w:rPr>
      <w:rFonts w:ascii="Times New Roman" w:hAnsi="Times New Roman" w:cs="Times New Roman"/>
      <w:spacing w:val="16"/>
      <w:sz w:val="16"/>
      <w:szCs w:val="16"/>
      <w:u w:val="none"/>
    </w:rPr>
  </w:style>
  <w:style w:type="character" w:customStyle="1" w:styleId="Heading10">
    <w:name w:val="Heading #1_"/>
    <w:link w:val="Heading11"/>
    <w:rsid w:val="006B5584"/>
    <w:rPr>
      <w:rFonts w:ascii="Times New Roman" w:hAnsi="Times New Roman" w:cs="Times New Roman"/>
      <w:b/>
      <w:bCs/>
      <w:spacing w:val="9"/>
      <w:sz w:val="30"/>
      <w:szCs w:val="30"/>
      <w:shd w:val="clear" w:color="auto" w:fill="FFFFFF"/>
    </w:rPr>
  </w:style>
  <w:style w:type="character" w:customStyle="1" w:styleId="Bodytext4pt">
    <w:name w:val="Body text + 4 pt"/>
    <w:aliases w:val="Spacing 0 pt3"/>
    <w:rsid w:val="006B5584"/>
    <w:rPr>
      <w:rFonts w:ascii="Times New Roman" w:hAnsi="Times New Roman" w:cs="Times New Roman"/>
      <w:noProof/>
      <w:spacing w:val="0"/>
      <w:sz w:val="8"/>
      <w:szCs w:val="8"/>
      <w:u w:val="none"/>
    </w:rPr>
  </w:style>
  <w:style w:type="character" w:customStyle="1" w:styleId="BodytextCorbel1">
    <w:name w:val="Body text + Corbel1"/>
    <w:aliases w:val="31 pt,Spacing 0 pt2"/>
    <w:rsid w:val="006B5584"/>
    <w:rPr>
      <w:rFonts w:ascii="Corbel" w:hAnsi="Corbel" w:cs="Corbel"/>
      <w:noProof/>
      <w:spacing w:val="0"/>
      <w:sz w:val="62"/>
      <w:szCs w:val="62"/>
      <w:u w:val="none"/>
    </w:rPr>
  </w:style>
  <w:style w:type="character" w:customStyle="1" w:styleId="Bodytext95pt">
    <w:name w:val="Body text + 9.5 pt"/>
    <w:rsid w:val="006B5584"/>
    <w:rPr>
      <w:rFonts w:ascii="Times New Roman" w:hAnsi="Times New Roman" w:cs="Times New Roman"/>
      <w:spacing w:val="10"/>
      <w:sz w:val="19"/>
      <w:szCs w:val="19"/>
      <w:u w:val="none"/>
    </w:rPr>
  </w:style>
  <w:style w:type="character" w:customStyle="1" w:styleId="BodyText12">
    <w:name w:val="Body Text1"/>
    <w:basedOn w:val="Bodytext"/>
    <w:rsid w:val="006B5584"/>
    <w:rPr>
      <w:rFonts w:ascii="Times New Roman" w:hAnsi="Times New Roman" w:cs="Times New Roman"/>
      <w:spacing w:val="10"/>
      <w:sz w:val="23"/>
      <w:szCs w:val="23"/>
      <w:shd w:val="clear" w:color="auto" w:fill="FFFFFF"/>
    </w:rPr>
  </w:style>
  <w:style w:type="character" w:customStyle="1" w:styleId="Bodytext10pt1">
    <w:name w:val="Body text + 10 pt1"/>
    <w:aliases w:val="Bold1,Italic1,Spacing 0 pt1"/>
    <w:rsid w:val="006B5584"/>
    <w:rPr>
      <w:rFonts w:ascii="Times New Roman" w:hAnsi="Times New Roman" w:cs="Times New Roman"/>
      <w:b/>
      <w:bCs/>
      <w:i/>
      <w:iCs/>
      <w:spacing w:val="3"/>
      <w:sz w:val="20"/>
      <w:szCs w:val="20"/>
      <w:u w:val="none"/>
    </w:rPr>
  </w:style>
  <w:style w:type="paragraph" w:customStyle="1" w:styleId="Bodytext20">
    <w:name w:val="Body text (2)"/>
    <w:basedOn w:val="Normal"/>
    <w:link w:val="Bodytext2"/>
    <w:rsid w:val="006B5584"/>
    <w:pPr>
      <w:widowControl w:val="0"/>
      <w:shd w:val="clear" w:color="auto" w:fill="FFFFFF"/>
      <w:spacing w:after="120" w:line="240" w:lineRule="atLeast"/>
      <w:jc w:val="both"/>
    </w:pPr>
    <w:rPr>
      <w:rFonts w:eastAsiaTheme="minorHAnsi"/>
      <w:b/>
      <w:bCs/>
      <w:spacing w:val="13"/>
      <w:sz w:val="23"/>
      <w:szCs w:val="23"/>
      <w:lang w:val="en-US"/>
    </w:rPr>
  </w:style>
  <w:style w:type="paragraph" w:customStyle="1" w:styleId="Bodytext30">
    <w:name w:val="Body text (3)"/>
    <w:basedOn w:val="Normal"/>
    <w:link w:val="Bodytext3"/>
    <w:rsid w:val="006B5584"/>
    <w:pPr>
      <w:widowControl w:val="0"/>
      <w:shd w:val="clear" w:color="auto" w:fill="FFFFFF"/>
      <w:spacing w:before="420" w:after="600" w:line="240" w:lineRule="atLeast"/>
      <w:jc w:val="both"/>
    </w:pPr>
    <w:rPr>
      <w:rFonts w:eastAsiaTheme="minorHAnsi"/>
      <w:i/>
      <w:iCs/>
      <w:spacing w:val="4"/>
      <w:sz w:val="23"/>
      <w:szCs w:val="23"/>
      <w:lang w:val="en-US"/>
    </w:rPr>
  </w:style>
  <w:style w:type="paragraph" w:customStyle="1" w:styleId="Bodytext1">
    <w:name w:val="Body text1"/>
    <w:basedOn w:val="Normal"/>
    <w:link w:val="Bodytext"/>
    <w:rsid w:val="006B5584"/>
    <w:pPr>
      <w:widowControl w:val="0"/>
      <w:shd w:val="clear" w:color="auto" w:fill="FFFFFF"/>
      <w:spacing w:before="420" w:after="120" w:line="240" w:lineRule="atLeast"/>
      <w:jc w:val="both"/>
    </w:pPr>
    <w:rPr>
      <w:rFonts w:eastAsiaTheme="minorHAnsi"/>
      <w:spacing w:val="10"/>
      <w:sz w:val="23"/>
      <w:szCs w:val="23"/>
      <w:lang w:val="en-US"/>
    </w:rPr>
  </w:style>
  <w:style w:type="paragraph" w:customStyle="1" w:styleId="Headerorfooter20">
    <w:name w:val="Header or footer (2)"/>
    <w:basedOn w:val="Normal"/>
    <w:link w:val="Headerorfooter2"/>
    <w:rsid w:val="006B5584"/>
    <w:pPr>
      <w:widowControl w:val="0"/>
      <w:shd w:val="clear" w:color="auto" w:fill="FFFFFF"/>
      <w:spacing w:line="240" w:lineRule="atLeast"/>
    </w:pPr>
    <w:rPr>
      <w:rFonts w:eastAsiaTheme="minorHAnsi"/>
      <w:spacing w:val="30"/>
      <w:sz w:val="21"/>
      <w:szCs w:val="21"/>
      <w:lang w:val="en-US"/>
    </w:rPr>
  </w:style>
  <w:style w:type="paragraph" w:customStyle="1" w:styleId="Heading61">
    <w:name w:val="Heading #6"/>
    <w:basedOn w:val="Normal"/>
    <w:link w:val="Heading60"/>
    <w:rsid w:val="006B5584"/>
    <w:pPr>
      <w:widowControl w:val="0"/>
      <w:shd w:val="clear" w:color="auto" w:fill="FFFFFF"/>
      <w:spacing w:before="480" w:after="60" w:line="302" w:lineRule="exact"/>
      <w:jc w:val="center"/>
      <w:outlineLvl w:val="5"/>
    </w:pPr>
    <w:rPr>
      <w:rFonts w:eastAsiaTheme="minorHAnsi"/>
      <w:b/>
      <w:bCs/>
      <w:spacing w:val="13"/>
      <w:sz w:val="23"/>
      <w:szCs w:val="23"/>
      <w:lang w:val="en-US"/>
    </w:rPr>
  </w:style>
  <w:style w:type="paragraph" w:customStyle="1" w:styleId="Headerorfooter30">
    <w:name w:val="Header or footer (3)"/>
    <w:basedOn w:val="Normal"/>
    <w:link w:val="Headerorfooter3"/>
    <w:rsid w:val="006B5584"/>
    <w:pPr>
      <w:widowControl w:val="0"/>
      <w:shd w:val="clear" w:color="auto" w:fill="FFFFFF"/>
      <w:spacing w:line="240" w:lineRule="atLeast"/>
    </w:pPr>
    <w:rPr>
      <w:rFonts w:eastAsiaTheme="minorHAnsi"/>
      <w:spacing w:val="47"/>
      <w:sz w:val="18"/>
      <w:szCs w:val="18"/>
      <w:lang w:val="en-US"/>
    </w:rPr>
  </w:style>
  <w:style w:type="paragraph" w:customStyle="1" w:styleId="Heading21">
    <w:name w:val="Heading #2"/>
    <w:basedOn w:val="Normal"/>
    <w:link w:val="Heading20"/>
    <w:rsid w:val="006B5584"/>
    <w:pPr>
      <w:widowControl w:val="0"/>
      <w:shd w:val="clear" w:color="auto" w:fill="FFFFFF"/>
      <w:spacing w:before="60" w:after="180" w:line="240" w:lineRule="atLeast"/>
      <w:outlineLvl w:val="1"/>
    </w:pPr>
    <w:rPr>
      <w:rFonts w:eastAsiaTheme="minorHAnsi"/>
      <w:spacing w:val="10"/>
      <w:sz w:val="23"/>
      <w:szCs w:val="23"/>
      <w:lang w:val="en-US"/>
    </w:rPr>
  </w:style>
  <w:style w:type="paragraph" w:customStyle="1" w:styleId="Headerorfooter0">
    <w:name w:val="Header or footer"/>
    <w:basedOn w:val="Normal"/>
    <w:link w:val="Headerorfooter"/>
    <w:rsid w:val="006B5584"/>
    <w:pPr>
      <w:widowControl w:val="0"/>
      <w:shd w:val="clear" w:color="auto" w:fill="FFFFFF"/>
      <w:spacing w:line="240" w:lineRule="atLeast"/>
    </w:pPr>
    <w:rPr>
      <w:rFonts w:eastAsiaTheme="minorHAnsi"/>
      <w:b/>
      <w:bCs/>
      <w:spacing w:val="10"/>
      <w:sz w:val="25"/>
      <w:szCs w:val="25"/>
      <w:lang w:val="en-US"/>
    </w:rPr>
  </w:style>
  <w:style w:type="paragraph" w:customStyle="1" w:styleId="Bodytext40">
    <w:name w:val="Body text (4)"/>
    <w:basedOn w:val="Normal"/>
    <w:link w:val="Bodytext4"/>
    <w:rsid w:val="006B5584"/>
    <w:pPr>
      <w:widowControl w:val="0"/>
      <w:shd w:val="clear" w:color="auto" w:fill="FFFFFF"/>
      <w:spacing w:before="60" w:after="360" w:line="240" w:lineRule="atLeast"/>
      <w:jc w:val="center"/>
    </w:pPr>
    <w:rPr>
      <w:rFonts w:eastAsiaTheme="minorHAnsi"/>
      <w:spacing w:val="11"/>
      <w:sz w:val="23"/>
      <w:szCs w:val="23"/>
      <w:lang w:val="en-US"/>
    </w:rPr>
  </w:style>
  <w:style w:type="paragraph" w:customStyle="1" w:styleId="Heading620">
    <w:name w:val="Heading #6 (2)"/>
    <w:basedOn w:val="Normal"/>
    <w:link w:val="Heading62"/>
    <w:rsid w:val="006B5584"/>
    <w:pPr>
      <w:widowControl w:val="0"/>
      <w:shd w:val="clear" w:color="auto" w:fill="FFFFFF"/>
      <w:spacing w:before="360" w:after="180" w:line="240" w:lineRule="atLeast"/>
      <w:ind w:firstLine="3400"/>
      <w:outlineLvl w:val="5"/>
    </w:pPr>
    <w:rPr>
      <w:rFonts w:eastAsiaTheme="minorHAnsi"/>
      <w:spacing w:val="12"/>
      <w:sz w:val="23"/>
      <w:szCs w:val="23"/>
      <w:lang w:val="en-US"/>
    </w:rPr>
  </w:style>
  <w:style w:type="paragraph" w:customStyle="1" w:styleId="Headerorfooter40">
    <w:name w:val="Header or footer (4)"/>
    <w:basedOn w:val="Normal"/>
    <w:link w:val="Headerorfooter4"/>
    <w:rsid w:val="006B5584"/>
    <w:pPr>
      <w:widowControl w:val="0"/>
      <w:shd w:val="clear" w:color="auto" w:fill="FFFFFF"/>
      <w:spacing w:line="240" w:lineRule="atLeast"/>
    </w:pPr>
    <w:rPr>
      <w:rFonts w:ascii="Trebuchet MS" w:eastAsiaTheme="minorHAnsi" w:hAnsi="Trebuchet MS" w:cs="Trebuchet MS"/>
      <w:noProof/>
      <w:sz w:val="11"/>
      <w:szCs w:val="11"/>
      <w:lang w:val="en-US"/>
    </w:rPr>
  </w:style>
  <w:style w:type="paragraph" w:customStyle="1" w:styleId="Bodytext50">
    <w:name w:val="Body text (5)"/>
    <w:basedOn w:val="Normal"/>
    <w:link w:val="Bodytext5"/>
    <w:rsid w:val="006B5584"/>
    <w:pPr>
      <w:widowControl w:val="0"/>
      <w:shd w:val="clear" w:color="auto" w:fill="FFFFFF"/>
      <w:spacing w:before="180" w:line="240" w:lineRule="atLeast"/>
      <w:jc w:val="center"/>
    </w:pPr>
    <w:rPr>
      <w:rFonts w:eastAsiaTheme="minorHAnsi"/>
      <w:spacing w:val="12"/>
      <w:sz w:val="23"/>
      <w:szCs w:val="23"/>
      <w:lang w:val="en-US"/>
    </w:rPr>
  </w:style>
  <w:style w:type="paragraph" w:customStyle="1" w:styleId="Bodytext80">
    <w:name w:val="Body text (8)"/>
    <w:basedOn w:val="Normal"/>
    <w:link w:val="Bodytext8"/>
    <w:rsid w:val="006B5584"/>
    <w:pPr>
      <w:widowControl w:val="0"/>
      <w:shd w:val="clear" w:color="auto" w:fill="FFFFFF"/>
      <w:spacing w:line="240" w:lineRule="atLeast"/>
      <w:jc w:val="both"/>
    </w:pPr>
    <w:rPr>
      <w:rFonts w:eastAsiaTheme="minorHAnsi"/>
      <w:sz w:val="22"/>
      <w:szCs w:val="22"/>
      <w:lang w:val="en-US"/>
    </w:rPr>
  </w:style>
  <w:style w:type="paragraph" w:customStyle="1" w:styleId="Bodytext90">
    <w:name w:val="Body text (9)"/>
    <w:basedOn w:val="Normal"/>
    <w:link w:val="Bodytext9"/>
    <w:rsid w:val="006B5584"/>
    <w:pPr>
      <w:widowControl w:val="0"/>
      <w:shd w:val="clear" w:color="auto" w:fill="FFFFFF"/>
      <w:spacing w:line="240" w:lineRule="atLeast"/>
      <w:jc w:val="both"/>
    </w:pPr>
    <w:rPr>
      <w:rFonts w:eastAsiaTheme="minorHAnsi"/>
      <w:b/>
      <w:bCs/>
      <w:spacing w:val="9"/>
      <w:sz w:val="26"/>
      <w:szCs w:val="26"/>
      <w:lang w:val="en-US"/>
    </w:rPr>
  </w:style>
  <w:style w:type="paragraph" w:customStyle="1" w:styleId="Bodytext60">
    <w:name w:val="Body text (6)"/>
    <w:basedOn w:val="Normal"/>
    <w:link w:val="Bodytext6"/>
    <w:rsid w:val="006B5584"/>
    <w:pPr>
      <w:widowControl w:val="0"/>
      <w:shd w:val="clear" w:color="auto" w:fill="FFFFFF"/>
      <w:spacing w:line="250" w:lineRule="exact"/>
      <w:jc w:val="both"/>
    </w:pPr>
    <w:rPr>
      <w:rFonts w:eastAsiaTheme="minorHAnsi"/>
      <w:i/>
      <w:iCs/>
      <w:spacing w:val="2"/>
      <w:sz w:val="21"/>
      <w:szCs w:val="21"/>
      <w:lang w:val="en-US"/>
    </w:rPr>
  </w:style>
  <w:style w:type="paragraph" w:customStyle="1" w:styleId="Bodytext70">
    <w:name w:val="Body text (7)"/>
    <w:basedOn w:val="Normal"/>
    <w:link w:val="Bodytext7"/>
    <w:rsid w:val="006B5584"/>
    <w:pPr>
      <w:widowControl w:val="0"/>
      <w:shd w:val="clear" w:color="auto" w:fill="FFFFFF"/>
      <w:spacing w:line="250" w:lineRule="exact"/>
      <w:jc w:val="both"/>
    </w:pPr>
    <w:rPr>
      <w:rFonts w:eastAsiaTheme="minorHAnsi"/>
      <w:spacing w:val="10"/>
      <w:sz w:val="18"/>
      <w:szCs w:val="18"/>
      <w:lang w:val="en-US"/>
    </w:rPr>
  </w:style>
  <w:style w:type="paragraph" w:customStyle="1" w:styleId="Picturecaption0">
    <w:name w:val="Picture caption"/>
    <w:basedOn w:val="Normal"/>
    <w:link w:val="Picturecaption"/>
    <w:rsid w:val="006B5584"/>
    <w:pPr>
      <w:widowControl w:val="0"/>
      <w:shd w:val="clear" w:color="auto" w:fill="FFFFFF"/>
      <w:spacing w:line="240" w:lineRule="atLeast"/>
    </w:pPr>
    <w:rPr>
      <w:rFonts w:eastAsiaTheme="minorHAnsi"/>
      <w:b/>
      <w:bCs/>
      <w:spacing w:val="13"/>
      <w:sz w:val="23"/>
      <w:szCs w:val="23"/>
      <w:lang w:val="en-US"/>
    </w:rPr>
  </w:style>
  <w:style w:type="paragraph" w:customStyle="1" w:styleId="Bodytext100">
    <w:name w:val="Body text (10)"/>
    <w:basedOn w:val="Normal"/>
    <w:link w:val="Bodytext10"/>
    <w:rsid w:val="006B5584"/>
    <w:pPr>
      <w:widowControl w:val="0"/>
      <w:shd w:val="clear" w:color="auto" w:fill="FFFFFF"/>
      <w:spacing w:line="240" w:lineRule="atLeast"/>
    </w:pPr>
    <w:rPr>
      <w:rFonts w:eastAsiaTheme="minorHAnsi"/>
      <w:b/>
      <w:bCs/>
      <w:spacing w:val="3"/>
      <w:sz w:val="21"/>
      <w:szCs w:val="21"/>
      <w:lang w:val="en-US"/>
    </w:rPr>
  </w:style>
  <w:style w:type="paragraph" w:customStyle="1" w:styleId="Heading31">
    <w:name w:val="Heading #3"/>
    <w:basedOn w:val="Normal"/>
    <w:link w:val="Heading30"/>
    <w:rsid w:val="006B5584"/>
    <w:pPr>
      <w:widowControl w:val="0"/>
      <w:shd w:val="clear" w:color="auto" w:fill="FFFFFF"/>
      <w:spacing w:before="2100" w:line="350" w:lineRule="exact"/>
      <w:jc w:val="both"/>
      <w:outlineLvl w:val="2"/>
    </w:pPr>
    <w:rPr>
      <w:rFonts w:eastAsiaTheme="minorHAnsi"/>
      <w:b/>
      <w:bCs/>
      <w:spacing w:val="9"/>
      <w:sz w:val="26"/>
      <w:szCs w:val="26"/>
      <w:lang w:val="en-US"/>
    </w:rPr>
  </w:style>
  <w:style w:type="paragraph" w:customStyle="1" w:styleId="Heading41">
    <w:name w:val="Heading #4"/>
    <w:basedOn w:val="Normal"/>
    <w:link w:val="Heading40"/>
    <w:rsid w:val="006B5584"/>
    <w:pPr>
      <w:widowControl w:val="0"/>
      <w:shd w:val="clear" w:color="auto" w:fill="FFFFFF"/>
      <w:spacing w:after="1440" w:line="350" w:lineRule="exact"/>
      <w:jc w:val="center"/>
      <w:outlineLvl w:val="3"/>
    </w:pPr>
    <w:rPr>
      <w:rFonts w:eastAsiaTheme="minorHAnsi"/>
      <w:b/>
      <w:bCs/>
      <w:spacing w:val="9"/>
      <w:sz w:val="26"/>
      <w:szCs w:val="26"/>
      <w:lang w:val="en-US"/>
    </w:rPr>
  </w:style>
  <w:style w:type="paragraph" w:customStyle="1" w:styleId="Heading51">
    <w:name w:val="Heading #5"/>
    <w:basedOn w:val="Normal"/>
    <w:link w:val="Heading50"/>
    <w:rsid w:val="006B5584"/>
    <w:pPr>
      <w:widowControl w:val="0"/>
      <w:shd w:val="clear" w:color="auto" w:fill="FFFFFF"/>
      <w:spacing w:line="451" w:lineRule="exact"/>
      <w:jc w:val="both"/>
      <w:outlineLvl w:val="4"/>
    </w:pPr>
    <w:rPr>
      <w:rFonts w:eastAsiaTheme="minorHAnsi"/>
      <w:spacing w:val="10"/>
      <w:sz w:val="23"/>
      <w:szCs w:val="23"/>
      <w:lang w:val="en-US"/>
    </w:rPr>
  </w:style>
  <w:style w:type="paragraph" w:customStyle="1" w:styleId="Bodytext110">
    <w:name w:val="Body text (11)"/>
    <w:basedOn w:val="Normal"/>
    <w:link w:val="Bodytext11"/>
    <w:rsid w:val="006B5584"/>
    <w:pPr>
      <w:widowControl w:val="0"/>
      <w:shd w:val="clear" w:color="auto" w:fill="FFFFFF"/>
      <w:spacing w:after="780" w:line="240" w:lineRule="atLeast"/>
    </w:pPr>
    <w:rPr>
      <w:rFonts w:eastAsiaTheme="minorHAnsi"/>
      <w:i/>
      <w:iCs/>
      <w:noProof/>
      <w:sz w:val="11"/>
      <w:szCs w:val="11"/>
      <w:lang w:val="en-US"/>
    </w:rPr>
  </w:style>
  <w:style w:type="paragraph" w:customStyle="1" w:styleId="Heading520">
    <w:name w:val="Heading #5 (2)"/>
    <w:basedOn w:val="Normal"/>
    <w:link w:val="Heading52"/>
    <w:rsid w:val="006B5584"/>
    <w:pPr>
      <w:widowControl w:val="0"/>
      <w:shd w:val="clear" w:color="auto" w:fill="FFFFFF"/>
      <w:spacing w:line="451" w:lineRule="exact"/>
      <w:jc w:val="both"/>
      <w:outlineLvl w:val="4"/>
    </w:pPr>
    <w:rPr>
      <w:rFonts w:eastAsiaTheme="minorHAnsi"/>
      <w:spacing w:val="4"/>
      <w:sz w:val="23"/>
      <w:szCs w:val="23"/>
      <w:lang w:val="en-US"/>
    </w:rPr>
  </w:style>
  <w:style w:type="paragraph" w:customStyle="1" w:styleId="Heading11">
    <w:name w:val="Heading #1"/>
    <w:basedOn w:val="Normal"/>
    <w:link w:val="Heading10"/>
    <w:rsid w:val="006B5584"/>
    <w:pPr>
      <w:widowControl w:val="0"/>
      <w:shd w:val="clear" w:color="auto" w:fill="FFFFFF"/>
      <w:spacing w:after="240" w:line="240" w:lineRule="atLeast"/>
      <w:jc w:val="center"/>
      <w:outlineLvl w:val="0"/>
    </w:pPr>
    <w:rPr>
      <w:rFonts w:eastAsiaTheme="minorHAnsi"/>
      <w:b/>
      <w:bCs/>
      <w:spacing w:val="9"/>
      <w:sz w:val="30"/>
      <w:szCs w:val="30"/>
      <w:lang w:val="en-US"/>
    </w:rPr>
  </w:style>
  <w:style w:type="paragraph" w:customStyle="1" w:styleId="DefaultParagraphFontParaCharCharCharCharChar">
    <w:name w:val="Default Paragraph Font Para Char Char Char Char Char"/>
    <w:autoRedefine/>
    <w:rsid w:val="006B5584"/>
    <w:pPr>
      <w:tabs>
        <w:tab w:val="left" w:pos="1152"/>
      </w:tabs>
      <w:spacing w:before="120" w:after="120" w:line="312" w:lineRule="auto"/>
    </w:pPr>
    <w:rPr>
      <w:rFonts w:ascii="Arial" w:eastAsia="Courier New" w:hAnsi="Arial" w:cs="Arial"/>
      <w:sz w:val="26"/>
      <w:szCs w:val="26"/>
    </w:rPr>
  </w:style>
  <w:style w:type="paragraph" w:styleId="DocumentMap">
    <w:name w:val="Document Map"/>
    <w:basedOn w:val="Normal"/>
    <w:link w:val="DocumentMapChar"/>
    <w:semiHidden/>
    <w:rsid w:val="006B5584"/>
    <w:pPr>
      <w:widowControl w:val="0"/>
      <w:shd w:val="clear" w:color="auto" w:fill="000080"/>
    </w:pPr>
    <w:rPr>
      <w:rFonts w:ascii="Tahoma" w:eastAsia="Courier New" w:hAnsi="Tahoma" w:cs="Tahoma"/>
      <w:color w:val="000000"/>
      <w:sz w:val="20"/>
      <w:szCs w:val="20"/>
      <w:lang w:eastAsia="vi-VN"/>
    </w:rPr>
  </w:style>
  <w:style w:type="character" w:customStyle="1" w:styleId="DocumentMapChar">
    <w:name w:val="Document Map Char"/>
    <w:basedOn w:val="DefaultParagraphFont"/>
    <w:link w:val="DocumentMap"/>
    <w:semiHidden/>
    <w:rsid w:val="006B5584"/>
    <w:rPr>
      <w:rFonts w:ascii="Tahoma" w:eastAsia="Courier New" w:hAnsi="Tahoma" w:cs="Tahoma"/>
      <w:color w:val="000000"/>
      <w:sz w:val="20"/>
      <w:szCs w:val="20"/>
      <w:shd w:val="clear" w:color="auto" w:fill="000080"/>
      <w:lang w:val="vi-VN" w:eastAsia="vi-VN"/>
    </w:rPr>
  </w:style>
  <w:style w:type="character" w:styleId="FollowedHyperlink">
    <w:name w:val="FollowedHyperlink"/>
    <w:basedOn w:val="DefaultParagraphFont"/>
    <w:uiPriority w:val="99"/>
    <w:semiHidden/>
    <w:unhideWhenUsed/>
    <w:rsid w:val="006B5584"/>
    <w:rPr>
      <w:color w:val="954F72" w:themeColor="followedHyperlink"/>
      <w:u w:val="single"/>
    </w:rPr>
  </w:style>
  <w:style w:type="character" w:styleId="UnresolvedMention">
    <w:name w:val="Unresolved Mention"/>
    <w:basedOn w:val="DefaultParagraphFont"/>
    <w:uiPriority w:val="99"/>
    <w:semiHidden/>
    <w:unhideWhenUsed/>
    <w:rsid w:val="006B5584"/>
    <w:rPr>
      <w:color w:val="605E5C"/>
      <w:shd w:val="clear" w:color="auto" w:fill="E1DFDD"/>
    </w:rPr>
  </w:style>
  <w:style w:type="character" w:styleId="CommentReference">
    <w:name w:val="annotation reference"/>
    <w:basedOn w:val="DefaultParagraphFont"/>
    <w:uiPriority w:val="99"/>
    <w:semiHidden/>
    <w:unhideWhenUsed/>
    <w:rsid w:val="006C3C6C"/>
    <w:rPr>
      <w:sz w:val="16"/>
      <w:szCs w:val="16"/>
    </w:rPr>
  </w:style>
  <w:style w:type="paragraph" w:styleId="CommentText">
    <w:name w:val="annotation text"/>
    <w:basedOn w:val="Normal"/>
    <w:link w:val="CommentTextChar"/>
    <w:uiPriority w:val="99"/>
    <w:semiHidden/>
    <w:unhideWhenUsed/>
    <w:rsid w:val="006C3C6C"/>
    <w:pPr>
      <w:jc w:val="both"/>
    </w:pPr>
    <w:rPr>
      <w:rFonts w:ascii="Calibri" w:eastAsia="Calibri" w:hAnsi="Calibri" w:cs="Calibri"/>
      <w:sz w:val="20"/>
      <w:szCs w:val="20"/>
      <w:lang w:val="en-US" w:eastAsia="vi-VN"/>
    </w:rPr>
  </w:style>
  <w:style w:type="character" w:customStyle="1" w:styleId="CommentTextChar">
    <w:name w:val="Comment Text Char"/>
    <w:basedOn w:val="DefaultParagraphFont"/>
    <w:link w:val="CommentText"/>
    <w:uiPriority w:val="99"/>
    <w:semiHidden/>
    <w:rsid w:val="006C3C6C"/>
    <w:rPr>
      <w:rFonts w:ascii="Calibri" w:eastAsia="Calibri" w:hAnsi="Calibri" w:cs="Calibri"/>
      <w:sz w:val="20"/>
      <w:szCs w:val="20"/>
      <w:lang w:eastAsia="vi-VN"/>
    </w:rPr>
  </w:style>
  <w:style w:type="paragraph" w:styleId="Revision">
    <w:name w:val="Revision"/>
    <w:hidden/>
    <w:uiPriority w:val="99"/>
    <w:semiHidden/>
    <w:rsid w:val="006C3C6C"/>
    <w:pPr>
      <w:spacing w:after="0" w:line="240" w:lineRule="auto"/>
    </w:pPr>
    <w:rPr>
      <w:rFonts w:ascii="Calibri" w:eastAsia="Calibri" w:hAnsi="Calibri" w:cs="Calibri"/>
      <w:lang w:eastAsia="vi-VN"/>
    </w:rPr>
  </w:style>
  <w:style w:type="numbering" w:customStyle="1" w:styleId="NoList1">
    <w:name w:val="No List1"/>
    <w:next w:val="NoList"/>
    <w:uiPriority w:val="99"/>
    <w:semiHidden/>
    <w:unhideWhenUsed/>
    <w:rsid w:val="006C3C6C"/>
  </w:style>
  <w:style w:type="character" w:customStyle="1" w:styleId="FollowedHyperlink1">
    <w:name w:val="FollowedHyperlink1"/>
    <w:basedOn w:val="DefaultParagraphFont"/>
    <w:uiPriority w:val="99"/>
    <w:semiHidden/>
    <w:unhideWhenUsed/>
    <w:rsid w:val="006C3C6C"/>
    <w:rPr>
      <w:color w:val="954F72"/>
      <w:u w:val="single"/>
    </w:rPr>
  </w:style>
  <w:style w:type="paragraph" w:styleId="BodyTextIndent3">
    <w:name w:val="Body Text Indent 3"/>
    <w:basedOn w:val="Normal"/>
    <w:link w:val="BodyTextIndent3Char"/>
    <w:rsid w:val="005531BF"/>
    <w:pPr>
      <w:ind w:firstLine="720"/>
      <w:jc w:val="both"/>
    </w:pPr>
    <w:rPr>
      <w:rFonts w:ascii=".VnTime" w:hAnsi=".VnTime"/>
      <w:sz w:val="28"/>
      <w:szCs w:val="20"/>
      <w:lang w:val="x-none" w:eastAsia="x-none"/>
    </w:rPr>
  </w:style>
  <w:style w:type="character" w:customStyle="1" w:styleId="BodyTextIndent3Char">
    <w:name w:val="Body Text Indent 3 Char"/>
    <w:basedOn w:val="DefaultParagraphFont"/>
    <w:link w:val="BodyTextIndent3"/>
    <w:rsid w:val="005531BF"/>
    <w:rPr>
      <w:rFonts w:ascii=".VnTime" w:eastAsia="Times New Roman" w:hAnsi=".VnTime" w:cs="Times New Roman"/>
      <w:sz w:val="28"/>
      <w:szCs w:val="20"/>
      <w:lang w:val="x-none" w:eastAsia="x-none"/>
    </w:rPr>
  </w:style>
  <w:style w:type="character" w:styleId="PageNumber">
    <w:name w:val="page number"/>
    <w:basedOn w:val="DefaultParagraphFont"/>
    <w:rsid w:val="005531BF"/>
  </w:style>
  <w:style w:type="character" w:styleId="PlaceholderText">
    <w:name w:val="Placeholder Text"/>
    <w:basedOn w:val="DefaultParagraphFont"/>
    <w:uiPriority w:val="99"/>
    <w:semiHidden/>
    <w:rsid w:val="005531B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60699">
      <w:bodyDiv w:val="1"/>
      <w:marLeft w:val="0"/>
      <w:marRight w:val="0"/>
      <w:marTop w:val="0"/>
      <w:marBottom w:val="0"/>
      <w:divBdr>
        <w:top w:val="none" w:sz="0" w:space="0" w:color="auto"/>
        <w:left w:val="none" w:sz="0" w:space="0" w:color="auto"/>
        <w:bottom w:val="none" w:sz="0" w:space="0" w:color="auto"/>
        <w:right w:val="none" w:sz="0" w:space="0" w:color="auto"/>
      </w:divBdr>
    </w:div>
    <w:div w:id="170629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ài liệu" ma:contentTypeID="0x0101006A73F7141974F1429CABFB3B10BE48B6" ma:contentTypeVersion="1" ma:contentTypeDescription="Tạo tài liệu mới." ma:contentTypeScope="" ma:versionID="3fa7429a5517a8f9086ab02eb7a65938">
  <xsd:schema xmlns:xsd="http://www.w3.org/2001/XMLSchema" xmlns:xs="http://www.w3.org/2001/XMLSchema" xmlns:p="http://schemas.microsoft.com/office/2006/metadata/properties" xmlns:ns1="http://schemas.microsoft.com/sharepoint/v3" targetNamespace="http://schemas.microsoft.com/office/2006/metadata/properties" ma:root="true" ma:fieldsID="2124135d7b4c3b6712eccf3d0106e57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Lập lịch Ngày Bắt đầu" ma:description="Ngày Bắt đầu Lịch biểu là một cột trang được tạo bởi tính năng Phát hành. Nó được dùng để xác định ngày và thời gian trang này sẽ xuất hiện lần đầu tiên cho khách truy cập trang." ma:hidden="true" ma:internalName="PublishingStartDate">
      <xsd:simpleType>
        <xsd:restriction base="dms:Unknown"/>
      </xsd:simpleType>
    </xsd:element>
    <xsd:element name="PublishingExpirationDate" ma:index="9" nillable="true" ma:displayName="Lập lịch Ngày Kết thúc" ma:description="Ngày Kết thúc Lịch biểu là một cột trang được tạo bởi tính năng Phát hành. Nó được dùng để xác định ngày và thời gian trang này sẽ không còn xuất hiện cho khách truy cập trang nữa."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048DA9-0B3B-491B-BB5B-9D6BAB0B3877}">
  <ds:schemaRefs>
    <ds:schemaRef ds:uri="http://schemas.openxmlformats.org/officeDocument/2006/bibliography"/>
  </ds:schemaRefs>
</ds:datastoreItem>
</file>

<file path=customXml/itemProps2.xml><?xml version="1.0" encoding="utf-8"?>
<ds:datastoreItem xmlns:ds="http://schemas.openxmlformats.org/officeDocument/2006/customXml" ds:itemID="{621E3E6B-15ED-490C-8A42-D381C3868C21}"/>
</file>

<file path=customXml/itemProps3.xml><?xml version="1.0" encoding="utf-8"?>
<ds:datastoreItem xmlns:ds="http://schemas.openxmlformats.org/officeDocument/2006/customXml" ds:itemID="{6B297D04-C30A-4AE9-8450-C46F38730A31}"/>
</file>

<file path=customXml/itemProps4.xml><?xml version="1.0" encoding="utf-8"?>
<ds:datastoreItem xmlns:ds="http://schemas.openxmlformats.org/officeDocument/2006/customXml" ds:itemID="{BD14847F-1532-4D8E-A323-775F67122916}"/>
</file>

<file path=docProps/app.xml><?xml version="1.0" encoding="utf-8"?>
<Properties xmlns="http://schemas.openxmlformats.org/officeDocument/2006/extended-properties" xmlns:vt="http://schemas.openxmlformats.org/officeDocument/2006/docPropsVTypes">
  <Template>Normal</Template>
  <TotalTime>151</TotalTime>
  <Pages>2</Pages>
  <Words>384</Words>
  <Characters>2191</Characters>
  <Application>Microsoft Office Word</Application>
  <DocSecurity>0</DocSecurity>
  <Lines>18</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 nam</dc:creator>
  <cp:keywords/>
  <dc:description/>
  <cp:lastModifiedBy>le van</cp:lastModifiedBy>
  <cp:revision>82</cp:revision>
  <cp:lastPrinted>2025-05-27T03:57:00Z</cp:lastPrinted>
  <dcterms:created xsi:type="dcterms:W3CDTF">2025-04-01T07:26:00Z</dcterms:created>
  <dcterms:modified xsi:type="dcterms:W3CDTF">2025-05-27T04:30:00Z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0x0101006A73F7141974F1429CABFB3B10BE48B6</vt:lpwstr>
  </property>
</Properties>
</file>