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888F5" w14:textId="5BDD3661" w:rsidR="002D1636" w:rsidRPr="004D16A6" w:rsidRDefault="002D1636" w:rsidP="003A0BF0">
      <w:pPr>
        <w:spacing w:before="120" w:after="120" w:line="320" w:lineRule="atLeast"/>
        <w:jc w:val="center"/>
        <w:rPr>
          <w:b/>
          <w:color w:val="000000" w:themeColor="text1"/>
          <w:sz w:val="28"/>
          <w:szCs w:val="28"/>
          <w:lang w:val="pl-PL"/>
        </w:rPr>
      </w:pPr>
      <w:bookmarkStart w:id="0" w:name="_Hlk199232693"/>
      <w:bookmarkStart w:id="1" w:name="_Hlk199231976"/>
      <w:r w:rsidRPr="004D16A6">
        <w:rPr>
          <w:b/>
          <w:color w:val="000000" w:themeColor="text1"/>
          <w:sz w:val="28"/>
          <w:szCs w:val="28"/>
          <w:lang w:val="pl-PL"/>
        </w:rPr>
        <w:t>P</w:t>
      </w:r>
      <w:r w:rsidR="00D46592" w:rsidRPr="004D16A6">
        <w:rPr>
          <w:b/>
          <w:color w:val="000000" w:themeColor="text1"/>
          <w:sz w:val="28"/>
          <w:szCs w:val="28"/>
          <w:lang w:val="pl-PL"/>
        </w:rPr>
        <w:t>hụ lục</w:t>
      </w:r>
      <w:r w:rsidRPr="004D16A6">
        <w:rPr>
          <w:b/>
          <w:color w:val="000000" w:themeColor="text1"/>
          <w:sz w:val="28"/>
          <w:szCs w:val="28"/>
          <w:lang w:val="pl-PL"/>
        </w:rPr>
        <w:t xml:space="preserve"> </w:t>
      </w:r>
      <w:r w:rsidR="006D500A" w:rsidRPr="004D16A6">
        <w:rPr>
          <w:b/>
          <w:color w:val="000000" w:themeColor="text1"/>
          <w:sz w:val="28"/>
          <w:szCs w:val="28"/>
          <w:lang w:val="pl-PL"/>
        </w:rPr>
        <w:t>II</w:t>
      </w:r>
    </w:p>
    <w:p w14:paraId="305B1BFC" w14:textId="77777777" w:rsidR="002D1636" w:rsidRPr="004D16A6" w:rsidRDefault="002D1636" w:rsidP="003A0BF0">
      <w:pPr>
        <w:spacing w:before="120" w:after="120" w:line="320" w:lineRule="atLeast"/>
        <w:jc w:val="center"/>
        <w:rPr>
          <w:b/>
          <w:color w:val="000000" w:themeColor="text1"/>
          <w:sz w:val="28"/>
          <w:szCs w:val="28"/>
          <w:lang w:val="pl-PL"/>
        </w:rPr>
      </w:pPr>
      <w:r w:rsidRPr="004D16A6">
        <w:rPr>
          <w:b/>
          <w:color w:val="000000" w:themeColor="text1"/>
          <w:sz w:val="28"/>
          <w:szCs w:val="28"/>
          <w:lang w:val="pl-PL"/>
        </w:rPr>
        <w:t>BIỂU MẪU SỬ DỤNG TRONG THỰC HIỆN NHIỆM VỤ CÔNG TÁC PHÒNG CHÁY, CHỮA CHÁY, CỨU NẠN, CỨU HỘ CỦA LỰC LƯỢNG CÔNG AN NHÂN DÂN</w:t>
      </w:r>
    </w:p>
    <w:p w14:paraId="324D6B7D" w14:textId="3FA658E9" w:rsidR="002D1636" w:rsidRPr="004D16A6" w:rsidRDefault="002D1636" w:rsidP="003A0BF0">
      <w:pPr>
        <w:spacing w:before="120" w:after="120" w:line="320" w:lineRule="atLeast"/>
        <w:jc w:val="center"/>
        <w:rPr>
          <w:i/>
          <w:iCs/>
          <w:color w:val="000000" w:themeColor="text1"/>
          <w:position w:val="-10"/>
          <w:sz w:val="28"/>
          <w:szCs w:val="28"/>
        </w:rPr>
      </w:pPr>
      <w:r w:rsidRPr="004D16A6">
        <w:rPr>
          <w:i/>
          <w:iCs/>
          <w:color w:val="000000" w:themeColor="text1"/>
          <w:position w:val="-10"/>
          <w:sz w:val="28"/>
          <w:szCs w:val="28"/>
          <w:lang w:val="de-DE"/>
        </w:rPr>
        <w:t xml:space="preserve">(Kèm theo Thông tư số </w:t>
      </w:r>
      <w:r w:rsidR="00E55D6D">
        <w:rPr>
          <w:i/>
          <w:iCs/>
          <w:color w:val="000000" w:themeColor="text1"/>
          <w:position w:val="-10"/>
          <w:sz w:val="28"/>
          <w:szCs w:val="28"/>
          <w:lang w:val="de-DE"/>
        </w:rPr>
        <w:t>37</w:t>
      </w:r>
      <w:r w:rsidRPr="004D16A6">
        <w:rPr>
          <w:i/>
          <w:iCs/>
          <w:color w:val="000000" w:themeColor="text1"/>
          <w:position w:val="-10"/>
          <w:sz w:val="28"/>
          <w:szCs w:val="28"/>
          <w:lang w:val="de-DE"/>
        </w:rPr>
        <w:t xml:space="preserve">/2025/TT-BCA ngày </w:t>
      </w:r>
      <w:r w:rsidR="00E55D6D">
        <w:rPr>
          <w:i/>
          <w:iCs/>
          <w:color w:val="000000" w:themeColor="text1"/>
          <w:position w:val="-10"/>
          <w:sz w:val="28"/>
          <w:szCs w:val="28"/>
          <w:lang w:val="de-DE"/>
        </w:rPr>
        <w:t>15</w:t>
      </w:r>
      <w:r w:rsidR="00DF4F83">
        <w:rPr>
          <w:i/>
          <w:iCs/>
          <w:color w:val="000000" w:themeColor="text1"/>
          <w:position w:val="-10"/>
          <w:sz w:val="28"/>
          <w:szCs w:val="28"/>
          <w:lang w:val="de-DE"/>
        </w:rPr>
        <w:t xml:space="preserve"> tháng 5 năm </w:t>
      </w:r>
      <w:r w:rsidRPr="004D16A6">
        <w:rPr>
          <w:i/>
          <w:iCs/>
          <w:color w:val="000000" w:themeColor="text1"/>
          <w:position w:val="-10"/>
          <w:sz w:val="28"/>
          <w:szCs w:val="28"/>
          <w:lang w:val="de-DE"/>
        </w:rPr>
        <w:t>2025</w:t>
      </w:r>
    </w:p>
    <w:p w14:paraId="5F216530" w14:textId="77777777" w:rsidR="002D1636" w:rsidRPr="004D16A6" w:rsidRDefault="002D1636" w:rsidP="003A0BF0">
      <w:pPr>
        <w:spacing w:before="120" w:after="120" w:line="320" w:lineRule="atLeast"/>
        <w:jc w:val="center"/>
        <w:rPr>
          <w:i/>
          <w:iCs/>
          <w:color w:val="000000" w:themeColor="text1"/>
          <w:position w:val="-10"/>
          <w:sz w:val="28"/>
          <w:szCs w:val="28"/>
          <w:lang w:val="de-DE"/>
        </w:rPr>
      </w:pPr>
      <w:r w:rsidRPr="004D16A6">
        <w:rPr>
          <w:i/>
          <w:iCs/>
          <w:color w:val="000000" w:themeColor="text1"/>
          <w:position w:val="-10"/>
          <w:sz w:val="28"/>
          <w:szCs w:val="28"/>
          <w:lang w:val="de-DE"/>
        </w:rPr>
        <w:t xml:space="preserve"> của Bộ trưởng Bộ Công an)</w:t>
      </w:r>
    </w:p>
    <w:p w14:paraId="1F33C6EB" w14:textId="77777777" w:rsidR="002D1636" w:rsidRPr="004D16A6" w:rsidRDefault="002D1636" w:rsidP="003A0BF0">
      <w:pPr>
        <w:spacing w:before="120" w:after="120" w:line="320" w:lineRule="atLeast"/>
        <w:jc w:val="center"/>
        <w:rPr>
          <w:b/>
          <w:color w:val="000000" w:themeColor="text1"/>
          <w:sz w:val="28"/>
          <w:szCs w:val="28"/>
          <w:lang w:val="pl-PL"/>
        </w:rPr>
      </w:pPr>
      <w:r w:rsidRPr="004D16A6">
        <w:rPr>
          <w:b/>
          <w:noProof/>
          <w:color w:val="000000" w:themeColor="text1"/>
          <w:sz w:val="28"/>
          <w:szCs w:val="28"/>
          <w:lang w:val="pl-PL"/>
        </w:rPr>
        <mc:AlternateContent>
          <mc:Choice Requires="wps">
            <w:drawing>
              <wp:anchor distT="0" distB="0" distL="114300" distR="114300" simplePos="0" relativeHeight="251658240" behindDoc="0" locked="0" layoutInCell="1" allowOverlap="1" wp14:anchorId="5BAC5D2D" wp14:editId="13565939">
                <wp:simplePos x="0" y="0"/>
                <wp:positionH relativeFrom="column">
                  <wp:posOffset>2043430</wp:posOffset>
                </wp:positionH>
                <wp:positionV relativeFrom="paragraph">
                  <wp:posOffset>85841</wp:posOffset>
                </wp:positionV>
                <wp:extent cx="1765004" cy="0"/>
                <wp:effectExtent l="0" t="0" r="0" b="0"/>
                <wp:wrapNone/>
                <wp:docPr id="2104411454" name="Straight Connector 37"/>
                <wp:cNvGraphicFramePr/>
                <a:graphic xmlns:a="http://schemas.openxmlformats.org/drawingml/2006/main">
                  <a:graphicData uri="http://schemas.microsoft.com/office/word/2010/wordprocessingShape">
                    <wps:wsp>
                      <wps:cNvCnPr/>
                      <wps:spPr>
                        <a:xfrm>
                          <a:off x="0" y="0"/>
                          <a:ext cx="176500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A32CB32" id="Straight Connector 37" o:spid="_x0000_s1026" style="position:absolute;z-index:251812864;visibility:visible;mso-wrap-style:square;mso-wrap-distance-left:9pt;mso-wrap-distance-top:0;mso-wrap-distance-right:9pt;mso-wrap-distance-bottom:0;mso-position-horizontal:absolute;mso-position-horizontal-relative:text;mso-position-vertical:absolute;mso-position-vertical-relative:text" from="160.9pt,6.75pt" to="299.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" strokecolor="black [3200]" strokeweight=".5pt">
                <v:stroke joinstyle="miter"/>
              </v:line>
            </w:pict>
          </mc:Fallback>
        </mc:AlternateContent>
      </w:r>
    </w:p>
    <w:p w14:paraId="0E7B8819" w14:textId="4B63BFB6" w:rsidR="002D1636" w:rsidRPr="00822275" w:rsidRDefault="00411BB7" w:rsidP="003A0BF0">
      <w:pPr>
        <w:spacing w:before="120" w:after="120" w:line="320" w:lineRule="atLeast"/>
        <w:ind w:firstLine="709"/>
        <w:jc w:val="both"/>
        <w:rPr>
          <w:bCs/>
          <w:sz w:val="28"/>
          <w:szCs w:val="28"/>
          <w:lang w:val="pl-PL"/>
        </w:rPr>
      </w:pPr>
      <w:bookmarkStart w:id="2" w:name="_Hlk195730594"/>
      <w:r w:rsidRPr="00822275">
        <w:rPr>
          <w:bCs/>
          <w:sz w:val="28"/>
          <w:szCs w:val="28"/>
          <w:lang w:val="pl-PL"/>
        </w:rPr>
        <w:t>1</w:t>
      </w:r>
      <w:r w:rsidR="002D1636" w:rsidRPr="00822275">
        <w:rPr>
          <w:bCs/>
          <w:sz w:val="28"/>
          <w:szCs w:val="28"/>
          <w:lang w:val="pl-PL"/>
        </w:rPr>
        <w:t>. Báo cáo kết quả kiểm tra về phòng cháy, chữa cháy (Mẫu số 0</w:t>
      </w:r>
      <w:r w:rsidRPr="00822275">
        <w:rPr>
          <w:bCs/>
          <w:sz w:val="28"/>
          <w:szCs w:val="28"/>
          <w:lang w:val="pl-PL"/>
        </w:rPr>
        <w:t>1</w:t>
      </w:r>
      <w:r w:rsidR="002D1636" w:rsidRPr="00822275">
        <w:rPr>
          <w:bCs/>
          <w:sz w:val="28"/>
          <w:szCs w:val="28"/>
          <w:lang w:val="pl-PL"/>
        </w:rPr>
        <w:t>).</w:t>
      </w:r>
    </w:p>
    <w:p w14:paraId="2BDF0A16" w14:textId="095D66EE" w:rsidR="00852190" w:rsidRPr="00822275" w:rsidRDefault="00852190" w:rsidP="003A0BF0">
      <w:pPr>
        <w:spacing w:before="120" w:after="120" w:line="320" w:lineRule="atLeast"/>
        <w:ind w:firstLine="709"/>
        <w:jc w:val="both"/>
        <w:rPr>
          <w:bCs/>
          <w:sz w:val="28"/>
          <w:szCs w:val="28"/>
        </w:rPr>
      </w:pPr>
      <w:r w:rsidRPr="00DF4F83">
        <w:rPr>
          <w:bCs/>
          <w:spacing w:val="2"/>
          <w:sz w:val="28"/>
          <w:szCs w:val="28"/>
          <w:lang w:val="en-US"/>
        </w:rPr>
        <w:t>2</w:t>
      </w:r>
      <w:r w:rsidRPr="00DF4F83">
        <w:rPr>
          <w:bCs/>
          <w:spacing w:val="2"/>
          <w:sz w:val="28"/>
          <w:szCs w:val="28"/>
        </w:rPr>
        <w:t>. Báo cáo công tác huấn luyện nghiệp vụ chữa cháy, cứu nạn, cứu hộ</w:t>
      </w:r>
      <w:r w:rsidRPr="00822275">
        <w:rPr>
          <w:bCs/>
          <w:sz w:val="28"/>
          <w:szCs w:val="28"/>
        </w:rPr>
        <w:t xml:space="preserve"> </w:t>
      </w:r>
      <w:r w:rsidRPr="00822275">
        <w:rPr>
          <w:bCs/>
          <w:sz w:val="28"/>
          <w:szCs w:val="28"/>
          <w:lang w:val="pl-PL"/>
        </w:rPr>
        <w:t xml:space="preserve">(Mẫu số </w:t>
      </w:r>
      <w:r w:rsidR="00A400C0" w:rsidRPr="00822275">
        <w:rPr>
          <w:bCs/>
          <w:sz w:val="28"/>
          <w:szCs w:val="28"/>
          <w:lang w:val="pl-PL"/>
        </w:rPr>
        <w:t>02</w:t>
      </w:r>
      <w:r w:rsidRPr="00822275">
        <w:rPr>
          <w:bCs/>
          <w:sz w:val="28"/>
          <w:szCs w:val="28"/>
          <w:lang w:val="pl-PL"/>
        </w:rPr>
        <w:t>).</w:t>
      </w:r>
    </w:p>
    <w:p w14:paraId="346E5F00" w14:textId="53F5CB69" w:rsidR="00852190" w:rsidRPr="00822275" w:rsidRDefault="00852190" w:rsidP="003A0BF0">
      <w:pPr>
        <w:spacing w:before="120" w:after="120" w:line="320" w:lineRule="atLeast"/>
        <w:ind w:firstLine="709"/>
        <w:jc w:val="both"/>
        <w:rPr>
          <w:bCs/>
          <w:sz w:val="28"/>
          <w:szCs w:val="28"/>
          <w:lang w:val="pl-PL"/>
        </w:rPr>
      </w:pPr>
      <w:r w:rsidRPr="00822275">
        <w:rPr>
          <w:bCs/>
          <w:sz w:val="28"/>
          <w:szCs w:val="28"/>
          <w:lang w:val="pl-PL"/>
        </w:rPr>
        <w:t xml:space="preserve">3. Báo cáo rút kinh nghiệm toàn diện vụ cháy </w:t>
      </w:r>
      <w:r w:rsidRPr="00822275">
        <w:rPr>
          <w:spacing w:val="-2"/>
          <w:sz w:val="28"/>
          <w:szCs w:val="28"/>
          <w:lang w:val="en-US"/>
        </w:rPr>
        <w:t>(Mẫu số</w:t>
      </w:r>
      <w:r w:rsidR="00A400C0" w:rsidRPr="00822275">
        <w:rPr>
          <w:spacing w:val="-2"/>
          <w:sz w:val="28"/>
          <w:szCs w:val="28"/>
          <w:lang w:val="en-US"/>
        </w:rPr>
        <w:t xml:space="preserve"> 03</w:t>
      </w:r>
      <w:r w:rsidRPr="00822275">
        <w:rPr>
          <w:spacing w:val="-2"/>
          <w:sz w:val="28"/>
          <w:szCs w:val="28"/>
          <w:lang w:val="en-US"/>
        </w:rPr>
        <w:t>).</w:t>
      </w:r>
    </w:p>
    <w:p w14:paraId="093F5B32" w14:textId="17894D0B" w:rsidR="00852190" w:rsidRPr="00822275" w:rsidRDefault="00852190" w:rsidP="003A0BF0">
      <w:pPr>
        <w:spacing w:before="120" w:after="120" w:line="320" w:lineRule="atLeast"/>
        <w:ind w:firstLine="709"/>
        <w:jc w:val="both"/>
        <w:rPr>
          <w:bCs/>
          <w:sz w:val="28"/>
          <w:szCs w:val="28"/>
          <w:lang w:val="pl-PL"/>
        </w:rPr>
      </w:pPr>
      <w:r w:rsidRPr="00822275">
        <w:rPr>
          <w:bCs/>
          <w:sz w:val="28"/>
          <w:szCs w:val="28"/>
          <w:lang w:val="pl-PL"/>
        </w:rPr>
        <w:t>4. Báo cáo rút kinh nghiệm toàn diện vụ tai nạn, sự cố (Mẫu số</w:t>
      </w:r>
      <w:r w:rsidR="00A400C0" w:rsidRPr="00822275">
        <w:rPr>
          <w:bCs/>
          <w:sz w:val="28"/>
          <w:szCs w:val="28"/>
          <w:lang w:val="pl-PL"/>
        </w:rPr>
        <w:t xml:space="preserve"> 04</w:t>
      </w:r>
      <w:r w:rsidRPr="00822275">
        <w:rPr>
          <w:bCs/>
          <w:sz w:val="28"/>
          <w:szCs w:val="28"/>
          <w:lang w:val="pl-PL"/>
        </w:rPr>
        <w:t>).</w:t>
      </w:r>
    </w:p>
    <w:p w14:paraId="7E92AE12" w14:textId="77777777" w:rsidR="00852190" w:rsidRPr="00822275" w:rsidRDefault="00852190" w:rsidP="003A0BF0">
      <w:pPr>
        <w:spacing w:before="120" w:after="120" w:line="320" w:lineRule="atLeast"/>
        <w:ind w:firstLine="709"/>
        <w:jc w:val="both"/>
        <w:rPr>
          <w:bCs/>
          <w:sz w:val="28"/>
          <w:szCs w:val="28"/>
          <w:lang w:val="pl-PL"/>
        </w:rPr>
      </w:pPr>
      <w:r w:rsidRPr="00822275">
        <w:rPr>
          <w:bCs/>
          <w:sz w:val="28"/>
          <w:szCs w:val="28"/>
          <w:lang w:val="pl-PL"/>
        </w:rPr>
        <w:t>5. Quyết định về việc kiểm tra công tác trực sẵn sàng chữa cháy, cứu nạn, cứu hộ (Mẫu số 05).</w:t>
      </w:r>
    </w:p>
    <w:p w14:paraId="1059346D" w14:textId="77777777" w:rsidR="00852190" w:rsidRPr="00822275" w:rsidRDefault="00852190" w:rsidP="003A0BF0">
      <w:pPr>
        <w:spacing w:before="120" w:after="120" w:line="320" w:lineRule="atLeast"/>
        <w:ind w:firstLine="709"/>
        <w:jc w:val="both"/>
        <w:rPr>
          <w:bCs/>
          <w:sz w:val="28"/>
          <w:szCs w:val="28"/>
        </w:rPr>
      </w:pPr>
      <w:r w:rsidRPr="00822275">
        <w:rPr>
          <w:bCs/>
          <w:sz w:val="28"/>
          <w:szCs w:val="28"/>
          <w:lang w:val="pl-PL"/>
        </w:rPr>
        <w:t>6. Biên bản kiểm tra công tác trực sẵn sàng chữa cháy, cứu nạn, cứu hộ (Mẫu số 06).</w:t>
      </w:r>
    </w:p>
    <w:p w14:paraId="3420DDC8" w14:textId="735C703B" w:rsidR="002D1636" w:rsidRPr="00822275" w:rsidRDefault="00852190" w:rsidP="003A0BF0">
      <w:pPr>
        <w:spacing w:before="120" w:after="120" w:line="320" w:lineRule="atLeast"/>
        <w:ind w:firstLine="709"/>
        <w:jc w:val="both"/>
        <w:rPr>
          <w:bCs/>
          <w:sz w:val="28"/>
          <w:szCs w:val="28"/>
          <w:lang w:val="pl-PL"/>
        </w:rPr>
      </w:pPr>
      <w:r w:rsidRPr="00822275">
        <w:rPr>
          <w:bCs/>
          <w:sz w:val="28"/>
          <w:szCs w:val="28"/>
          <w:lang w:val="pl-PL"/>
        </w:rPr>
        <w:t>7</w:t>
      </w:r>
      <w:r w:rsidR="002D1636" w:rsidRPr="00822275">
        <w:rPr>
          <w:bCs/>
          <w:sz w:val="28"/>
          <w:szCs w:val="28"/>
          <w:lang w:val="pl-PL"/>
        </w:rPr>
        <w:t>. Sổ giao, nhận ca trực sẵn sàng chữa cháy, cứu nạn, cứu hộ (Mẫu số</w:t>
      </w:r>
      <w:r w:rsidR="00A400C0" w:rsidRPr="00822275">
        <w:rPr>
          <w:bCs/>
          <w:sz w:val="28"/>
          <w:szCs w:val="28"/>
          <w:lang w:val="pl-PL"/>
        </w:rPr>
        <w:t xml:space="preserve"> 07</w:t>
      </w:r>
      <w:r w:rsidR="002D1636" w:rsidRPr="00822275">
        <w:rPr>
          <w:bCs/>
          <w:sz w:val="28"/>
          <w:szCs w:val="28"/>
          <w:lang w:val="pl-PL"/>
        </w:rPr>
        <w:t>).</w:t>
      </w:r>
    </w:p>
    <w:p w14:paraId="6BE90C0F" w14:textId="3C4A73B5" w:rsidR="002D1636" w:rsidRPr="00822275" w:rsidRDefault="00852190" w:rsidP="003A0BF0">
      <w:pPr>
        <w:spacing w:before="120" w:after="120" w:line="320" w:lineRule="atLeast"/>
        <w:ind w:firstLine="709"/>
        <w:jc w:val="both"/>
        <w:rPr>
          <w:bCs/>
          <w:sz w:val="28"/>
          <w:szCs w:val="28"/>
          <w:lang w:val="pl-PL"/>
        </w:rPr>
      </w:pPr>
      <w:r w:rsidRPr="003A0BF0">
        <w:rPr>
          <w:bCs/>
          <w:spacing w:val="-2"/>
          <w:sz w:val="28"/>
          <w:szCs w:val="28"/>
          <w:lang w:val="pl-PL"/>
        </w:rPr>
        <w:t>8</w:t>
      </w:r>
      <w:r w:rsidR="002D1636" w:rsidRPr="003A0BF0">
        <w:rPr>
          <w:bCs/>
          <w:spacing w:val="-2"/>
          <w:sz w:val="28"/>
          <w:szCs w:val="28"/>
          <w:lang w:val="pl-PL"/>
        </w:rPr>
        <w:t>. Sổ tiếp nhận và xử lý thông tin báo cháy, báo tình huống cứu nạn, cứu hộ</w:t>
      </w:r>
      <w:r w:rsidR="002D1636" w:rsidRPr="00822275">
        <w:rPr>
          <w:bCs/>
          <w:sz w:val="28"/>
          <w:szCs w:val="28"/>
          <w:lang w:val="pl-PL"/>
        </w:rPr>
        <w:t xml:space="preserve"> (Mẫu số</w:t>
      </w:r>
      <w:r w:rsidR="00A400C0" w:rsidRPr="00822275">
        <w:rPr>
          <w:bCs/>
          <w:sz w:val="28"/>
          <w:szCs w:val="28"/>
          <w:lang w:val="pl-PL"/>
        </w:rPr>
        <w:t xml:space="preserve"> 08</w:t>
      </w:r>
      <w:r w:rsidR="002D1636" w:rsidRPr="00822275">
        <w:rPr>
          <w:bCs/>
          <w:sz w:val="28"/>
          <w:szCs w:val="28"/>
          <w:lang w:val="pl-PL"/>
        </w:rPr>
        <w:t>).</w:t>
      </w:r>
    </w:p>
    <w:p w14:paraId="66808373" w14:textId="7F8646BF" w:rsidR="002D1636" w:rsidRPr="00822275" w:rsidRDefault="00852190" w:rsidP="003A0BF0">
      <w:pPr>
        <w:spacing w:before="120" w:after="120" w:line="320" w:lineRule="atLeast"/>
        <w:ind w:firstLine="709"/>
        <w:jc w:val="both"/>
        <w:rPr>
          <w:bCs/>
          <w:sz w:val="28"/>
          <w:szCs w:val="28"/>
        </w:rPr>
      </w:pPr>
      <w:r w:rsidRPr="00822275">
        <w:rPr>
          <w:bCs/>
          <w:sz w:val="28"/>
          <w:szCs w:val="28"/>
          <w:lang w:val="pl-PL"/>
        </w:rPr>
        <w:t>9</w:t>
      </w:r>
      <w:r w:rsidR="002D1636" w:rsidRPr="003A0BF0">
        <w:rPr>
          <w:bCs/>
          <w:spacing w:val="2"/>
          <w:sz w:val="28"/>
          <w:szCs w:val="28"/>
          <w:lang w:val="pl-PL"/>
        </w:rPr>
        <w:t>.</w:t>
      </w:r>
      <w:r w:rsidR="002D1636" w:rsidRPr="003A0BF0">
        <w:rPr>
          <w:bCs/>
          <w:spacing w:val="2"/>
          <w:sz w:val="28"/>
          <w:szCs w:val="28"/>
        </w:rPr>
        <w:t xml:space="preserve"> Sổ theo dõi công tác huấn luyện </w:t>
      </w:r>
      <w:r w:rsidR="00183A9A" w:rsidRPr="003A0BF0">
        <w:rPr>
          <w:bCs/>
          <w:spacing w:val="2"/>
          <w:sz w:val="28"/>
          <w:szCs w:val="28"/>
          <w:lang w:val="en-US"/>
        </w:rPr>
        <w:t xml:space="preserve">thường xuyên </w:t>
      </w:r>
      <w:r w:rsidR="002D1636" w:rsidRPr="003A0BF0">
        <w:rPr>
          <w:bCs/>
          <w:spacing w:val="2"/>
          <w:sz w:val="28"/>
          <w:szCs w:val="28"/>
        </w:rPr>
        <w:t>nghiệp vụ chữa cháy, cứu nạn, cứu hộ</w:t>
      </w:r>
      <w:r w:rsidR="002D1636" w:rsidRPr="00822275">
        <w:rPr>
          <w:bCs/>
          <w:sz w:val="28"/>
          <w:szCs w:val="28"/>
        </w:rPr>
        <w:t xml:space="preserve"> </w:t>
      </w:r>
      <w:r w:rsidR="002D1636" w:rsidRPr="00822275">
        <w:rPr>
          <w:bCs/>
          <w:sz w:val="28"/>
          <w:szCs w:val="28"/>
          <w:lang w:val="pl-PL"/>
        </w:rPr>
        <w:t>(Mẫu số</w:t>
      </w:r>
      <w:r w:rsidR="00A400C0" w:rsidRPr="00822275">
        <w:rPr>
          <w:bCs/>
          <w:sz w:val="28"/>
          <w:szCs w:val="28"/>
          <w:lang w:val="pl-PL"/>
        </w:rPr>
        <w:t xml:space="preserve"> 09</w:t>
      </w:r>
      <w:r w:rsidR="002D1636" w:rsidRPr="00822275">
        <w:rPr>
          <w:bCs/>
          <w:sz w:val="28"/>
          <w:szCs w:val="28"/>
          <w:lang w:val="pl-PL"/>
        </w:rPr>
        <w:t>).</w:t>
      </w:r>
    </w:p>
    <w:p w14:paraId="5A071A12" w14:textId="7EF23BCE" w:rsidR="002D1636" w:rsidRPr="00822275" w:rsidRDefault="00852190" w:rsidP="003A0BF0">
      <w:pPr>
        <w:spacing w:before="120" w:after="120" w:line="320" w:lineRule="atLeast"/>
        <w:ind w:firstLine="709"/>
        <w:jc w:val="both"/>
        <w:rPr>
          <w:bCs/>
          <w:sz w:val="28"/>
          <w:szCs w:val="28"/>
          <w:lang w:val="en-US"/>
        </w:rPr>
      </w:pPr>
      <w:r w:rsidRPr="00822275">
        <w:rPr>
          <w:bCs/>
          <w:sz w:val="28"/>
          <w:szCs w:val="28"/>
          <w:lang w:val="pl-PL"/>
        </w:rPr>
        <w:t>10</w:t>
      </w:r>
      <w:r w:rsidR="002D1636" w:rsidRPr="00822275">
        <w:rPr>
          <w:bCs/>
          <w:sz w:val="28"/>
          <w:szCs w:val="28"/>
          <w:lang w:val="pl-PL"/>
        </w:rPr>
        <w:t xml:space="preserve">. </w:t>
      </w:r>
      <w:r w:rsidR="002D1636" w:rsidRPr="00822275">
        <w:rPr>
          <w:sz w:val="28"/>
          <w:szCs w:val="28"/>
        </w:rPr>
        <w:t xml:space="preserve">Sổ theo dõi hoạt động </w:t>
      </w:r>
      <w:r w:rsidR="00D03348" w:rsidRPr="00822275">
        <w:rPr>
          <w:sz w:val="28"/>
          <w:szCs w:val="28"/>
          <w:lang w:val="en-US"/>
        </w:rPr>
        <w:t xml:space="preserve">của </w:t>
      </w:r>
      <w:r w:rsidR="002D1636" w:rsidRPr="00822275">
        <w:rPr>
          <w:sz w:val="28"/>
          <w:szCs w:val="28"/>
          <w:lang w:val="en-US"/>
        </w:rPr>
        <w:t>phương tiện</w:t>
      </w:r>
      <w:r w:rsidR="002D1636" w:rsidRPr="00822275">
        <w:rPr>
          <w:spacing w:val="-2"/>
          <w:sz w:val="28"/>
          <w:szCs w:val="28"/>
          <w:lang w:val="en-US"/>
        </w:rPr>
        <w:t xml:space="preserve"> (Mẫu số</w:t>
      </w:r>
      <w:r w:rsidR="00A400C0" w:rsidRPr="00822275">
        <w:rPr>
          <w:spacing w:val="-2"/>
          <w:sz w:val="28"/>
          <w:szCs w:val="28"/>
          <w:lang w:val="en-US"/>
        </w:rPr>
        <w:t xml:space="preserve"> 10</w:t>
      </w:r>
      <w:r w:rsidR="002D1636" w:rsidRPr="00822275">
        <w:rPr>
          <w:spacing w:val="-2"/>
          <w:sz w:val="28"/>
          <w:szCs w:val="28"/>
          <w:lang w:val="en-US"/>
        </w:rPr>
        <w:t>).</w:t>
      </w:r>
    </w:p>
    <w:p w14:paraId="67A0B431" w14:textId="3C1251A0" w:rsidR="002D1636" w:rsidRPr="00822275" w:rsidRDefault="002D1636" w:rsidP="003A0BF0">
      <w:pPr>
        <w:spacing w:before="120" w:after="120" w:line="320" w:lineRule="atLeast"/>
        <w:ind w:firstLine="709"/>
        <w:jc w:val="both"/>
        <w:rPr>
          <w:bCs/>
          <w:sz w:val="28"/>
          <w:szCs w:val="28"/>
          <w:lang w:val="pl-PL"/>
        </w:rPr>
      </w:pPr>
      <w:r w:rsidRPr="00822275">
        <w:rPr>
          <w:bCs/>
          <w:sz w:val="28"/>
          <w:szCs w:val="28"/>
          <w:lang w:val="pl-PL"/>
        </w:rPr>
        <w:t>1</w:t>
      </w:r>
      <w:r w:rsidR="00A070EF" w:rsidRPr="00822275">
        <w:rPr>
          <w:bCs/>
          <w:sz w:val="28"/>
          <w:szCs w:val="28"/>
          <w:lang w:val="pl-PL"/>
        </w:rPr>
        <w:t>1</w:t>
      </w:r>
      <w:r w:rsidRPr="00822275">
        <w:rPr>
          <w:bCs/>
          <w:sz w:val="28"/>
          <w:szCs w:val="28"/>
          <w:lang w:val="pl-PL"/>
        </w:rPr>
        <w:t>. Sổ theo dõi công tác rút kinh nghiệm vụ cháy (Mẫu số 1</w:t>
      </w:r>
      <w:r w:rsidR="00A070EF" w:rsidRPr="00822275">
        <w:rPr>
          <w:bCs/>
          <w:sz w:val="28"/>
          <w:szCs w:val="28"/>
          <w:lang w:val="pl-PL"/>
        </w:rPr>
        <w:t>1</w:t>
      </w:r>
      <w:r w:rsidRPr="00822275">
        <w:rPr>
          <w:bCs/>
          <w:sz w:val="28"/>
          <w:szCs w:val="28"/>
          <w:lang w:val="pl-PL"/>
        </w:rPr>
        <w:t>).</w:t>
      </w:r>
    </w:p>
    <w:p w14:paraId="1B2DB99C" w14:textId="3176EC86" w:rsidR="002D1636" w:rsidRPr="00430C17" w:rsidRDefault="002D1636" w:rsidP="003A0BF0">
      <w:pPr>
        <w:spacing w:before="120" w:after="120" w:line="320" w:lineRule="atLeast"/>
        <w:ind w:firstLine="709"/>
        <w:jc w:val="both"/>
        <w:rPr>
          <w:bCs/>
          <w:color w:val="000000" w:themeColor="text1"/>
          <w:sz w:val="28"/>
          <w:szCs w:val="28"/>
          <w:lang w:val="pl-PL"/>
        </w:rPr>
      </w:pPr>
      <w:r w:rsidRPr="004D16A6">
        <w:rPr>
          <w:bCs/>
          <w:color w:val="000000" w:themeColor="text1"/>
          <w:sz w:val="28"/>
          <w:szCs w:val="28"/>
          <w:lang w:val="pl-PL"/>
        </w:rPr>
        <w:tab/>
      </w:r>
      <w:r w:rsidRPr="00430C17">
        <w:rPr>
          <w:bCs/>
          <w:color w:val="000000" w:themeColor="text1"/>
          <w:sz w:val="28"/>
          <w:szCs w:val="28"/>
          <w:lang w:val="pl-PL"/>
        </w:rPr>
        <w:t>1</w:t>
      </w:r>
      <w:r w:rsidR="00A070EF" w:rsidRPr="00430C17">
        <w:rPr>
          <w:bCs/>
          <w:color w:val="000000" w:themeColor="text1"/>
          <w:sz w:val="28"/>
          <w:szCs w:val="28"/>
          <w:lang w:val="pl-PL"/>
        </w:rPr>
        <w:t>2</w:t>
      </w:r>
      <w:r w:rsidRPr="00430C17">
        <w:rPr>
          <w:bCs/>
          <w:color w:val="000000" w:themeColor="text1"/>
          <w:sz w:val="28"/>
          <w:szCs w:val="28"/>
          <w:lang w:val="pl-PL"/>
        </w:rPr>
        <w:t>. Sổ theo dõi công tác rút kinh nghiệm vụ tai nạn, sự cố (Mẫu số 1</w:t>
      </w:r>
      <w:r w:rsidR="00A070EF" w:rsidRPr="00430C17">
        <w:rPr>
          <w:bCs/>
          <w:color w:val="000000" w:themeColor="text1"/>
          <w:sz w:val="28"/>
          <w:szCs w:val="28"/>
          <w:lang w:val="pl-PL"/>
        </w:rPr>
        <w:t>2</w:t>
      </w:r>
      <w:r w:rsidRPr="00430C17">
        <w:rPr>
          <w:bCs/>
          <w:color w:val="000000" w:themeColor="text1"/>
          <w:sz w:val="28"/>
          <w:szCs w:val="28"/>
          <w:lang w:val="pl-PL"/>
        </w:rPr>
        <w:t>).</w:t>
      </w:r>
      <w:bookmarkEnd w:id="0"/>
      <w:bookmarkEnd w:id="2"/>
      <w:r w:rsidRPr="00430C17">
        <w:rPr>
          <w:bCs/>
          <w:color w:val="000000" w:themeColor="text1"/>
          <w:sz w:val="28"/>
          <w:szCs w:val="28"/>
          <w:lang w:val="pl-PL"/>
        </w:rPr>
        <w:br w:type="page"/>
      </w:r>
    </w:p>
    <w:p w14:paraId="276F8858" w14:textId="01AECCCE" w:rsidR="007F2991" w:rsidRPr="00111800" w:rsidRDefault="00B0423E" w:rsidP="00B0423E">
      <w:pPr>
        <w:jc w:val="right"/>
        <w:rPr>
          <w:b/>
          <w:color w:val="000000" w:themeColor="text1"/>
          <w:sz w:val="28"/>
          <w:szCs w:val="28"/>
          <w:lang w:val="en-US"/>
        </w:rPr>
      </w:pPr>
      <w:bookmarkStart w:id="3" w:name="_Hlk199232721"/>
      <w:bookmarkStart w:id="4" w:name="_Hlk199233038"/>
      <w:bookmarkStart w:id="5" w:name="_Hlk184788553"/>
      <w:r w:rsidRPr="00111800">
        <w:rPr>
          <w:b/>
          <w:color w:val="000000" w:themeColor="text1"/>
          <w:sz w:val="28"/>
          <w:szCs w:val="28"/>
          <w:lang w:val="nl-NL"/>
        </w:rPr>
        <w:lastRenderedPageBreak/>
        <w:t>Mẫu số 01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B0423E" w14:paraId="34926B84" w14:textId="77777777" w:rsidTr="004B6731">
        <w:tc>
          <w:tcPr>
            <w:tcW w:w="9062" w:type="dxa"/>
          </w:tcPr>
          <w:p w14:paraId="7D8536D2" w14:textId="77777777" w:rsidR="00B0423E" w:rsidRPr="004D16A6" w:rsidRDefault="00B0423E" w:rsidP="006A5F0E">
            <w:pPr>
              <w:spacing w:before="120"/>
              <w:jc w:val="center"/>
              <w:rPr>
                <w:color w:val="000000" w:themeColor="text1"/>
                <w:spacing w:val="-8"/>
                <w:sz w:val="26"/>
                <w:szCs w:val="26"/>
              </w:rPr>
            </w:pPr>
            <w:r w:rsidRPr="004D16A6">
              <w:rPr>
                <w:b/>
                <w:bCs/>
                <w:color w:val="000000" w:themeColor="text1"/>
                <w:spacing w:val="-8"/>
                <w:sz w:val="26"/>
                <w:szCs w:val="26"/>
              </w:rPr>
              <w:t>CỘNG HÒA XÃ HỘI CHỦ NGHĨA VIỆT NAM</w:t>
            </w:r>
          </w:p>
          <w:p w14:paraId="66F087B0" w14:textId="7A951969" w:rsidR="00B0423E" w:rsidRDefault="00B0423E" w:rsidP="006A5F0E">
            <w:pPr>
              <w:jc w:val="center"/>
              <w:rPr>
                <w:b/>
                <w:color w:val="000000" w:themeColor="text1"/>
                <w:sz w:val="28"/>
                <w:szCs w:val="28"/>
                <w:lang w:val="en-US"/>
              </w:rPr>
            </w:pPr>
            <w:r w:rsidRPr="004D16A6">
              <w:rPr>
                <w:b/>
                <w:bCs/>
                <w:color w:val="000000" w:themeColor="text1"/>
                <w:sz w:val="28"/>
                <w:szCs w:val="28"/>
              </w:rPr>
              <w:t>Độc lập - Tự do - Hạnh phúc</w:t>
            </w:r>
          </w:p>
        </w:tc>
      </w:tr>
    </w:tbl>
    <w:p w14:paraId="609FC7A3" w14:textId="3699A6C0" w:rsidR="00B0423E" w:rsidRDefault="00544B26" w:rsidP="00EB7B51">
      <w:pPr>
        <w:jc w:val="center"/>
        <w:rPr>
          <w:b/>
          <w:color w:val="000000" w:themeColor="text1"/>
          <w:sz w:val="28"/>
          <w:szCs w:val="28"/>
          <w:lang w:val="en-US"/>
        </w:rPr>
      </w:pPr>
      <w:r>
        <w:rPr>
          <w:b/>
          <w:noProof/>
          <w:color w:val="000000" w:themeColor="text1"/>
          <w:sz w:val="28"/>
          <w:szCs w:val="28"/>
          <w:lang w:val="en-US"/>
        </w:rPr>
        <mc:AlternateContent>
          <mc:Choice Requires="wps">
            <w:drawing>
              <wp:anchor distT="0" distB="0" distL="114300" distR="114300" simplePos="0" relativeHeight="251711512" behindDoc="0" locked="0" layoutInCell="1" allowOverlap="1" wp14:anchorId="3F9EEB7E" wp14:editId="6F7479A4">
                <wp:simplePos x="0" y="0"/>
                <wp:positionH relativeFrom="column">
                  <wp:posOffset>1801178</wp:posOffset>
                </wp:positionH>
                <wp:positionV relativeFrom="paragraph">
                  <wp:posOffset>62865</wp:posOffset>
                </wp:positionV>
                <wp:extent cx="2133600" cy="0"/>
                <wp:effectExtent l="0" t="0" r="0" b="0"/>
                <wp:wrapNone/>
                <wp:docPr id="1597584958" name="Straight Connector 28"/>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6C1796" id="Straight Connector 28" o:spid="_x0000_s1026" style="position:absolute;z-index:251711512;visibility:visible;mso-wrap-style:square;mso-wrap-distance-left:9pt;mso-wrap-distance-top:0;mso-wrap-distance-right:9pt;mso-wrap-distance-bottom:0;mso-position-horizontal:absolute;mso-position-horizontal-relative:text;mso-position-vertical:absolute;mso-position-vertical-relative:text" from="141.85pt,4.95pt" to="309.8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" strokecolor="black [3200]" strokeweight=".5pt">
                <v:stroke joinstyle="miter"/>
              </v:line>
            </w:pict>
          </mc:Fallback>
        </mc:AlternateContent>
      </w:r>
    </w:p>
    <w:p w14:paraId="6AB3EF04" w14:textId="0C4AAA2F" w:rsidR="00EB7B51" w:rsidRPr="004D16A6" w:rsidRDefault="00EB7B51" w:rsidP="00EB7B51">
      <w:pPr>
        <w:jc w:val="center"/>
        <w:rPr>
          <w:b/>
          <w:color w:val="000000" w:themeColor="text1"/>
          <w:sz w:val="28"/>
          <w:szCs w:val="28"/>
        </w:rPr>
      </w:pPr>
      <w:r w:rsidRPr="004D16A6">
        <w:rPr>
          <w:b/>
          <w:color w:val="000000" w:themeColor="text1"/>
          <w:sz w:val="28"/>
          <w:szCs w:val="28"/>
        </w:rPr>
        <w:t>BÁO CÁO</w:t>
      </w:r>
    </w:p>
    <w:p w14:paraId="13E56F6E" w14:textId="600443F7" w:rsidR="00EB7B51" w:rsidRPr="004D16A6" w:rsidRDefault="006D4430" w:rsidP="00EB7B51">
      <w:pPr>
        <w:spacing w:before="60" w:after="60" w:line="240" w:lineRule="atLeast"/>
        <w:jc w:val="center"/>
        <w:rPr>
          <w:b/>
          <w:color w:val="000000" w:themeColor="text1"/>
          <w:sz w:val="28"/>
          <w:szCs w:val="28"/>
        </w:rPr>
      </w:pPr>
      <w:r>
        <w:rPr>
          <w:b/>
          <w:color w:val="000000" w:themeColor="text1"/>
          <w:sz w:val="28"/>
          <w:szCs w:val="28"/>
          <w:lang w:val="de-DE"/>
        </w:rPr>
        <w:t>K</w:t>
      </w:r>
      <w:r w:rsidRPr="004D16A6">
        <w:rPr>
          <w:b/>
          <w:color w:val="000000" w:themeColor="text1"/>
          <w:sz w:val="28"/>
          <w:szCs w:val="28"/>
          <w:lang w:val="de-DE"/>
        </w:rPr>
        <w:t>ết quả</w:t>
      </w:r>
      <w:r w:rsidRPr="004D16A6">
        <w:rPr>
          <w:b/>
          <w:color w:val="000000" w:themeColor="text1"/>
          <w:sz w:val="28"/>
          <w:szCs w:val="28"/>
        </w:rPr>
        <w:t xml:space="preserve"> kiểm tra về phòng cháy, chữa cháy</w:t>
      </w:r>
    </w:p>
    <w:p w14:paraId="63F095EB" w14:textId="3BE81CC5" w:rsidR="00EB7B51" w:rsidRPr="004D16A6" w:rsidRDefault="006D4430" w:rsidP="00EB7B51">
      <w:pPr>
        <w:spacing w:line="240" w:lineRule="atLeast"/>
        <w:jc w:val="center"/>
        <w:rPr>
          <w:noProof/>
          <w:color w:val="000000" w:themeColor="text1"/>
        </w:rPr>
      </w:pPr>
      <w:r>
        <w:rPr>
          <w:noProof/>
          <w:color w:val="000000" w:themeColor="text1"/>
        </w:rPr>
        <mc:AlternateContent>
          <mc:Choice Requires="wps">
            <w:drawing>
              <wp:anchor distT="0" distB="0" distL="114300" distR="114300" simplePos="0" relativeHeight="251707416" behindDoc="0" locked="0" layoutInCell="1" allowOverlap="1" wp14:anchorId="52A474C7" wp14:editId="3F774A05">
                <wp:simplePos x="0" y="0"/>
                <wp:positionH relativeFrom="column">
                  <wp:posOffset>2315210</wp:posOffset>
                </wp:positionH>
                <wp:positionV relativeFrom="paragraph">
                  <wp:posOffset>6985</wp:posOffset>
                </wp:positionV>
                <wp:extent cx="1085850" cy="0"/>
                <wp:effectExtent l="0" t="0" r="0" b="0"/>
                <wp:wrapNone/>
                <wp:docPr id="157903400" name="Straight Connector 25"/>
                <wp:cNvGraphicFramePr/>
                <a:graphic xmlns:a="http://schemas.openxmlformats.org/drawingml/2006/main">
                  <a:graphicData uri="http://schemas.microsoft.com/office/word/2010/wordprocessingShape">
                    <wps:wsp>
                      <wps:cNvCnPr/>
                      <wps:spPr>
                        <a:xfrm>
                          <a:off x="0" y="0"/>
                          <a:ext cx="1085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EAF58F" id="Straight Connector 25" o:spid="_x0000_s1026" style="position:absolute;z-index:251707416;visibility:visible;mso-wrap-style:square;mso-wrap-distance-left:9pt;mso-wrap-distance-top:0;mso-wrap-distance-right:9pt;mso-wrap-distance-bottom:0;mso-position-horizontal:absolute;mso-position-horizontal-relative:text;mso-position-vertical:absolute;mso-position-vertical-relative:text" from="182.3pt,.55pt" to="267.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" strokecolor="black [3200]" strokeweight=".5pt">
                <v:stroke joinstyle="miter"/>
              </v:line>
            </w:pict>
          </mc:Fallback>
        </mc:AlternateContent>
      </w:r>
    </w:p>
    <w:p w14:paraId="1FB432BD" w14:textId="77777777" w:rsidR="00EB7B51" w:rsidRPr="004D16A6" w:rsidRDefault="00EB7B51" w:rsidP="00EB7B51">
      <w:pPr>
        <w:spacing w:line="240" w:lineRule="atLeast"/>
        <w:jc w:val="center"/>
        <w:rPr>
          <w:color w:val="000000" w:themeColor="text1"/>
          <w:sz w:val="28"/>
          <w:szCs w:val="28"/>
          <w:lang w:val="de-DE"/>
        </w:rPr>
      </w:pPr>
    </w:p>
    <w:p w14:paraId="5F0B3262" w14:textId="6F7DCBCB" w:rsidR="00EB7B51" w:rsidRPr="002B0AAA" w:rsidRDefault="00EB7B51" w:rsidP="00EB7B51">
      <w:pPr>
        <w:spacing w:line="240" w:lineRule="atLeast"/>
        <w:jc w:val="center"/>
        <w:rPr>
          <w:b/>
          <w:color w:val="000000" w:themeColor="text1"/>
          <w:sz w:val="28"/>
          <w:szCs w:val="28"/>
        </w:rPr>
      </w:pPr>
      <w:r w:rsidRPr="002B0AAA">
        <w:rPr>
          <w:color w:val="000000" w:themeColor="text1"/>
          <w:sz w:val="28"/>
          <w:szCs w:val="28"/>
          <w:lang w:val="de-DE"/>
        </w:rPr>
        <w:t>Kính gửi</w:t>
      </w:r>
      <w:r w:rsidRPr="002B0AAA">
        <w:rPr>
          <w:color w:val="000000" w:themeColor="text1"/>
          <w:sz w:val="28"/>
          <w:szCs w:val="28"/>
        </w:rPr>
        <w:t>:……………(</w:t>
      </w:r>
      <w:r w:rsidR="00C10D73" w:rsidRPr="002B0AAA">
        <w:rPr>
          <w:color w:val="000000" w:themeColor="text1"/>
          <w:sz w:val="28"/>
          <w:szCs w:val="28"/>
          <w:lang w:val="en-US"/>
        </w:rPr>
        <w:t>1</w:t>
      </w:r>
      <w:r w:rsidRPr="002B0AAA">
        <w:rPr>
          <w:color w:val="000000" w:themeColor="text1"/>
          <w:sz w:val="28"/>
          <w:szCs w:val="28"/>
        </w:rPr>
        <w:t>)………………..</w:t>
      </w:r>
    </w:p>
    <w:p w14:paraId="4B98BC82" w14:textId="77777777" w:rsidR="00EB7B51" w:rsidRPr="002B0AAA" w:rsidRDefault="00EB7B51" w:rsidP="00EB7B51">
      <w:pPr>
        <w:spacing w:before="80" w:after="80" w:line="280" w:lineRule="auto"/>
        <w:jc w:val="both"/>
        <w:rPr>
          <w:color w:val="000000" w:themeColor="text1"/>
          <w:sz w:val="28"/>
          <w:szCs w:val="28"/>
        </w:rPr>
      </w:pPr>
    </w:p>
    <w:p w14:paraId="3D849813" w14:textId="761E768A" w:rsidR="00EB7B51" w:rsidRPr="002B0AAA" w:rsidRDefault="00EB7B51" w:rsidP="00B50754">
      <w:pPr>
        <w:spacing w:before="120" w:line="340" w:lineRule="exact"/>
        <w:ind w:firstLine="709"/>
        <w:jc w:val="both"/>
        <w:rPr>
          <w:rFonts w:eastAsia="Calibri"/>
          <w:color w:val="000000" w:themeColor="text1"/>
          <w:sz w:val="28"/>
          <w:szCs w:val="28"/>
        </w:rPr>
      </w:pPr>
      <w:r w:rsidRPr="002B0AAA">
        <w:rPr>
          <w:color w:val="000000" w:themeColor="text1"/>
          <w:sz w:val="28"/>
          <w:szCs w:val="28"/>
          <w:lang w:val="de-DE"/>
        </w:rPr>
        <w:t>Thực hiện</w:t>
      </w:r>
      <w:r w:rsidRPr="002B0AAA">
        <w:rPr>
          <w:rFonts w:eastAsia="Calibri"/>
          <w:color w:val="000000" w:themeColor="text1"/>
          <w:sz w:val="28"/>
          <w:szCs w:val="28"/>
        </w:rPr>
        <w:t>…</w:t>
      </w:r>
      <w:r w:rsidR="00C10D73" w:rsidRPr="002B0AAA">
        <w:rPr>
          <w:rFonts w:eastAsia="Calibri"/>
          <w:color w:val="000000" w:themeColor="text1"/>
          <w:sz w:val="28"/>
          <w:szCs w:val="28"/>
          <w:lang w:val="en-US"/>
        </w:rPr>
        <w:t>(2</w:t>
      </w:r>
      <w:r w:rsidRPr="002B0AAA">
        <w:rPr>
          <w:rFonts w:eastAsia="Calibri"/>
          <w:color w:val="000000" w:themeColor="text1"/>
          <w:sz w:val="28"/>
          <w:szCs w:val="28"/>
        </w:rPr>
        <w:t xml:space="preserve">)…, </w:t>
      </w:r>
      <w:r w:rsidRPr="002B0AAA">
        <w:rPr>
          <w:color w:val="000000" w:themeColor="text1"/>
          <w:sz w:val="28"/>
          <w:szCs w:val="28"/>
          <w:lang w:val="de-DE"/>
        </w:rPr>
        <w:t>ngày</w:t>
      </w:r>
      <w:r w:rsidR="00424AEE">
        <w:rPr>
          <w:color w:val="000000" w:themeColor="text1"/>
          <w:sz w:val="28"/>
          <w:szCs w:val="28"/>
          <w:lang w:val="de-DE"/>
        </w:rPr>
        <w:t>...</w:t>
      </w:r>
      <w:r w:rsidR="00424AEE">
        <w:rPr>
          <w:rFonts w:eastAsia="Calibri"/>
          <w:color w:val="000000" w:themeColor="text1"/>
          <w:sz w:val="28"/>
          <w:szCs w:val="28"/>
          <w:lang w:val="en-US"/>
        </w:rPr>
        <w:t>tháng</w:t>
      </w:r>
      <w:r w:rsidRPr="002B0AAA">
        <w:rPr>
          <w:rFonts w:eastAsia="Calibri"/>
          <w:color w:val="000000" w:themeColor="text1"/>
          <w:sz w:val="28"/>
          <w:szCs w:val="28"/>
        </w:rPr>
        <w:t>…</w:t>
      </w:r>
      <w:r w:rsidR="00424AEE">
        <w:rPr>
          <w:rFonts w:eastAsia="Calibri"/>
          <w:color w:val="000000" w:themeColor="text1"/>
          <w:sz w:val="28"/>
          <w:szCs w:val="28"/>
          <w:lang w:val="en-US"/>
        </w:rPr>
        <w:t>năm</w:t>
      </w:r>
      <w:r w:rsidRPr="002B0AAA">
        <w:rPr>
          <w:rFonts w:eastAsia="Calibri"/>
          <w:color w:val="000000" w:themeColor="text1"/>
          <w:sz w:val="28"/>
          <w:szCs w:val="28"/>
        </w:rPr>
        <w:t xml:space="preserve">…, </w:t>
      </w:r>
      <w:r w:rsidRPr="002B0AAA">
        <w:rPr>
          <w:rFonts w:eastAsia="Calibri"/>
          <w:color w:val="000000" w:themeColor="text1"/>
          <w:sz w:val="28"/>
          <w:szCs w:val="28"/>
          <w:lang w:val="en-US"/>
        </w:rPr>
        <w:t>đ</w:t>
      </w:r>
      <w:r w:rsidRPr="002B0AAA">
        <w:rPr>
          <w:rFonts w:eastAsia="Calibri"/>
          <w:color w:val="000000" w:themeColor="text1"/>
          <w:sz w:val="28"/>
          <w:szCs w:val="28"/>
        </w:rPr>
        <w:t>oàn kiểm tra/tôi đã tiến hành kiểm tra về phòng cháy, chữa cháy đối với …(</w:t>
      </w:r>
      <w:r w:rsidR="00C10D73" w:rsidRPr="002B0AAA">
        <w:rPr>
          <w:rFonts w:eastAsia="Calibri"/>
          <w:color w:val="000000" w:themeColor="text1"/>
          <w:sz w:val="28"/>
          <w:szCs w:val="28"/>
          <w:lang w:val="en-US"/>
        </w:rPr>
        <w:t>3</w:t>
      </w:r>
      <w:r w:rsidRPr="002B0AAA">
        <w:rPr>
          <w:rFonts w:eastAsia="Calibri"/>
          <w:color w:val="000000" w:themeColor="text1"/>
          <w:sz w:val="28"/>
          <w:szCs w:val="28"/>
        </w:rPr>
        <w:t>)..., do …(</w:t>
      </w:r>
      <w:r w:rsidR="00C10D73" w:rsidRPr="002B0AAA">
        <w:rPr>
          <w:rFonts w:eastAsia="Calibri"/>
          <w:color w:val="000000" w:themeColor="text1"/>
          <w:sz w:val="28"/>
          <w:szCs w:val="28"/>
          <w:lang w:val="en-US"/>
        </w:rPr>
        <w:t>4</w:t>
      </w:r>
      <w:r w:rsidRPr="002B0AAA">
        <w:rPr>
          <w:rFonts w:eastAsia="Calibri"/>
          <w:color w:val="000000" w:themeColor="text1"/>
          <w:sz w:val="28"/>
          <w:szCs w:val="28"/>
        </w:rPr>
        <w:t>)…</w:t>
      </w:r>
      <w:r w:rsidR="00424AEE">
        <w:rPr>
          <w:rFonts w:eastAsia="Calibri"/>
          <w:color w:val="000000" w:themeColor="text1"/>
          <w:sz w:val="28"/>
          <w:szCs w:val="28"/>
          <w:lang w:val="en-US"/>
        </w:rPr>
        <w:t xml:space="preserve"> </w:t>
      </w:r>
      <w:r w:rsidRPr="002B0AAA">
        <w:rPr>
          <w:rFonts w:eastAsia="Calibri"/>
          <w:color w:val="000000" w:themeColor="text1"/>
          <w:sz w:val="28"/>
          <w:szCs w:val="28"/>
        </w:rPr>
        <w:t>quản lý, kết quả như sau:</w:t>
      </w:r>
    </w:p>
    <w:p w14:paraId="22CAEA5E" w14:textId="43F11D9A" w:rsidR="00EB7B51" w:rsidRPr="002B0AAA" w:rsidRDefault="00EB7B51" w:rsidP="00B50754">
      <w:pPr>
        <w:spacing w:before="120" w:line="340" w:lineRule="exact"/>
        <w:ind w:firstLine="709"/>
        <w:jc w:val="both"/>
        <w:rPr>
          <w:b/>
          <w:color w:val="000000" w:themeColor="text1"/>
          <w:sz w:val="28"/>
          <w:szCs w:val="28"/>
          <w:lang w:val="en-US"/>
        </w:rPr>
      </w:pPr>
      <w:r w:rsidRPr="002B0AAA">
        <w:rPr>
          <w:b/>
          <w:color w:val="000000" w:themeColor="text1"/>
          <w:sz w:val="28"/>
          <w:szCs w:val="28"/>
        </w:rPr>
        <w:t>I. NỘI DUNG</w:t>
      </w:r>
      <w:r w:rsidR="003C3643">
        <w:rPr>
          <w:b/>
          <w:color w:val="000000" w:themeColor="text1"/>
          <w:sz w:val="28"/>
          <w:szCs w:val="28"/>
          <w:lang w:val="en-US"/>
        </w:rPr>
        <w:t>,</w:t>
      </w:r>
      <w:r w:rsidRPr="002B0AAA">
        <w:rPr>
          <w:b/>
          <w:color w:val="000000" w:themeColor="text1"/>
          <w:sz w:val="28"/>
          <w:szCs w:val="28"/>
        </w:rPr>
        <w:t xml:space="preserve"> KẾT QUẢ KIỂM TRA: </w:t>
      </w:r>
    </w:p>
    <w:p w14:paraId="711A09BD" w14:textId="1E96AB8E" w:rsidR="005A4B43" w:rsidRPr="00B65683" w:rsidRDefault="00887D23" w:rsidP="00B50754">
      <w:pPr>
        <w:spacing w:before="120" w:line="340" w:lineRule="exact"/>
        <w:ind w:firstLine="709"/>
        <w:jc w:val="both"/>
        <w:rPr>
          <w:b/>
          <w:i/>
          <w:iCs/>
          <w:color w:val="000000" w:themeColor="text1"/>
          <w:sz w:val="28"/>
          <w:szCs w:val="28"/>
          <w:lang w:val="en-US"/>
        </w:rPr>
      </w:pPr>
      <w:r w:rsidRPr="00B65683">
        <w:rPr>
          <w:i/>
          <w:iCs/>
          <w:color w:val="000000" w:themeColor="text1"/>
          <w:sz w:val="28"/>
          <w:szCs w:val="28"/>
          <w:lang w:val="en-US"/>
        </w:rPr>
        <w:t>(</w:t>
      </w:r>
      <w:r w:rsidR="005A4B43" w:rsidRPr="00B65683">
        <w:rPr>
          <w:i/>
          <w:iCs/>
          <w:color w:val="000000" w:themeColor="text1"/>
          <w:sz w:val="28"/>
          <w:szCs w:val="28"/>
        </w:rPr>
        <w:t>Ghi tóm tắt nội dung đã kiểm tra; những sơ hở, thiếu sót, vi phạm về phòng cháy, chữa cháy, cứu nạn, cứu hộ được phát hiện trong quá trình kiểm tra, biện pháp xử lý vi phạm về phòng cháy, chữa cháy, cứu nạn, cứu hộ theo thẩm quyền đã thực hiện (nếu có)</w:t>
      </w:r>
      <w:r w:rsidRPr="00B65683">
        <w:rPr>
          <w:i/>
          <w:iCs/>
          <w:color w:val="000000" w:themeColor="text1"/>
          <w:sz w:val="28"/>
          <w:szCs w:val="28"/>
          <w:lang w:val="en-US"/>
        </w:rPr>
        <w:t>)</w:t>
      </w:r>
    </w:p>
    <w:p w14:paraId="28D7109A" w14:textId="24046771" w:rsidR="00EB7B51" w:rsidRPr="002B0AAA" w:rsidRDefault="00EB7B51" w:rsidP="00B50754">
      <w:pPr>
        <w:spacing w:before="120" w:line="340" w:lineRule="exact"/>
        <w:ind w:left="57" w:firstLine="652"/>
        <w:jc w:val="both"/>
        <w:rPr>
          <w:b/>
          <w:color w:val="000000" w:themeColor="text1"/>
          <w:sz w:val="28"/>
          <w:szCs w:val="28"/>
          <w:lang w:val="de-DE"/>
        </w:rPr>
      </w:pPr>
      <w:r w:rsidRPr="002B0AAA">
        <w:rPr>
          <w:b/>
          <w:color w:val="000000" w:themeColor="text1"/>
          <w:sz w:val="28"/>
          <w:szCs w:val="28"/>
          <w:lang w:val="de-DE"/>
        </w:rPr>
        <w:t>II. ĐỀ XUẤT:</w:t>
      </w:r>
    </w:p>
    <w:p w14:paraId="467626A7" w14:textId="3CF99CC2" w:rsidR="00887D23" w:rsidRPr="000F59F1" w:rsidRDefault="00887D23" w:rsidP="00B50754">
      <w:pPr>
        <w:spacing w:before="120" w:line="340" w:lineRule="exact"/>
        <w:ind w:firstLine="709"/>
        <w:jc w:val="both"/>
        <w:rPr>
          <w:rFonts w:ascii="Times New Roman Italic" w:hAnsi="Times New Roman Italic"/>
          <w:i/>
          <w:iCs/>
          <w:color w:val="000000" w:themeColor="text1"/>
          <w:spacing w:val="-4"/>
          <w:sz w:val="28"/>
          <w:szCs w:val="28"/>
          <w:lang w:val="en-US"/>
        </w:rPr>
      </w:pPr>
      <w:r w:rsidRPr="000F59F1">
        <w:rPr>
          <w:rFonts w:ascii="Times New Roman Italic" w:hAnsi="Times New Roman Italic"/>
          <w:i/>
          <w:iCs/>
          <w:color w:val="000000" w:themeColor="text1"/>
          <w:spacing w:val="-4"/>
          <w:sz w:val="28"/>
          <w:szCs w:val="28"/>
          <w:lang w:val="en-US"/>
        </w:rPr>
        <w:t>(</w:t>
      </w:r>
      <w:r w:rsidR="001A148D" w:rsidRPr="000F59F1">
        <w:rPr>
          <w:rFonts w:ascii="Times New Roman Italic" w:hAnsi="Times New Roman Italic"/>
          <w:i/>
          <w:iCs/>
          <w:color w:val="000000" w:themeColor="text1"/>
          <w:spacing w:val="-4"/>
          <w:sz w:val="28"/>
          <w:szCs w:val="28"/>
          <w:lang w:val="en-US"/>
        </w:rPr>
        <w:t>Đ</w:t>
      </w:r>
      <w:r w:rsidRPr="000F59F1">
        <w:rPr>
          <w:rFonts w:ascii="Times New Roman Italic" w:hAnsi="Times New Roman Italic"/>
          <w:i/>
          <w:iCs/>
          <w:color w:val="000000" w:themeColor="text1"/>
          <w:spacing w:val="-4"/>
          <w:sz w:val="28"/>
          <w:szCs w:val="28"/>
        </w:rPr>
        <w:t>ề xuất văn bản kiến nghị</w:t>
      </w:r>
      <w:r w:rsidR="00E11A3E" w:rsidRPr="000F59F1">
        <w:rPr>
          <w:rFonts w:ascii="Times New Roman Italic" w:hAnsi="Times New Roman Italic"/>
          <w:i/>
          <w:iCs/>
          <w:color w:val="000000" w:themeColor="text1"/>
          <w:spacing w:val="-4"/>
          <w:sz w:val="28"/>
          <w:szCs w:val="28"/>
          <w:lang w:val="en-US"/>
        </w:rPr>
        <w:t xml:space="preserve"> đối tượng kiểm tra khắc phục sơ hở, thiếu sót, vi phạm về phòng cháy, chữa cháy, cứu nạn, cứu hộ</w:t>
      </w:r>
      <w:r w:rsidR="001A148D" w:rsidRPr="000F59F1">
        <w:rPr>
          <w:rFonts w:ascii="Times New Roman Italic" w:hAnsi="Times New Roman Italic"/>
          <w:i/>
          <w:iCs/>
          <w:color w:val="000000" w:themeColor="text1"/>
          <w:spacing w:val="-4"/>
          <w:sz w:val="28"/>
          <w:szCs w:val="28"/>
          <w:lang w:val="en-US"/>
        </w:rPr>
        <w:t>;</w:t>
      </w:r>
      <w:r w:rsidRPr="000F59F1">
        <w:rPr>
          <w:rFonts w:ascii="Times New Roman Italic" w:hAnsi="Times New Roman Italic"/>
          <w:i/>
          <w:iCs/>
          <w:color w:val="000000" w:themeColor="text1"/>
          <w:spacing w:val="-4"/>
          <w:sz w:val="28"/>
          <w:szCs w:val="28"/>
        </w:rPr>
        <w:t xml:space="preserve"> thực hiện thủ tục xử phạt vi phạm hành chính trong lĩnh vực phòng cháy, chữa cháy và cứu nạn, cứu hộ (nếu có)</w:t>
      </w:r>
      <w:r w:rsidRPr="000F59F1">
        <w:rPr>
          <w:rFonts w:ascii="Times New Roman Italic" w:hAnsi="Times New Roman Italic"/>
          <w:i/>
          <w:iCs/>
          <w:color w:val="000000" w:themeColor="text1"/>
          <w:spacing w:val="-4"/>
          <w:sz w:val="28"/>
          <w:szCs w:val="28"/>
          <w:lang w:val="en-US"/>
        </w:rPr>
        <w:t>)</w:t>
      </w:r>
    </w:p>
    <w:p w14:paraId="120C30F9" w14:textId="7C0C8244" w:rsidR="00EB7B51" w:rsidRPr="002B0AAA" w:rsidRDefault="00EB7B51" w:rsidP="00B50754">
      <w:pPr>
        <w:spacing w:before="120" w:line="340" w:lineRule="exact"/>
        <w:ind w:firstLine="709"/>
        <w:jc w:val="both"/>
        <w:rPr>
          <w:color w:val="000000" w:themeColor="text1"/>
          <w:sz w:val="28"/>
          <w:szCs w:val="28"/>
          <w:lang w:val="de-DE"/>
        </w:rPr>
      </w:pPr>
      <w:r w:rsidRPr="002B0AAA">
        <w:rPr>
          <w:color w:val="000000" w:themeColor="text1"/>
          <w:sz w:val="28"/>
          <w:szCs w:val="28"/>
          <w:lang w:val="de-DE"/>
        </w:rPr>
        <w:t>Trên đây là kết quả kiểm tra về phòng cháy, chữa cháy đối với ...</w:t>
      </w:r>
      <w:r w:rsidRPr="002B0AAA">
        <w:rPr>
          <w:color w:val="000000" w:themeColor="text1"/>
          <w:sz w:val="28"/>
          <w:szCs w:val="28"/>
        </w:rPr>
        <w:t>.</w:t>
      </w:r>
      <w:r w:rsidRPr="002B0AAA">
        <w:rPr>
          <w:color w:val="000000" w:themeColor="text1"/>
          <w:sz w:val="28"/>
          <w:szCs w:val="28"/>
          <w:lang w:val="de-DE"/>
        </w:rPr>
        <w:t>(</w:t>
      </w:r>
      <w:r w:rsidR="00C93D17" w:rsidRPr="002B0AAA">
        <w:rPr>
          <w:color w:val="000000" w:themeColor="text1"/>
          <w:sz w:val="28"/>
          <w:szCs w:val="28"/>
          <w:lang w:val="de-DE"/>
        </w:rPr>
        <w:t>4</w:t>
      </w:r>
      <w:r w:rsidRPr="002B0AAA">
        <w:rPr>
          <w:color w:val="000000" w:themeColor="text1"/>
          <w:sz w:val="28"/>
          <w:szCs w:val="28"/>
          <w:lang w:val="de-DE"/>
        </w:rPr>
        <w:t>)</w:t>
      </w:r>
      <w:r w:rsidRPr="002B0AAA">
        <w:rPr>
          <w:color w:val="000000" w:themeColor="text1"/>
          <w:sz w:val="28"/>
          <w:szCs w:val="28"/>
        </w:rPr>
        <w:t>....</w:t>
      </w:r>
      <w:r w:rsidRPr="002B0AAA">
        <w:rPr>
          <w:color w:val="000000" w:themeColor="text1"/>
          <w:sz w:val="28"/>
          <w:szCs w:val="28"/>
          <w:lang w:val="de-DE"/>
        </w:rPr>
        <w:t xml:space="preserve">, </w:t>
      </w:r>
      <w:r w:rsidRPr="002B0AAA">
        <w:rPr>
          <w:rFonts w:eastAsia="Calibri"/>
          <w:color w:val="000000" w:themeColor="text1"/>
          <w:sz w:val="28"/>
          <w:szCs w:val="28"/>
          <w:lang w:val="de-DE"/>
        </w:rPr>
        <w:t>đoàn kiểm tra/tôi</w:t>
      </w:r>
      <w:r w:rsidRPr="002B0AAA">
        <w:rPr>
          <w:color w:val="000000" w:themeColor="text1"/>
          <w:sz w:val="28"/>
          <w:szCs w:val="28"/>
          <w:lang w:val="de-DE"/>
        </w:rPr>
        <w:t xml:space="preserve"> báo cáo và xin ý kiến chỉ đạo./. </w:t>
      </w:r>
    </w:p>
    <w:p w14:paraId="78BF805E" w14:textId="77777777" w:rsidR="00EB7B51" w:rsidRPr="002B0AAA" w:rsidRDefault="00EB7B51" w:rsidP="00EB7B51">
      <w:pPr>
        <w:rPr>
          <w:color w:val="000000" w:themeColor="text1"/>
          <w:sz w:val="28"/>
          <w:szCs w:val="28"/>
        </w:rPr>
      </w:pPr>
    </w:p>
    <w:tbl>
      <w:tblPr>
        <w:tblW w:w="5028" w:type="pct"/>
        <w:tblLook w:val="04A0" w:firstRow="1" w:lastRow="0" w:firstColumn="1" w:lastColumn="0" w:noHBand="0" w:noVBand="1"/>
      </w:tblPr>
      <w:tblGrid>
        <w:gridCol w:w="3969"/>
        <w:gridCol w:w="5154"/>
      </w:tblGrid>
      <w:tr w:rsidR="005614DA" w:rsidRPr="002B0AAA" w14:paraId="0357243B" w14:textId="77777777" w:rsidTr="005E1222">
        <w:tc>
          <w:tcPr>
            <w:tcW w:w="2175" w:type="pct"/>
            <w:hideMark/>
          </w:tcPr>
          <w:p w14:paraId="3C4D12F7" w14:textId="77777777" w:rsidR="005614DA" w:rsidRPr="002B0AAA" w:rsidRDefault="005614DA" w:rsidP="00D21054">
            <w:pPr>
              <w:jc w:val="center"/>
              <w:rPr>
                <w:b/>
                <w:color w:val="000000" w:themeColor="text1"/>
                <w:sz w:val="28"/>
                <w:szCs w:val="28"/>
                <w:lang w:val="en-US"/>
              </w:rPr>
            </w:pPr>
          </w:p>
          <w:p w14:paraId="65AC9407" w14:textId="2F67E068" w:rsidR="005614DA" w:rsidRPr="002B0AAA" w:rsidRDefault="005614DA" w:rsidP="00D21054">
            <w:pPr>
              <w:jc w:val="center"/>
              <w:rPr>
                <w:b/>
                <w:color w:val="000000" w:themeColor="text1"/>
                <w:sz w:val="28"/>
                <w:szCs w:val="28"/>
                <w:lang w:val="en-US"/>
              </w:rPr>
            </w:pPr>
            <w:r w:rsidRPr="002B0AAA">
              <w:rPr>
                <w:b/>
                <w:color w:val="000000" w:themeColor="text1"/>
                <w:sz w:val="28"/>
                <w:szCs w:val="28"/>
              </w:rPr>
              <w:t xml:space="preserve">Ý KIẾN CỦA CHỈ HUY </w:t>
            </w:r>
            <w:r w:rsidRPr="002B0AAA">
              <w:rPr>
                <w:b/>
                <w:color w:val="000000" w:themeColor="text1"/>
                <w:sz w:val="28"/>
                <w:szCs w:val="28"/>
                <w:lang w:val="en-US"/>
              </w:rPr>
              <w:t>ĐỘI</w:t>
            </w:r>
          </w:p>
          <w:p w14:paraId="29F638EE" w14:textId="705F71DD" w:rsidR="005614DA" w:rsidRPr="002B0AAA" w:rsidRDefault="005614DA" w:rsidP="00F9210B">
            <w:pPr>
              <w:jc w:val="center"/>
              <w:rPr>
                <w:color w:val="000000" w:themeColor="text1"/>
                <w:sz w:val="28"/>
                <w:szCs w:val="28"/>
                <w:lang w:val="en-US"/>
              </w:rPr>
            </w:pPr>
            <w:r w:rsidRPr="002B0AAA">
              <w:rPr>
                <w:color w:val="000000" w:themeColor="text1"/>
                <w:sz w:val="28"/>
                <w:szCs w:val="28"/>
                <w:lang w:val="en-US"/>
              </w:rPr>
              <w:t>…………………..</w:t>
            </w:r>
          </w:p>
        </w:tc>
        <w:tc>
          <w:tcPr>
            <w:tcW w:w="2825" w:type="pct"/>
            <w:hideMark/>
          </w:tcPr>
          <w:p w14:paraId="28FE673A" w14:textId="5FB186BC" w:rsidR="005614DA" w:rsidRPr="002B0AAA" w:rsidRDefault="005614DA" w:rsidP="00D21054">
            <w:pPr>
              <w:jc w:val="center"/>
              <w:rPr>
                <w:color w:val="000000" w:themeColor="text1"/>
                <w:sz w:val="28"/>
                <w:szCs w:val="28"/>
                <w:lang w:val="en-US"/>
              </w:rPr>
            </w:pPr>
            <w:r w:rsidRPr="002B0AAA">
              <w:rPr>
                <w:color w:val="000000" w:themeColor="text1"/>
                <w:sz w:val="28"/>
                <w:szCs w:val="28"/>
                <w:lang w:val="en-US"/>
              </w:rPr>
              <w:t>……, ngày…..tháng….năm……</w:t>
            </w:r>
          </w:p>
          <w:p w14:paraId="2D7F2FBD" w14:textId="76013FED" w:rsidR="005614DA" w:rsidRPr="002B0AAA" w:rsidRDefault="005614DA" w:rsidP="00D21054">
            <w:pPr>
              <w:jc w:val="center"/>
              <w:rPr>
                <w:color w:val="000000" w:themeColor="text1"/>
                <w:sz w:val="28"/>
                <w:szCs w:val="28"/>
              </w:rPr>
            </w:pPr>
            <w:r w:rsidRPr="002B0AAA">
              <w:rPr>
                <w:b/>
                <w:bCs/>
                <w:color w:val="000000" w:themeColor="text1"/>
                <w:sz w:val="28"/>
                <w:szCs w:val="28"/>
              </w:rPr>
              <w:t>TRƯỞNG ĐOÀN /CÁN BỘ KIỂM TRA</w:t>
            </w:r>
            <w:r w:rsidRPr="002B0AAA">
              <w:rPr>
                <w:b/>
                <w:bCs/>
                <w:color w:val="000000" w:themeColor="text1"/>
                <w:sz w:val="28"/>
                <w:szCs w:val="28"/>
              </w:rPr>
              <w:br/>
            </w:r>
            <w:r w:rsidRPr="002B0AAA">
              <w:rPr>
                <w:color w:val="000000" w:themeColor="text1"/>
                <w:sz w:val="28"/>
                <w:szCs w:val="28"/>
              </w:rPr>
              <w:t>(</w:t>
            </w:r>
            <w:r w:rsidRPr="002B0AAA">
              <w:rPr>
                <w:i/>
                <w:iCs/>
                <w:color w:val="000000" w:themeColor="text1"/>
                <w:sz w:val="28"/>
                <w:szCs w:val="28"/>
              </w:rPr>
              <w:t>ký, ghi rõ họ, tên</w:t>
            </w:r>
            <w:r w:rsidRPr="002B0AAA">
              <w:rPr>
                <w:color w:val="000000" w:themeColor="text1"/>
                <w:sz w:val="28"/>
                <w:szCs w:val="28"/>
              </w:rPr>
              <w:t>)</w:t>
            </w:r>
          </w:p>
        </w:tc>
      </w:tr>
    </w:tbl>
    <w:p w14:paraId="4115923F" w14:textId="77777777" w:rsidR="00EB7B51" w:rsidRPr="002B0AAA" w:rsidRDefault="00EB7B51" w:rsidP="00EB7B51">
      <w:pPr>
        <w:spacing w:before="80" w:after="80" w:line="280" w:lineRule="auto"/>
        <w:ind w:left="57" w:firstLine="652"/>
        <w:jc w:val="center"/>
        <w:rPr>
          <w:b/>
          <w:color w:val="000000" w:themeColor="text1"/>
          <w:sz w:val="28"/>
          <w:szCs w:val="28"/>
          <w:lang w:val="de-DE"/>
        </w:rPr>
      </w:pPr>
    </w:p>
    <w:p w14:paraId="7398582B" w14:textId="15CC69B8" w:rsidR="00EB7B51" w:rsidRPr="002B0AAA" w:rsidRDefault="00EB7B51" w:rsidP="00EB7B51">
      <w:pPr>
        <w:spacing w:before="80" w:after="80" w:line="280" w:lineRule="auto"/>
        <w:jc w:val="center"/>
        <w:rPr>
          <w:b/>
          <w:color w:val="000000" w:themeColor="text1"/>
          <w:sz w:val="28"/>
          <w:szCs w:val="28"/>
          <w:lang w:val="de-DE"/>
        </w:rPr>
      </w:pPr>
      <w:r w:rsidRPr="002B0AAA">
        <w:rPr>
          <w:b/>
          <w:color w:val="000000" w:themeColor="text1"/>
          <w:sz w:val="28"/>
          <w:szCs w:val="28"/>
          <w:lang w:val="de-DE"/>
        </w:rPr>
        <w:t xml:space="preserve">Ý KIẾN CỦA LÃNH ĐẠO </w:t>
      </w:r>
      <w:r w:rsidR="00D636CE" w:rsidRPr="002B0AAA">
        <w:rPr>
          <w:b/>
          <w:color w:val="000000" w:themeColor="text1"/>
          <w:sz w:val="28"/>
          <w:szCs w:val="28"/>
          <w:lang w:val="de-DE"/>
        </w:rPr>
        <w:t>PHÒNG</w:t>
      </w:r>
    </w:p>
    <w:p w14:paraId="367B6F4B" w14:textId="3493EC3C" w:rsidR="00EB7B51" w:rsidRPr="004D16A6" w:rsidRDefault="00EB7B51" w:rsidP="00EB7B51">
      <w:pPr>
        <w:jc w:val="both"/>
        <w:rPr>
          <w:i/>
          <w:iCs/>
          <w:color w:val="000000" w:themeColor="text1"/>
          <w:sz w:val="22"/>
          <w:szCs w:val="22"/>
        </w:rPr>
      </w:pPr>
      <w:r w:rsidRPr="002B0AAA">
        <w:rPr>
          <w:color w:val="000000" w:themeColor="text1"/>
          <w:sz w:val="28"/>
          <w:szCs w:val="28"/>
          <w:lang w:val="de-DE"/>
        </w:rPr>
        <w:t>.................................................................................................................................</w:t>
      </w:r>
    </w:p>
    <w:p w14:paraId="38696BE2" w14:textId="77777777" w:rsidR="00EB7B51" w:rsidRDefault="00EB7B51" w:rsidP="00EB7B51">
      <w:pPr>
        <w:jc w:val="both"/>
        <w:rPr>
          <w:i/>
          <w:iCs/>
          <w:color w:val="000000" w:themeColor="text1"/>
          <w:sz w:val="22"/>
          <w:szCs w:val="22"/>
          <w:lang w:val="de-DE"/>
        </w:rPr>
      </w:pPr>
    </w:p>
    <w:p w14:paraId="6DA91717" w14:textId="77777777" w:rsidR="005E1222" w:rsidRDefault="005E1222" w:rsidP="00EB7B51">
      <w:pPr>
        <w:jc w:val="both"/>
        <w:rPr>
          <w:i/>
          <w:iCs/>
          <w:color w:val="000000" w:themeColor="text1"/>
          <w:sz w:val="22"/>
          <w:szCs w:val="22"/>
          <w:lang w:val="de-DE"/>
        </w:rPr>
      </w:pPr>
    </w:p>
    <w:p w14:paraId="763F214D" w14:textId="77777777" w:rsidR="005E1222" w:rsidRPr="004D16A6" w:rsidRDefault="005E1222" w:rsidP="00EB7B51">
      <w:pPr>
        <w:jc w:val="both"/>
        <w:rPr>
          <w:i/>
          <w:iCs/>
          <w:color w:val="000000" w:themeColor="text1"/>
          <w:sz w:val="22"/>
          <w:szCs w:val="22"/>
          <w:lang w:val="de-DE"/>
        </w:rPr>
      </w:pPr>
    </w:p>
    <w:p w14:paraId="3F5C9C90" w14:textId="77777777" w:rsidR="00EB7B51" w:rsidRPr="00111800" w:rsidRDefault="00EB7B51" w:rsidP="00B50754">
      <w:pPr>
        <w:spacing w:before="60" w:line="300" w:lineRule="exact"/>
        <w:jc w:val="both"/>
        <w:rPr>
          <w:b/>
          <w:i/>
          <w:iCs/>
          <w:color w:val="000000" w:themeColor="text1"/>
          <w:lang w:val="de-DE"/>
        </w:rPr>
      </w:pPr>
      <w:r w:rsidRPr="00111800">
        <w:rPr>
          <w:b/>
          <w:i/>
          <w:iCs/>
          <w:color w:val="000000" w:themeColor="text1"/>
        </w:rPr>
        <w:t xml:space="preserve">Ghi chú: </w:t>
      </w:r>
    </w:p>
    <w:p w14:paraId="14E6F585" w14:textId="41431838" w:rsidR="00EB7B51" w:rsidRPr="00111800" w:rsidRDefault="00EB7B51" w:rsidP="00B50754">
      <w:pPr>
        <w:spacing w:before="60" w:line="300" w:lineRule="exact"/>
        <w:jc w:val="both"/>
        <w:rPr>
          <w:color w:val="000000" w:themeColor="text1"/>
          <w:lang w:val="en-US"/>
        </w:rPr>
      </w:pPr>
      <w:r w:rsidRPr="00111800">
        <w:rPr>
          <w:color w:val="000000" w:themeColor="text1"/>
        </w:rPr>
        <w:t>(</w:t>
      </w:r>
      <w:r w:rsidR="00C93D17" w:rsidRPr="00111800">
        <w:rPr>
          <w:color w:val="000000" w:themeColor="text1"/>
          <w:lang w:val="en-US"/>
        </w:rPr>
        <w:t>1</w:t>
      </w:r>
      <w:r w:rsidRPr="00111800">
        <w:rPr>
          <w:color w:val="000000" w:themeColor="text1"/>
        </w:rPr>
        <w:t xml:space="preserve">) Ghi </w:t>
      </w:r>
      <w:r w:rsidR="002B0AAA" w:rsidRPr="00111800">
        <w:rPr>
          <w:color w:val="000000" w:themeColor="text1"/>
          <w:lang w:val="en-US"/>
        </w:rPr>
        <w:t xml:space="preserve">cấp bậc, </w:t>
      </w:r>
      <w:r w:rsidRPr="00111800">
        <w:rPr>
          <w:color w:val="000000" w:themeColor="text1"/>
          <w:lang w:val="en-US"/>
        </w:rPr>
        <w:t xml:space="preserve">họ tên, </w:t>
      </w:r>
      <w:r w:rsidR="0027078A" w:rsidRPr="00111800">
        <w:rPr>
          <w:color w:val="000000" w:themeColor="text1"/>
          <w:lang w:val="en-US"/>
        </w:rPr>
        <w:t>chức vụ</w:t>
      </w:r>
      <w:r w:rsidRPr="00111800">
        <w:rPr>
          <w:color w:val="000000" w:themeColor="text1"/>
          <w:lang w:val="en-US"/>
        </w:rPr>
        <w:t xml:space="preserve"> của </w:t>
      </w:r>
      <w:r w:rsidR="0027078A" w:rsidRPr="00111800">
        <w:rPr>
          <w:color w:val="000000" w:themeColor="text1"/>
          <w:lang w:val="en-US"/>
        </w:rPr>
        <w:t>người được báo cáo</w:t>
      </w:r>
      <w:r w:rsidRPr="00111800">
        <w:rPr>
          <w:color w:val="000000" w:themeColor="text1"/>
          <w:lang w:val="en-US"/>
        </w:rPr>
        <w:t>;</w:t>
      </w:r>
    </w:p>
    <w:p w14:paraId="7B659920" w14:textId="5B30C545" w:rsidR="00EB7B51" w:rsidRPr="00111800" w:rsidRDefault="00EB7B51" w:rsidP="00B50754">
      <w:pPr>
        <w:spacing w:before="60" w:line="300" w:lineRule="exact"/>
        <w:jc w:val="both"/>
        <w:rPr>
          <w:color w:val="000000" w:themeColor="text1"/>
        </w:rPr>
      </w:pPr>
      <w:r w:rsidRPr="00111800">
        <w:rPr>
          <w:color w:val="000000" w:themeColor="text1"/>
        </w:rPr>
        <w:t>(</w:t>
      </w:r>
      <w:r w:rsidR="00C93D17" w:rsidRPr="00111800">
        <w:rPr>
          <w:color w:val="000000" w:themeColor="text1"/>
          <w:lang w:val="en-US"/>
        </w:rPr>
        <w:t>2</w:t>
      </w:r>
      <w:r w:rsidRPr="00111800">
        <w:rPr>
          <w:color w:val="000000" w:themeColor="text1"/>
        </w:rPr>
        <w:t xml:space="preserve">) Ghi Kế hoạch kiểm tra hoặc văn bản chỉ đạo của </w:t>
      </w:r>
      <w:r w:rsidRPr="00111800">
        <w:rPr>
          <w:color w:val="000000" w:themeColor="text1"/>
          <w:lang w:val="en-US"/>
        </w:rPr>
        <w:t>cấp có thẩm quyền</w:t>
      </w:r>
      <w:r w:rsidRPr="00111800">
        <w:rPr>
          <w:color w:val="000000" w:themeColor="text1"/>
        </w:rPr>
        <w:t>;</w:t>
      </w:r>
    </w:p>
    <w:p w14:paraId="03B0481B" w14:textId="7B325F09" w:rsidR="00EB7B51" w:rsidRPr="00111800" w:rsidRDefault="00EB7B51" w:rsidP="00B50754">
      <w:pPr>
        <w:spacing w:before="60" w:line="300" w:lineRule="exact"/>
        <w:jc w:val="both"/>
        <w:rPr>
          <w:color w:val="000000" w:themeColor="text1"/>
        </w:rPr>
      </w:pPr>
      <w:r w:rsidRPr="00111800">
        <w:rPr>
          <w:color w:val="000000" w:themeColor="text1"/>
        </w:rPr>
        <w:t>(</w:t>
      </w:r>
      <w:r w:rsidR="00C93D17" w:rsidRPr="00111800">
        <w:rPr>
          <w:color w:val="000000" w:themeColor="text1"/>
          <w:lang w:val="en-US"/>
        </w:rPr>
        <w:t>3</w:t>
      </w:r>
      <w:r w:rsidRPr="00111800">
        <w:rPr>
          <w:color w:val="000000" w:themeColor="text1"/>
        </w:rPr>
        <w:t>) Ghi tên, địa chỉ đối tượng được kiểm tra;</w:t>
      </w:r>
    </w:p>
    <w:p w14:paraId="1CCAE171" w14:textId="7384BA51" w:rsidR="00EB7B51" w:rsidRPr="00111800" w:rsidRDefault="00EB7B51" w:rsidP="00B50754">
      <w:pPr>
        <w:spacing w:before="60" w:line="300" w:lineRule="exact"/>
        <w:jc w:val="both"/>
        <w:rPr>
          <w:color w:val="000000" w:themeColor="text1"/>
          <w:lang w:val="en-US"/>
        </w:rPr>
      </w:pPr>
      <w:r w:rsidRPr="00111800">
        <w:rPr>
          <w:color w:val="000000" w:themeColor="text1"/>
        </w:rPr>
        <w:t>(</w:t>
      </w:r>
      <w:r w:rsidR="00C93D17" w:rsidRPr="00111800">
        <w:rPr>
          <w:color w:val="000000" w:themeColor="text1"/>
          <w:lang w:val="en-US"/>
        </w:rPr>
        <w:t>4</w:t>
      </w:r>
      <w:r w:rsidRPr="00111800">
        <w:rPr>
          <w:color w:val="000000" w:themeColor="text1"/>
        </w:rPr>
        <w:t>) Ghi tên cơ quan, tổ chức</w:t>
      </w:r>
      <w:r w:rsidRPr="00111800">
        <w:rPr>
          <w:color w:val="000000" w:themeColor="text1"/>
          <w:lang w:val="en-US"/>
        </w:rPr>
        <w:t>, cá nhân</w:t>
      </w:r>
      <w:r w:rsidRPr="00111800">
        <w:rPr>
          <w:color w:val="000000" w:themeColor="text1"/>
        </w:rPr>
        <w:t xml:space="preserve"> trực tiếp quản lý đối tượng được kiểm tra</w:t>
      </w:r>
      <w:r w:rsidR="00B50754" w:rsidRPr="00111800">
        <w:rPr>
          <w:color w:val="000000" w:themeColor="text1"/>
          <w:lang w:val="en-US"/>
        </w:rPr>
        <w:t>./.</w:t>
      </w:r>
    </w:p>
    <w:bookmarkEnd w:id="3"/>
    <w:p w14:paraId="28D5019E" w14:textId="77777777" w:rsidR="005E1222" w:rsidRPr="00B50754" w:rsidRDefault="005E1222" w:rsidP="00B50754">
      <w:pPr>
        <w:spacing w:before="60" w:line="300" w:lineRule="exact"/>
        <w:jc w:val="both"/>
        <w:rPr>
          <w:color w:val="000000" w:themeColor="text1"/>
          <w:sz w:val="22"/>
          <w:szCs w:val="22"/>
          <w:lang w:val="en-US"/>
        </w:rPr>
      </w:pPr>
    </w:p>
    <w:p w14:paraId="76BF5835" w14:textId="4838135F" w:rsidR="00EB7B51" w:rsidRPr="00694D9F" w:rsidRDefault="005E1222" w:rsidP="005E1222">
      <w:pPr>
        <w:spacing w:line="24" w:lineRule="atLeast"/>
        <w:jc w:val="right"/>
        <w:rPr>
          <w:color w:val="000000" w:themeColor="text1"/>
          <w:sz w:val="28"/>
          <w:szCs w:val="28"/>
          <w:lang w:val="en-US"/>
        </w:rPr>
      </w:pPr>
      <w:bookmarkStart w:id="6" w:name="_Hlk199232766"/>
      <w:bookmarkEnd w:id="4"/>
      <w:r w:rsidRPr="00694D9F">
        <w:rPr>
          <w:b/>
          <w:sz w:val="28"/>
          <w:szCs w:val="28"/>
        </w:rPr>
        <w:lastRenderedPageBreak/>
        <w:t xml:space="preserve">Mẫu số </w:t>
      </w:r>
      <w:r w:rsidRPr="00694D9F">
        <w:rPr>
          <w:b/>
          <w:sz w:val="28"/>
          <w:szCs w:val="28"/>
          <w:lang w:val="en-US"/>
        </w:rPr>
        <w:t>02</w:t>
      </w:r>
    </w:p>
    <w:tbl>
      <w:tblPr>
        <w:tblW w:w="9498" w:type="dxa"/>
        <w:tblInd w:w="-142" w:type="dxa"/>
        <w:tblLook w:val="04A0" w:firstRow="1" w:lastRow="0" w:firstColumn="1" w:lastColumn="0" w:noHBand="0" w:noVBand="1"/>
      </w:tblPr>
      <w:tblGrid>
        <w:gridCol w:w="2080"/>
        <w:gridCol w:w="7418"/>
      </w:tblGrid>
      <w:tr w:rsidR="00B50754" w:rsidRPr="009F5E4D" w14:paraId="6B6F92DA" w14:textId="77777777" w:rsidTr="000F59F1">
        <w:trPr>
          <w:trHeight w:val="851"/>
        </w:trPr>
        <w:tc>
          <w:tcPr>
            <w:tcW w:w="2080" w:type="dxa"/>
          </w:tcPr>
          <w:p w14:paraId="08C4292C" w14:textId="1F83A0FF" w:rsidR="00B50754" w:rsidRPr="00B50754" w:rsidRDefault="00B50754" w:rsidP="0082794D">
            <w:pPr>
              <w:jc w:val="center"/>
              <w:rPr>
                <w:bCs/>
                <w:color w:val="000000" w:themeColor="text1"/>
                <w:sz w:val="26"/>
                <w:szCs w:val="26"/>
              </w:rPr>
            </w:pPr>
            <w:bookmarkStart w:id="7" w:name="_Hlk198826845"/>
            <w:r w:rsidRPr="00B50754">
              <w:rPr>
                <w:bCs/>
                <w:color w:val="000000" w:themeColor="text1"/>
                <w:sz w:val="26"/>
                <w:szCs w:val="26"/>
              </w:rPr>
              <w:t>…</w:t>
            </w:r>
            <w:r w:rsidRPr="00B50754">
              <w:rPr>
                <w:bCs/>
                <w:color w:val="000000" w:themeColor="text1"/>
                <w:sz w:val="26"/>
                <w:szCs w:val="26"/>
                <w:lang w:val="en-US"/>
              </w:rPr>
              <w:t>….</w:t>
            </w:r>
            <w:r w:rsidRPr="00B50754">
              <w:rPr>
                <w:bCs/>
                <w:color w:val="000000" w:themeColor="text1"/>
                <w:sz w:val="26"/>
                <w:szCs w:val="26"/>
              </w:rPr>
              <w:t>(1)…</w:t>
            </w:r>
            <w:r w:rsidRPr="00B50754">
              <w:rPr>
                <w:bCs/>
                <w:color w:val="000000" w:themeColor="text1"/>
                <w:sz w:val="26"/>
                <w:szCs w:val="26"/>
                <w:lang w:val="en-US"/>
              </w:rPr>
              <w:t>…..</w:t>
            </w:r>
            <w:r w:rsidRPr="00B50754">
              <w:rPr>
                <w:bCs/>
                <w:color w:val="000000" w:themeColor="text1"/>
                <w:sz w:val="26"/>
                <w:szCs w:val="26"/>
              </w:rPr>
              <w:t>.</w:t>
            </w:r>
          </w:p>
          <w:p w14:paraId="686C424A" w14:textId="1DF6C8D7" w:rsidR="00B50754" w:rsidRPr="009F5E4D" w:rsidRDefault="00B50754" w:rsidP="0082794D">
            <w:pPr>
              <w:jc w:val="center"/>
              <w:rPr>
                <w:bCs/>
                <w:color w:val="000000" w:themeColor="text1"/>
              </w:rPr>
            </w:pPr>
            <w:r w:rsidRPr="00B50754">
              <w:rPr>
                <w:b/>
                <w:noProof/>
                <w:color w:val="000000" w:themeColor="text1"/>
                <w:sz w:val="26"/>
                <w:szCs w:val="26"/>
              </w:rPr>
              <mc:AlternateContent>
                <mc:Choice Requires="wps">
                  <w:drawing>
                    <wp:anchor distT="0" distB="0" distL="114300" distR="114300" simplePos="0" relativeHeight="251686936" behindDoc="0" locked="0" layoutInCell="1" allowOverlap="1" wp14:anchorId="5A2A737A" wp14:editId="614EB23C">
                      <wp:simplePos x="0" y="0"/>
                      <wp:positionH relativeFrom="column">
                        <wp:posOffset>296349</wp:posOffset>
                      </wp:positionH>
                      <wp:positionV relativeFrom="paragraph">
                        <wp:posOffset>255514</wp:posOffset>
                      </wp:positionV>
                      <wp:extent cx="464820" cy="0"/>
                      <wp:effectExtent l="0" t="0" r="0" b="0"/>
                      <wp:wrapNone/>
                      <wp:docPr id="1975142042"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4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711341" id="_x0000_t32" coordsize="21600,21600" o:spt="32" o:oned="t" path="m,l21600,21600e" filled="f">
                      <v:path arrowok="t" fillok="f" o:connecttype="none"/>
                      <o:lock v:ext="edit" shapetype="t"/>
                    </v:shapetype>
                    <v:shape id="Straight Arrow Connector 16" o:spid="_x0000_s1026" type="#_x0000_t32" style="position:absolute;margin-left:23.35pt;margin-top:20.1pt;width:36.6pt;height:0;z-index:251686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"/>
                  </w:pict>
                </mc:Fallback>
              </mc:AlternateContent>
            </w:r>
            <w:r w:rsidRPr="00B50754">
              <w:rPr>
                <w:bCs/>
                <w:color w:val="000000" w:themeColor="text1"/>
                <w:sz w:val="26"/>
                <w:szCs w:val="26"/>
              </w:rPr>
              <w:t>…</w:t>
            </w:r>
            <w:r w:rsidRPr="00B50754">
              <w:rPr>
                <w:bCs/>
                <w:color w:val="000000" w:themeColor="text1"/>
                <w:sz w:val="26"/>
                <w:szCs w:val="26"/>
                <w:lang w:val="en-US"/>
              </w:rPr>
              <w:t>…</w:t>
            </w:r>
            <w:r w:rsidRPr="00B50754">
              <w:rPr>
                <w:bCs/>
                <w:color w:val="000000" w:themeColor="text1"/>
                <w:sz w:val="26"/>
                <w:szCs w:val="26"/>
              </w:rPr>
              <w:t>.(2)…</w:t>
            </w:r>
            <w:r w:rsidRPr="00B50754">
              <w:rPr>
                <w:bCs/>
                <w:color w:val="000000" w:themeColor="text1"/>
                <w:sz w:val="26"/>
                <w:szCs w:val="26"/>
                <w:lang w:val="en-US"/>
              </w:rPr>
              <w:t>…..</w:t>
            </w:r>
            <w:r w:rsidRPr="00B50754">
              <w:rPr>
                <w:bCs/>
                <w:color w:val="000000" w:themeColor="text1"/>
                <w:sz w:val="26"/>
                <w:szCs w:val="26"/>
              </w:rPr>
              <w:t>.</w:t>
            </w:r>
          </w:p>
        </w:tc>
        <w:tc>
          <w:tcPr>
            <w:tcW w:w="7418" w:type="dxa"/>
          </w:tcPr>
          <w:p w14:paraId="5155C336" w14:textId="77777777" w:rsidR="00B50754" w:rsidRPr="009F5E4D" w:rsidRDefault="00B50754" w:rsidP="0082794D">
            <w:pPr>
              <w:jc w:val="center"/>
              <w:rPr>
                <w:b/>
                <w:color w:val="000000" w:themeColor="text1"/>
                <w:spacing w:val="-6"/>
                <w:sz w:val="26"/>
                <w:szCs w:val="26"/>
              </w:rPr>
            </w:pPr>
            <w:r w:rsidRPr="009F5E4D">
              <w:rPr>
                <w:b/>
                <w:color w:val="000000" w:themeColor="text1"/>
                <w:spacing w:val="-6"/>
                <w:sz w:val="26"/>
                <w:szCs w:val="26"/>
              </w:rPr>
              <w:t>CỘNG HÒA XÃ HỘI CHỦ NGHĨA VIỆT NAM</w:t>
            </w:r>
          </w:p>
          <w:p w14:paraId="705AEE29" w14:textId="2941073E" w:rsidR="00B50754" w:rsidRPr="009F5E4D" w:rsidRDefault="00B50754" w:rsidP="0082794D">
            <w:pPr>
              <w:jc w:val="center"/>
              <w:rPr>
                <w:b/>
                <w:sz w:val="20"/>
                <w:szCs w:val="20"/>
              </w:rPr>
            </w:pPr>
            <w:r w:rsidRPr="009F5E4D">
              <w:rPr>
                <w:b/>
                <w:noProof/>
                <w:color w:val="000000" w:themeColor="text1"/>
                <w:sz w:val="20"/>
                <w:szCs w:val="20"/>
              </w:rPr>
              <mc:AlternateContent>
                <mc:Choice Requires="wps">
                  <w:drawing>
                    <wp:anchor distT="0" distB="0" distL="114300" distR="114300" simplePos="0" relativeHeight="251687960" behindDoc="0" locked="0" layoutInCell="1" allowOverlap="1" wp14:anchorId="07B46D03" wp14:editId="1CE69906">
                      <wp:simplePos x="0" y="0"/>
                      <wp:positionH relativeFrom="column">
                        <wp:posOffset>1216660</wp:posOffset>
                      </wp:positionH>
                      <wp:positionV relativeFrom="paragraph">
                        <wp:posOffset>234315</wp:posOffset>
                      </wp:positionV>
                      <wp:extent cx="2166258" cy="0"/>
                      <wp:effectExtent l="0" t="0" r="0" b="0"/>
                      <wp:wrapNone/>
                      <wp:docPr id="27859839" name="Straight Connector 23"/>
                      <wp:cNvGraphicFramePr/>
                      <a:graphic xmlns:a="http://schemas.openxmlformats.org/drawingml/2006/main">
                        <a:graphicData uri="http://schemas.microsoft.com/office/word/2010/wordprocessingShape">
                          <wps:wsp>
                            <wps:cNvCnPr/>
                            <wps:spPr>
                              <a:xfrm flipV="1">
                                <a:off x="0" y="0"/>
                                <a:ext cx="216625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70A063" id="Straight Connector 23" o:spid="_x0000_s1026" style="position:absolute;flip:y;z-index:251687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8pt,18.45pt" to="266.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" strokecolor="black [3200]" strokeweight=".5pt">
                      <v:stroke joinstyle="miter"/>
                    </v:line>
                  </w:pict>
                </mc:Fallback>
              </mc:AlternateContent>
            </w:r>
            <w:r w:rsidRPr="009F5E4D">
              <w:rPr>
                <w:b/>
                <w:color w:val="000000" w:themeColor="text1"/>
                <w:sz w:val="28"/>
                <w:szCs w:val="28"/>
              </w:rPr>
              <w:t>Độc lập - Tự do - Hạnh phúc</w:t>
            </w:r>
          </w:p>
        </w:tc>
      </w:tr>
      <w:tr w:rsidR="00B50754" w:rsidRPr="009F5E4D" w14:paraId="1DEF2C9D" w14:textId="77777777" w:rsidTr="000F59F1">
        <w:trPr>
          <w:trHeight w:val="422"/>
        </w:trPr>
        <w:tc>
          <w:tcPr>
            <w:tcW w:w="2080" w:type="dxa"/>
            <w:hideMark/>
          </w:tcPr>
          <w:p w14:paraId="3261AE0E" w14:textId="77777777" w:rsidR="00B50754" w:rsidRPr="009F5E4D" w:rsidRDefault="00B50754" w:rsidP="0082794D">
            <w:pPr>
              <w:spacing w:before="120"/>
              <w:jc w:val="center"/>
              <w:rPr>
                <w:color w:val="000000" w:themeColor="text1"/>
                <w:sz w:val="26"/>
                <w:szCs w:val="26"/>
                <w:lang w:val="en-US"/>
              </w:rPr>
            </w:pPr>
            <w:r w:rsidRPr="00B50754">
              <w:rPr>
                <w:color w:val="000000" w:themeColor="text1"/>
                <w:sz w:val="28"/>
                <w:szCs w:val="28"/>
              </w:rPr>
              <w:t>Số:</w:t>
            </w:r>
            <w:r w:rsidRPr="00B50754">
              <w:rPr>
                <w:color w:val="000000" w:themeColor="text1"/>
                <w:sz w:val="28"/>
                <w:szCs w:val="28"/>
                <w:lang w:val="en-US"/>
              </w:rPr>
              <w:t>..</w:t>
            </w:r>
            <w:r w:rsidRPr="00B50754">
              <w:rPr>
                <w:color w:val="000000" w:themeColor="text1"/>
                <w:sz w:val="28"/>
                <w:szCs w:val="28"/>
              </w:rPr>
              <w:t>.</w:t>
            </w:r>
            <w:r w:rsidRPr="00B50754">
              <w:rPr>
                <w:color w:val="000000" w:themeColor="text1"/>
                <w:sz w:val="28"/>
                <w:szCs w:val="28"/>
                <w:lang w:val="en-US"/>
              </w:rPr>
              <w:t>.....</w:t>
            </w:r>
          </w:p>
        </w:tc>
        <w:tc>
          <w:tcPr>
            <w:tcW w:w="7418" w:type="dxa"/>
          </w:tcPr>
          <w:p w14:paraId="25A09E8C" w14:textId="37532063" w:rsidR="00B50754" w:rsidRPr="009F5E4D" w:rsidRDefault="00B50754" w:rsidP="0082794D">
            <w:pPr>
              <w:tabs>
                <w:tab w:val="left" w:pos="2380"/>
                <w:tab w:val="left" w:pos="2940"/>
                <w:tab w:val="left" w:pos="3640"/>
                <w:tab w:val="left" w:pos="3920"/>
              </w:tabs>
              <w:spacing w:before="120" w:after="120"/>
              <w:jc w:val="center"/>
              <w:rPr>
                <w:i/>
                <w:color w:val="000000" w:themeColor="text1"/>
                <w:sz w:val="26"/>
                <w:szCs w:val="26"/>
              </w:rPr>
            </w:pPr>
            <w:r w:rsidRPr="00B50754">
              <w:rPr>
                <w:i/>
                <w:color w:val="000000" w:themeColor="text1"/>
                <w:sz w:val="28"/>
                <w:szCs w:val="28"/>
              </w:rPr>
              <w:t>……, ngày … tháng … năm ……</w:t>
            </w:r>
          </w:p>
        </w:tc>
      </w:tr>
    </w:tbl>
    <w:p w14:paraId="7B8F4F02" w14:textId="77777777" w:rsidR="00F22BD2" w:rsidRPr="009F5E4D" w:rsidRDefault="00F22BD2" w:rsidP="00F22BD2">
      <w:pPr>
        <w:spacing w:before="120" w:after="120"/>
        <w:jc w:val="center"/>
        <w:rPr>
          <w:b/>
          <w:color w:val="000000" w:themeColor="text1"/>
          <w:sz w:val="28"/>
          <w:szCs w:val="28"/>
        </w:rPr>
      </w:pPr>
      <w:r w:rsidRPr="009F5E4D">
        <w:rPr>
          <w:b/>
          <w:color w:val="000000" w:themeColor="text1"/>
          <w:sz w:val="28"/>
          <w:szCs w:val="28"/>
        </w:rPr>
        <w:t>BÁO CÁO</w:t>
      </w:r>
    </w:p>
    <w:p w14:paraId="43D706F9" w14:textId="38EADD62" w:rsidR="00F22BD2" w:rsidRPr="00F0489A" w:rsidRDefault="00C81BE6" w:rsidP="00F22BD2">
      <w:pPr>
        <w:spacing w:before="120" w:after="120"/>
        <w:jc w:val="center"/>
        <w:rPr>
          <w:b/>
          <w:color w:val="000000" w:themeColor="text1"/>
          <w:spacing w:val="-10"/>
          <w:sz w:val="28"/>
          <w:szCs w:val="28"/>
        </w:rPr>
      </w:pPr>
      <w:r>
        <w:rPr>
          <w:b/>
          <w:noProof/>
          <w:color w:val="000000" w:themeColor="text1"/>
          <w:spacing w:val="-10"/>
          <w:sz w:val="28"/>
          <w:szCs w:val="28"/>
          <w:lang w:val="en-US"/>
        </w:rPr>
        <mc:AlternateContent>
          <mc:Choice Requires="wps">
            <w:drawing>
              <wp:anchor distT="0" distB="0" distL="114300" distR="114300" simplePos="0" relativeHeight="251708440" behindDoc="0" locked="0" layoutInCell="1" allowOverlap="1" wp14:anchorId="253BCE3F" wp14:editId="43478E4B">
                <wp:simplePos x="0" y="0"/>
                <wp:positionH relativeFrom="column">
                  <wp:posOffset>2153602</wp:posOffset>
                </wp:positionH>
                <wp:positionV relativeFrom="paragraph">
                  <wp:posOffset>266383</wp:posOffset>
                </wp:positionV>
                <wp:extent cx="1381125" cy="0"/>
                <wp:effectExtent l="0" t="0" r="0" b="0"/>
                <wp:wrapNone/>
                <wp:docPr id="1779598944" name="Straight Connector 26"/>
                <wp:cNvGraphicFramePr/>
                <a:graphic xmlns:a="http://schemas.openxmlformats.org/drawingml/2006/main">
                  <a:graphicData uri="http://schemas.microsoft.com/office/word/2010/wordprocessingShape">
                    <wps:wsp>
                      <wps:cNvCnPr/>
                      <wps:spPr>
                        <a:xfrm>
                          <a:off x="0" y="0"/>
                          <a:ext cx="1381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85FF6A" id="Straight Connector 26" o:spid="_x0000_s1026" style="position:absolute;z-index:251708440;visibility:visible;mso-wrap-style:square;mso-wrap-distance-left:9pt;mso-wrap-distance-top:0;mso-wrap-distance-right:9pt;mso-wrap-distance-bottom:0;mso-position-horizontal:absolute;mso-position-horizontal-relative:text;mso-position-vertical:absolute;mso-position-vertical-relative:text" from="169.55pt,21pt" to="278.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" strokecolor="black [3200]" strokeweight=".5pt">
                <v:stroke joinstyle="miter"/>
              </v:line>
            </w:pict>
          </mc:Fallback>
        </mc:AlternateContent>
      </w:r>
      <w:r>
        <w:rPr>
          <w:b/>
          <w:color w:val="000000" w:themeColor="text1"/>
          <w:spacing w:val="-10"/>
          <w:sz w:val="28"/>
          <w:szCs w:val="28"/>
          <w:lang w:val="en-US"/>
        </w:rPr>
        <w:t>C</w:t>
      </w:r>
      <w:r w:rsidRPr="00F0489A">
        <w:rPr>
          <w:b/>
          <w:color w:val="000000" w:themeColor="text1"/>
          <w:spacing w:val="-10"/>
          <w:sz w:val="28"/>
          <w:szCs w:val="28"/>
        </w:rPr>
        <w:t>ông tác huấn luyện nghiệp vụ chữa cháy, cứu nạn, cứu hộ</w:t>
      </w:r>
    </w:p>
    <w:p w14:paraId="2B33530D" w14:textId="3617E7AC" w:rsidR="00F22BD2" w:rsidRPr="009F5E4D" w:rsidRDefault="00F22BD2" w:rsidP="00F22BD2">
      <w:pPr>
        <w:spacing w:before="120" w:after="120"/>
        <w:jc w:val="center"/>
        <w:rPr>
          <w:i/>
          <w:color w:val="000000" w:themeColor="text1"/>
          <w:sz w:val="28"/>
          <w:szCs w:val="28"/>
        </w:rPr>
      </w:pPr>
      <w:r w:rsidRPr="009F5E4D">
        <w:rPr>
          <w:i/>
          <w:color w:val="000000" w:themeColor="text1"/>
          <w:sz w:val="28"/>
          <w:szCs w:val="28"/>
        </w:rPr>
        <w:t>…(</w:t>
      </w:r>
      <w:r w:rsidRPr="009F5E4D">
        <w:rPr>
          <w:i/>
          <w:color w:val="000000" w:themeColor="text1"/>
          <w:sz w:val="28"/>
          <w:szCs w:val="28"/>
          <w:lang w:val="en-US"/>
        </w:rPr>
        <w:t>3</w:t>
      </w:r>
      <w:r w:rsidRPr="009F5E4D">
        <w:rPr>
          <w:i/>
          <w:color w:val="000000" w:themeColor="text1"/>
          <w:sz w:val="28"/>
          <w:szCs w:val="28"/>
        </w:rPr>
        <w:t>)…</w:t>
      </w:r>
    </w:p>
    <w:p w14:paraId="6B05F655" w14:textId="77777777" w:rsidR="00F22BD2" w:rsidRPr="00B50754" w:rsidRDefault="00F22BD2" w:rsidP="006403FF">
      <w:pPr>
        <w:spacing w:before="60" w:line="340" w:lineRule="exact"/>
        <w:ind w:firstLine="709"/>
        <w:rPr>
          <w:b/>
          <w:color w:val="000000" w:themeColor="text1"/>
          <w:sz w:val="28"/>
          <w:szCs w:val="28"/>
        </w:rPr>
      </w:pPr>
      <w:r w:rsidRPr="00B50754">
        <w:rPr>
          <w:color w:val="000000" w:themeColor="text1"/>
          <w:sz w:val="28"/>
          <w:szCs w:val="28"/>
        </w:rPr>
        <w:tab/>
      </w:r>
      <w:r w:rsidRPr="00B50754">
        <w:rPr>
          <w:b/>
          <w:color w:val="000000" w:themeColor="text1"/>
          <w:sz w:val="28"/>
          <w:szCs w:val="28"/>
        </w:rPr>
        <w:t>I. CÔNG TÁC TRIỂN KHAI HUẤN LUYỆN</w:t>
      </w:r>
    </w:p>
    <w:p w14:paraId="5EC80833" w14:textId="77777777" w:rsidR="00F22BD2" w:rsidRPr="00B50754" w:rsidRDefault="00F22BD2" w:rsidP="006403FF">
      <w:pPr>
        <w:spacing w:before="60" w:line="340" w:lineRule="exact"/>
        <w:ind w:firstLine="709"/>
        <w:jc w:val="both"/>
        <w:rPr>
          <w:i/>
          <w:iCs/>
          <w:color w:val="000000" w:themeColor="text1"/>
          <w:sz w:val="28"/>
          <w:szCs w:val="28"/>
          <w:lang w:val="en-US"/>
        </w:rPr>
      </w:pPr>
      <w:r w:rsidRPr="00B50754">
        <w:rPr>
          <w:i/>
          <w:iCs/>
          <w:color w:val="000000" w:themeColor="text1"/>
          <w:sz w:val="28"/>
          <w:szCs w:val="28"/>
          <w:lang w:val="en-US"/>
        </w:rPr>
        <w:t>(Việc x</w:t>
      </w:r>
      <w:r w:rsidRPr="00B50754">
        <w:rPr>
          <w:i/>
          <w:iCs/>
          <w:color w:val="000000" w:themeColor="text1"/>
          <w:sz w:val="28"/>
          <w:szCs w:val="28"/>
        </w:rPr>
        <w:t>ây dựng kế hoạch, chương trình</w:t>
      </w:r>
      <w:r w:rsidRPr="00B50754">
        <w:rPr>
          <w:i/>
          <w:iCs/>
          <w:color w:val="000000" w:themeColor="text1"/>
          <w:sz w:val="28"/>
          <w:szCs w:val="28"/>
          <w:lang w:val="en-US"/>
        </w:rPr>
        <w:t xml:space="preserve">, tài liệu, bảo đảm các điều kiện huấn luyện và kiểm tra huấn luyện nghiệp </w:t>
      </w:r>
      <w:r w:rsidRPr="00B50754">
        <w:rPr>
          <w:i/>
          <w:iCs/>
          <w:color w:val="000000" w:themeColor="text1"/>
          <w:sz w:val="28"/>
          <w:szCs w:val="28"/>
        </w:rPr>
        <w:t>vụ chữa cháy, cứu nạn, cứu hộ</w:t>
      </w:r>
      <w:r w:rsidRPr="00B50754">
        <w:rPr>
          <w:i/>
          <w:iCs/>
          <w:color w:val="000000" w:themeColor="text1"/>
          <w:sz w:val="28"/>
          <w:szCs w:val="28"/>
          <w:lang w:val="en-US"/>
        </w:rPr>
        <w:t>)</w:t>
      </w:r>
    </w:p>
    <w:p w14:paraId="3AEF66F7" w14:textId="77777777" w:rsidR="00F22BD2" w:rsidRPr="00B50754" w:rsidRDefault="00F22BD2" w:rsidP="006403FF">
      <w:pPr>
        <w:spacing w:before="60" w:line="340" w:lineRule="exact"/>
        <w:ind w:firstLine="709"/>
        <w:rPr>
          <w:b/>
          <w:color w:val="000000" w:themeColor="text1"/>
          <w:sz w:val="28"/>
          <w:szCs w:val="28"/>
        </w:rPr>
      </w:pPr>
      <w:r w:rsidRPr="00B50754">
        <w:rPr>
          <w:b/>
          <w:color w:val="000000" w:themeColor="text1"/>
          <w:sz w:val="28"/>
          <w:szCs w:val="28"/>
        </w:rPr>
        <w:t xml:space="preserve">II. </w:t>
      </w:r>
      <w:r w:rsidRPr="00B50754">
        <w:rPr>
          <w:b/>
          <w:color w:val="000000" w:themeColor="text1"/>
          <w:sz w:val="28"/>
          <w:szCs w:val="28"/>
          <w:lang w:val="en-US"/>
        </w:rPr>
        <w:t>KẾT QUẢ</w:t>
      </w:r>
      <w:r w:rsidRPr="00B50754">
        <w:rPr>
          <w:b/>
          <w:color w:val="000000" w:themeColor="text1"/>
          <w:sz w:val="28"/>
          <w:szCs w:val="28"/>
        </w:rPr>
        <w:t xml:space="preserve"> HUẤN LUYỆN</w:t>
      </w:r>
    </w:p>
    <w:p w14:paraId="11CD1608" w14:textId="77777777" w:rsidR="00F0489A" w:rsidRDefault="00F22BD2" w:rsidP="006403FF">
      <w:pPr>
        <w:spacing w:before="60" w:line="340" w:lineRule="exact"/>
        <w:ind w:firstLine="709"/>
        <w:jc w:val="both"/>
        <w:rPr>
          <w:spacing w:val="-2"/>
          <w:sz w:val="28"/>
          <w:szCs w:val="28"/>
          <w:lang w:val="en-US"/>
        </w:rPr>
      </w:pPr>
      <w:r w:rsidRPr="00B50754">
        <w:rPr>
          <w:spacing w:val="-2"/>
          <w:sz w:val="28"/>
          <w:szCs w:val="28"/>
        </w:rPr>
        <w:t xml:space="preserve">1. </w:t>
      </w:r>
      <w:r w:rsidRPr="00B50754">
        <w:rPr>
          <w:spacing w:val="-2"/>
          <w:sz w:val="28"/>
          <w:szCs w:val="28"/>
          <w:lang w:val="en-US"/>
        </w:rPr>
        <w:t>Huấn luyện thường xuyên</w:t>
      </w:r>
      <w:r w:rsidR="00F0489A">
        <w:rPr>
          <w:spacing w:val="-2"/>
          <w:sz w:val="28"/>
          <w:szCs w:val="28"/>
          <w:lang w:val="en-US"/>
        </w:rPr>
        <w:t>:</w:t>
      </w:r>
    </w:p>
    <w:p w14:paraId="0D4DF4CA" w14:textId="20C10D97" w:rsidR="00F22BD2" w:rsidRPr="00B50754" w:rsidRDefault="00F22BD2" w:rsidP="006403FF">
      <w:pPr>
        <w:spacing w:before="60" w:line="340" w:lineRule="exact"/>
        <w:ind w:firstLine="709"/>
        <w:jc w:val="both"/>
        <w:rPr>
          <w:spacing w:val="-2"/>
          <w:sz w:val="28"/>
          <w:szCs w:val="28"/>
          <w:lang w:val="en-US"/>
        </w:rPr>
      </w:pPr>
      <w:r w:rsidRPr="00B50754">
        <w:rPr>
          <w:i/>
          <w:iCs/>
          <w:spacing w:val="-2"/>
          <w:sz w:val="28"/>
          <w:szCs w:val="28"/>
          <w:lang w:val="en-US"/>
        </w:rPr>
        <w:t>(</w:t>
      </w:r>
      <w:r w:rsidR="00F0489A">
        <w:rPr>
          <w:i/>
          <w:iCs/>
          <w:spacing w:val="-2"/>
          <w:sz w:val="28"/>
          <w:szCs w:val="28"/>
          <w:lang w:val="en-US"/>
        </w:rPr>
        <w:t>Đ</w:t>
      </w:r>
      <w:r w:rsidRPr="00B50754">
        <w:rPr>
          <w:i/>
          <w:iCs/>
          <w:spacing w:val="-2"/>
          <w:sz w:val="28"/>
          <w:szCs w:val="28"/>
          <w:lang w:val="en-US"/>
        </w:rPr>
        <w:t xml:space="preserve">ánh giá việc tổ chức huấn luyện theo quy định tại điểm a khoản 3 Điều 20 Thông tư </w:t>
      </w:r>
      <w:r w:rsidR="00530781">
        <w:rPr>
          <w:i/>
          <w:iCs/>
          <w:spacing w:val="-2"/>
          <w:sz w:val="28"/>
          <w:szCs w:val="28"/>
          <w:lang w:val="en-US"/>
        </w:rPr>
        <w:t>số 137/2025/TT-BCA</w:t>
      </w:r>
      <w:r w:rsidRPr="00B50754">
        <w:rPr>
          <w:i/>
          <w:iCs/>
          <w:spacing w:val="-2"/>
          <w:sz w:val="28"/>
          <w:szCs w:val="28"/>
          <w:lang w:val="en-US"/>
        </w:rPr>
        <w:t xml:space="preserve"> về số lượt cán bộ, chiến sĩ tham gia huấn luyện; tổng thời gian huấn luyện, các nội dung huấn luyện, kết quả huấn luyện)</w:t>
      </w:r>
      <w:r w:rsidR="006403FF">
        <w:rPr>
          <w:i/>
          <w:iCs/>
          <w:spacing w:val="-2"/>
          <w:sz w:val="28"/>
          <w:szCs w:val="28"/>
          <w:lang w:val="en-US"/>
        </w:rPr>
        <w:t>.</w:t>
      </w:r>
    </w:p>
    <w:p w14:paraId="5B8204DF" w14:textId="77777777" w:rsidR="00F0489A" w:rsidRDefault="00F22BD2" w:rsidP="006403FF">
      <w:pPr>
        <w:spacing w:before="60" w:line="340" w:lineRule="exact"/>
        <w:ind w:firstLine="709"/>
        <w:jc w:val="both"/>
        <w:rPr>
          <w:sz w:val="28"/>
          <w:szCs w:val="28"/>
          <w:lang w:val="en-US"/>
        </w:rPr>
      </w:pPr>
      <w:r w:rsidRPr="00B50754">
        <w:rPr>
          <w:sz w:val="28"/>
          <w:szCs w:val="28"/>
          <w:lang w:val="en-US"/>
        </w:rPr>
        <w:t>2. Huấn luyện định kỳ</w:t>
      </w:r>
      <w:r w:rsidR="00F0489A">
        <w:rPr>
          <w:sz w:val="28"/>
          <w:szCs w:val="28"/>
          <w:lang w:val="en-US"/>
        </w:rPr>
        <w:t>:</w:t>
      </w:r>
    </w:p>
    <w:p w14:paraId="66B02D0E" w14:textId="684EC763" w:rsidR="00F22BD2" w:rsidRPr="00B50754" w:rsidRDefault="00F22BD2" w:rsidP="006403FF">
      <w:pPr>
        <w:spacing w:before="60" w:line="340" w:lineRule="exact"/>
        <w:ind w:firstLine="709"/>
        <w:jc w:val="both"/>
        <w:rPr>
          <w:i/>
          <w:iCs/>
          <w:sz w:val="28"/>
          <w:szCs w:val="28"/>
          <w:lang w:val="en-US"/>
        </w:rPr>
      </w:pPr>
      <w:r w:rsidRPr="00B50754">
        <w:rPr>
          <w:i/>
          <w:iCs/>
          <w:sz w:val="28"/>
          <w:szCs w:val="28"/>
          <w:lang w:val="en-US"/>
        </w:rPr>
        <w:t>(</w:t>
      </w:r>
      <w:r w:rsidR="00F0489A">
        <w:rPr>
          <w:i/>
          <w:iCs/>
          <w:spacing w:val="-2"/>
          <w:sz w:val="28"/>
          <w:szCs w:val="28"/>
          <w:lang w:val="en-US"/>
        </w:rPr>
        <w:t>Đ</w:t>
      </w:r>
      <w:r w:rsidRPr="00B50754">
        <w:rPr>
          <w:i/>
          <w:iCs/>
          <w:spacing w:val="-2"/>
          <w:sz w:val="28"/>
          <w:szCs w:val="28"/>
          <w:lang w:val="en-US"/>
        </w:rPr>
        <w:t xml:space="preserve">ánh giá việc tổ chức huấn luyện theo quy định tại điểm b khoản 3 Điều 20 Thông tư </w:t>
      </w:r>
      <w:r w:rsidR="00FE6ED7">
        <w:rPr>
          <w:i/>
          <w:iCs/>
          <w:spacing w:val="-2"/>
          <w:sz w:val="28"/>
          <w:szCs w:val="28"/>
          <w:lang w:val="en-US"/>
        </w:rPr>
        <w:t>số 137/2025/TT-BCA</w:t>
      </w:r>
      <w:r w:rsidRPr="00B50754">
        <w:rPr>
          <w:i/>
          <w:iCs/>
          <w:spacing w:val="-2"/>
          <w:sz w:val="28"/>
          <w:szCs w:val="28"/>
          <w:lang w:val="en-US"/>
        </w:rPr>
        <w:t xml:space="preserve"> về </w:t>
      </w:r>
      <w:r w:rsidRPr="00B50754">
        <w:rPr>
          <w:i/>
          <w:iCs/>
          <w:sz w:val="28"/>
          <w:szCs w:val="28"/>
          <w:lang w:val="en-US"/>
        </w:rPr>
        <w:t>số lượng cán bộ, chiến sĩ tham gia huấn luyện; thời gian huấn luyện, nội dung huấn luyện, nội dung kiểm tra, kết quả kiểm tra cụ thể cho từng đối tượng huấn luyện theo quy định)</w:t>
      </w:r>
      <w:r w:rsidR="006403FF">
        <w:rPr>
          <w:i/>
          <w:iCs/>
          <w:sz w:val="28"/>
          <w:szCs w:val="28"/>
          <w:lang w:val="en-US"/>
        </w:rPr>
        <w:t>.</w:t>
      </w:r>
    </w:p>
    <w:p w14:paraId="7140F048" w14:textId="77777777" w:rsidR="00F22BD2" w:rsidRPr="00B50754" w:rsidRDefault="00F22BD2" w:rsidP="006403FF">
      <w:pPr>
        <w:spacing w:before="60" w:line="340" w:lineRule="exact"/>
        <w:ind w:firstLine="709"/>
        <w:jc w:val="both"/>
        <w:rPr>
          <w:b/>
          <w:color w:val="000000" w:themeColor="text1"/>
          <w:sz w:val="28"/>
          <w:szCs w:val="28"/>
        </w:rPr>
      </w:pPr>
      <w:r w:rsidRPr="00B50754">
        <w:rPr>
          <w:b/>
          <w:color w:val="000000" w:themeColor="text1"/>
          <w:sz w:val="28"/>
          <w:szCs w:val="28"/>
        </w:rPr>
        <w:tab/>
        <w:t>I</w:t>
      </w:r>
      <w:r w:rsidRPr="00B50754">
        <w:rPr>
          <w:b/>
          <w:color w:val="000000" w:themeColor="text1"/>
          <w:sz w:val="28"/>
          <w:szCs w:val="28"/>
          <w:lang w:val="en-US"/>
        </w:rPr>
        <w:t>II</w:t>
      </w:r>
      <w:r w:rsidRPr="00B50754">
        <w:rPr>
          <w:b/>
          <w:color w:val="000000" w:themeColor="text1"/>
          <w:sz w:val="28"/>
          <w:szCs w:val="28"/>
        </w:rPr>
        <w:t>. NHẬN XÉT</w:t>
      </w:r>
      <w:r w:rsidRPr="00B50754">
        <w:rPr>
          <w:b/>
          <w:color w:val="000000" w:themeColor="text1"/>
          <w:sz w:val="28"/>
          <w:szCs w:val="28"/>
          <w:lang w:val="en-US"/>
        </w:rPr>
        <w:t>,</w:t>
      </w:r>
      <w:r w:rsidRPr="00B50754">
        <w:rPr>
          <w:b/>
          <w:color w:val="000000" w:themeColor="text1"/>
          <w:sz w:val="28"/>
          <w:szCs w:val="28"/>
        </w:rPr>
        <w:t xml:space="preserve"> ĐÁNH GIÁ</w:t>
      </w:r>
    </w:p>
    <w:p w14:paraId="634EE0F5" w14:textId="28863961" w:rsidR="00F22BD2" w:rsidRPr="006403FF" w:rsidRDefault="00F22BD2" w:rsidP="006403FF">
      <w:pPr>
        <w:spacing w:before="60" w:line="340" w:lineRule="exact"/>
        <w:ind w:firstLine="709"/>
        <w:rPr>
          <w:color w:val="000000" w:themeColor="text1"/>
          <w:sz w:val="28"/>
          <w:szCs w:val="28"/>
          <w:lang w:val="en-US"/>
        </w:rPr>
      </w:pPr>
      <w:r w:rsidRPr="00B50754">
        <w:rPr>
          <w:color w:val="000000" w:themeColor="text1"/>
          <w:sz w:val="28"/>
          <w:szCs w:val="28"/>
        </w:rPr>
        <w:t>1. Ưu điểm</w:t>
      </w:r>
      <w:r w:rsidR="006403FF">
        <w:rPr>
          <w:color w:val="000000" w:themeColor="text1"/>
          <w:sz w:val="28"/>
          <w:szCs w:val="28"/>
          <w:lang w:val="en-US"/>
        </w:rPr>
        <w:t>:</w:t>
      </w:r>
    </w:p>
    <w:p w14:paraId="6418F8EF" w14:textId="7563CED0" w:rsidR="00F22BD2" w:rsidRPr="006403FF" w:rsidRDefault="00F22BD2" w:rsidP="006403FF">
      <w:pPr>
        <w:spacing w:before="60" w:line="340" w:lineRule="exact"/>
        <w:ind w:firstLine="709"/>
        <w:rPr>
          <w:color w:val="000000" w:themeColor="text1"/>
          <w:sz w:val="28"/>
          <w:szCs w:val="28"/>
          <w:lang w:val="en-US"/>
        </w:rPr>
      </w:pPr>
      <w:r w:rsidRPr="00B50754">
        <w:rPr>
          <w:color w:val="000000" w:themeColor="text1"/>
          <w:sz w:val="28"/>
          <w:szCs w:val="28"/>
        </w:rPr>
        <w:t>……………………………………………………………………………</w:t>
      </w:r>
      <w:r w:rsidR="006403FF">
        <w:rPr>
          <w:color w:val="000000" w:themeColor="text1"/>
          <w:sz w:val="28"/>
          <w:szCs w:val="28"/>
          <w:lang w:val="en-US"/>
        </w:rPr>
        <w:t>...</w:t>
      </w:r>
    </w:p>
    <w:p w14:paraId="2D12D22D" w14:textId="405404E5" w:rsidR="00F22BD2" w:rsidRPr="00B50754" w:rsidRDefault="00F22BD2" w:rsidP="006403FF">
      <w:pPr>
        <w:spacing w:before="60" w:line="340" w:lineRule="exact"/>
        <w:ind w:firstLine="709"/>
        <w:rPr>
          <w:color w:val="000000" w:themeColor="text1"/>
          <w:sz w:val="28"/>
          <w:szCs w:val="28"/>
          <w:lang w:val="en-US"/>
        </w:rPr>
      </w:pPr>
      <w:r w:rsidRPr="00B50754">
        <w:rPr>
          <w:color w:val="000000" w:themeColor="text1"/>
          <w:sz w:val="28"/>
          <w:szCs w:val="28"/>
        </w:rPr>
        <w:t xml:space="preserve">2. </w:t>
      </w:r>
      <w:r w:rsidRPr="00B50754">
        <w:rPr>
          <w:color w:val="000000" w:themeColor="text1"/>
          <w:sz w:val="28"/>
          <w:szCs w:val="28"/>
          <w:lang w:val="en-US"/>
        </w:rPr>
        <w:t>Khó khăn, vướng mắc và nguyên nhân</w:t>
      </w:r>
      <w:r w:rsidR="006403FF">
        <w:rPr>
          <w:color w:val="000000" w:themeColor="text1"/>
          <w:sz w:val="28"/>
          <w:szCs w:val="28"/>
          <w:lang w:val="en-US"/>
        </w:rPr>
        <w:t>:</w:t>
      </w:r>
    </w:p>
    <w:p w14:paraId="4615CAA9" w14:textId="0DF3B1D9" w:rsidR="00F22BD2" w:rsidRPr="006403FF" w:rsidRDefault="00F22BD2" w:rsidP="006403FF">
      <w:pPr>
        <w:spacing w:before="60" w:line="340" w:lineRule="exact"/>
        <w:ind w:firstLine="709"/>
        <w:rPr>
          <w:color w:val="000000" w:themeColor="text1"/>
          <w:sz w:val="28"/>
          <w:szCs w:val="28"/>
          <w:lang w:val="en-US"/>
        </w:rPr>
      </w:pPr>
      <w:r w:rsidRPr="00B50754">
        <w:rPr>
          <w:color w:val="000000" w:themeColor="text1"/>
          <w:sz w:val="28"/>
          <w:szCs w:val="28"/>
        </w:rPr>
        <w:t>……………………………………………………………………………</w:t>
      </w:r>
      <w:r w:rsidR="006403FF">
        <w:rPr>
          <w:color w:val="000000" w:themeColor="text1"/>
          <w:sz w:val="28"/>
          <w:szCs w:val="28"/>
          <w:lang w:val="en-US"/>
        </w:rPr>
        <w:t>...</w:t>
      </w:r>
    </w:p>
    <w:p w14:paraId="4D0C85B8" w14:textId="03713E84" w:rsidR="00F22BD2" w:rsidRPr="00B50754" w:rsidRDefault="00F22BD2" w:rsidP="006403FF">
      <w:pPr>
        <w:spacing w:before="60" w:line="340" w:lineRule="exact"/>
        <w:ind w:firstLine="709"/>
        <w:rPr>
          <w:b/>
          <w:color w:val="000000" w:themeColor="text1"/>
          <w:sz w:val="28"/>
          <w:szCs w:val="28"/>
        </w:rPr>
      </w:pPr>
      <w:r w:rsidRPr="00B50754">
        <w:rPr>
          <w:b/>
          <w:color w:val="000000" w:themeColor="text1"/>
          <w:sz w:val="28"/>
          <w:szCs w:val="28"/>
          <w:lang w:val="en-US"/>
        </w:rPr>
        <w:t>I</w:t>
      </w:r>
      <w:r w:rsidRPr="00B50754">
        <w:rPr>
          <w:b/>
          <w:color w:val="000000" w:themeColor="text1"/>
          <w:sz w:val="28"/>
          <w:szCs w:val="28"/>
        </w:rPr>
        <w:t>V.</w:t>
      </w:r>
      <w:r w:rsidR="0007072B">
        <w:rPr>
          <w:b/>
          <w:color w:val="000000" w:themeColor="text1"/>
          <w:sz w:val="28"/>
          <w:szCs w:val="28"/>
          <w:lang w:val="en-US"/>
        </w:rPr>
        <w:t xml:space="preserve"> </w:t>
      </w:r>
      <w:r w:rsidRPr="00B50754">
        <w:rPr>
          <w:b/>
          <w:color w:val="000000" w:themeColor="text1"/>
          <w:sz w:val="28"/>
          <w:szCs w:val="28"/>
          <w:lang w:val="en-US"/>
        </w:rPr>
        <w:t>KIẾN NGHỊ</w:t>
      </w:r>
      <w:r w:rsidR="0007072B">
        <w:rPr>
          <w:b/>
          <w:color w:val="000000" w:themeColor="text1"/>
          <w:sz w:val="28"/>
          <w:szCs w:val="28"/>
          <w:lang w:val="en-US"/>
        </w:rPr>
        <w:t>,</w:t>
      </w:r>
      <w:r w:rsidR="0007072B" w:rsidRPr="0007072B">
        <w:rPr>
          <w:b/>
          <w:color w:val="000000" w:themeColor="text1"/>
          <w:sz w:val="28"/>
          <w:szCs w:val="28"/>
        </w:rPr>
        <w:t xml:space="preserve"> </w:t>
      </w:r>
      <w:r w:rsidR="0007072B" w:rsidRPr="00B50754">
        <w:rPr>
          <w:b/>
          <w:color w:val="000000" w:themeColor="text1"/>
          <w:sz w:val="28"/>
          <w:szCs w:val="28"/>
        </w:rPr>
        <w:t>ĐỀ XUẤT</w:t>
      </w:r>
    </w:p>
    <w:p w14:paraId="7472B2E4" w14:textId="43683502" w:rsidR="00F22BD2" w:rsidRPr="006403FF" w:rsidRDefault="00F22BD2" w:rsidP="006403FF">
      <w:pPr>
        <w:spacing w:before="60" w:line="340" w:lineRule="exact"/>
        <w:ind w:firstLine="709"/>
        <w:rPr>
          <w:color w:val="000000" w:themeColor="text1"/>
          <w:sz w:val="28"/>
          <w:szCs w:val="28"/>
          <w:lang w:val="en-US"/>
        </w:rPr>
      </w:pPr>
      <w:r w:rsidRPr="00B50754">
        <w:rPr>
          <w:color w:val="000000" w:themeColor="text1"/>
          <w:sz w:val="28"/>
          <w:szCs w:val="28"/>
        </w:rPr>
        <w:t>……………………………………………………………………………</w:t>
      </w:r>
      <w:r w:rsidR="006403FF">
        <w:rPr>
          <w:color w:val="000000" w:themeColor="text1"/>
          <w:sz w:val="28"/>
          <w:szCs w:val="28"/>
          <w:lang w:val="en-US"/>
        </w:rPr>
        <w:t>...</w:t>
      </w:r>
    </w:p>
    <w:tbl>
      <w:tblPr>
        <w:tblW w:w="0" w:type="auto"/>
        <w:tblLook w:val="04A0" w:firstRow="1" w:lastRow="0" w:firstColumn="1" w:lastColumn="0" w:noHBand="0" w:noVBand="1"/>
      </w:tblPr>
      <w:tblGrid>
        <w:gridCol w:w="1866"/>
        <w:gridCol w:w="1959"/>
        <w:gridCol w:w="5247"/>
      </w:tblGrid>
      <w:tr w:rsidR="006403FF" w:rsidRPr="009F5E4D" w14:paraId="19F866DA" w14:textId="16B325FE" w:rsidTr="00310E5F">
        <w:tc>
          <w:tcPr>
            <w:tcW w:w="1866" w:type="dxa"/>
            <w:shd w:val="clear" w:color="auto" w:fill="auto"/>
          </w:tcPr>
          <w:p w14:paraId="6F45C6DE" w14:textId="77777777" w:rsidR="006403FF" w:rsidRPr="009F5E4D" w:rsidRDefault="006403FF" w:rsidP="006403FF">
            <w:pPr>
              <w:rPr>
                <w:b/>
                <w:i/>
                <w:color w:val="000000" w:themeColor="text1"/>
              </w:rPr>
            </w:pPr>
            <w:r w:rsidRPr="009F5E4D">
              <w:rPr>
                <w:b/>
                <w:i/>
                <w:color w:val="000000" w:themeColor="text1"/>
              </w:rPr>
              <w:t>Nơi nhận:</w:t>
            </w:r>
          </w:p>
          <w:p w14:paraId="62EB1E2B" w14:textId="77777777" w:rsidR="006403FF" w:rsidRPr="009F5E4D" w:rsidRDefault="006403FF" w:rsidP="006403FF">
            <w:pPr>
              <w:rPr>
                <w:i/>
                <w:color w:val="000000" w:themeColor="text1"/>
              </w:rPr>
            </w:pPr>
            <w:r w:rsidRPr="009F5E4D">
              <w:rPr>
                <w:i/>
                <w:color w:val="000000" w:themeColor="text1"/>
              </w:rPr>
              <w:t>- …</w:t>
            </w:r>
          </w:p>
          <w:p w14:paraId="70F14AA2" w14:textId="77777777" w:rsidR="006403FF" w:rsidRPr="009F5E4D" w:rsidRDefault="006403FF" w:rsidP="006403FF">
            <w:pPr>
              <w:rPr>
                <w:i/>
                <w:color w:val="000000" w:themeColor="text1"/>
                <w:lang w:val="en-US"/>
              </w:rPr>
            </w:pPr>
            <w:r w:rsidRPr="009F5E4D">
              <w:rPr>
                <w:i/>
                <w:color w:val="000000" w:themeColor="text1"/>
              </w:rPr>
              <w:t>- …</w:t>
            </w:r>
          </w:p>
        </w:tc>
        <w:tc>
          <w:tcPr>
            <w:tcW w:w="1959" w:type="dxa"/>
          </w:tcPr>
          <w:p w14:paraId="62A98303" w14:textId="77777777" w:rsidR="006403FF" w:rsidRPr="009F5E4D" w:rsidRDefault="006403FF" w:rsidP="0082794D">
            <w:pPr>
              <w:spacing w:before="120" w:after="120"/>
              <w:jc w:val="center"/>
              <w:rPr>
                <w:b/>
                <w:color w:val="000000" w:themeColor="text1"/>
                <w:sz w:val="28"/>
                <w:szCs w:val="28"/>
              </w:rPr>
            </w:pPr>
          </w:p>
        </w:tc>
        <w:tc>
          <w:tcPr>
            <w:tcW w:w="5247" w:type="dxa"/>
            <w:shd w:val="clear" w:color="auto" w:fill="auto"/>
          </w:tcPr>
          <w:p w14:paraId="4505C616" w14:textId="77777777" w:rsidR="006403FF" w:rsidRPr="009F5E4D" w:rsidRDefault="006403FF" w:rsidP="0082794D">
            <w:pPr>
              <w:spacing w:before="120" w:after="120"/>
              <w:jc w:val="center"/>
              <w:rPr>
                <w:b/>
                <w:color w:val="000000" w:themeColor="text1"/>
                <w:sz w:val="28"/>
                <w:szCs w:val="28"/>
                <w:lang w:val="en-US"/>
              </w:rPr>
            </w:pPr>
            <w:r w:rsidRPr="009F5E4D">
              <w:rPr>
                <w:b/>
                <w:color w:val="000000" w:themeColor="text1"/>
                <w:sz w:val="28"/>
                <w:szCs w:val="28"/>
              </w:rPr>
              <w:t>THỦ TRƯỞNG ĐƠN VỊ</w:t>
            </w:r>
          </w:p>
          <w:p w14:paraId="71C5442F" w14:textId="01FB1229" w:rsidR="006403FF" w:rsidRPr="009F5E4D" w:rsidRDefault="006403FF" w:rsidP="0082794D">
            <w:pPr>
              <w:spacing w:before="120" w:after="120"/>
              <w:jc w:val="center"/>
              <w:rPr>
                <w:b/>
                <w:color w:val="000000" w:themeColor="text1"/>
                <w:sz w:val="28"/>
                <w:szCs w:val="28"/>
              </w:rPr>
            </w:pPr>
            <w:r w:rsidRPr="009F5E4D">
              <w:rPr>
                <w:i/>
                <w:color w:val="000000" w:themeColor="text1"/>
                <w:sz w:val="28"/>
                <w:szCs w:val="28"/>
              </w:rPr>
              <w:t>(Ký, ghi rõ họ tên</w:t>
            </w:r>
            <w:r w:rsidRPr="009F5E4D">
              <w:rPr>
                <w:i/>
                <w:color w:val="000000" w:themeColor="text1"/>
                <w:sz w:val="28"/>
                <w:szCs w:val="28"/>
                <w:lang w:val="en-US"/>
              </w:rPr>
              <w:t>,</w:t>
            </w:r>
            <w:r w:rsidRPr="009F5E4D">
              <w:rPr>
                <w:i/>
                <w:color w:val="000000" w:themeColor="text1"/>
                <w:sz w:val="28"/>
                <w:szCs w:val="28"/>
              </w:rPr>
              <w:t xml:space="preserve"> đóng dấu)</w:t>
            </w:r>
          </w:p>
        </w:tc>
      </w:tr>
    </w:tbl>
    <w:p w14:paraId="698E89AB" w14:textId="77777777" w:rsidR="00F22BD2" w:rsidRPr="009F5E4D" w:rsidRDefault="00F22BD2" w:rsidP="00F22BD2">
      <w:pPr>
        <w:rPr>
          <w:color w:val="000000" w:themeColor="text1"/>
          <w:sz w:val="28"/>
          <w:szCs w:val="28"/>
        </w:rPr>
        <w:sectPr w:rsidR="00F22BD2" w:rsidRPr="009F5E4D" w:rsidSect="00DF4F83">
          <w:headerReference w:type="default" r:id="rId8"/>
          <w:headerReference w:type="first" r:id="rId9"/>
          <w:pgSz w:w="11907" w:h="16840" w:code="9"/>
          <w:pgMar w:top="1134" w:right="1134" w:bottom="1134" w:left="1701" w:header="720" w:footer="113" w:gutter="0"/>
          <w:cols w:space="720"/>
          <w:titlePg/>
          <w:docGrid w:linePitch="381"/>
        </w:sectPr>
      </w:pPr>
    </w:p>
    <w:p w14:paraId="1C44421C" w14:textId="77777777" w:rsidR="00F22BD2" w:rsidRPr="00111800" w:rsidRDefault="00F22BD2" w:rsidP="00072797">
      <w:pPr>
        <w:spacing w:before="60" w:line="300" w:lineRule="exact"/>
        <w:rPr>
          <w:b/>
          <w:bCs/>
          <w:i/>
          <w:iCs/>
          <w:color w:val="000000" w:themeColor="text1"/>
        </w:rPr>
      </w:pPr>
      <w:r w:rsidRPr="00111800">
        <w:rPr>
          <w:b/>
          <w:bCs/>
          <w:i/>
          <w:iCs/>
          <w:color w:val="000000" w:themeColor="text1"/>
        </w:rPr>
        <w:t>Ghi chú:</w:t>
      </w:r>
    </w:p>
    <w:p w14:paraId="01A8EF9D" w14:textId="77777777" w:rsidR="00F22BD2" w:rsidRPr="00111800" w:rsidRDefault="00F22BD2" w:rsidP="00072797">
      <w:pPr>
        <w:spacing w:before="60" w:line="300" w:lineRule="exact"/>
        <w:rPr>
          <w:color w:val="000000" w:themeColor="text1"/>
        </w:rPr>
      </w:pPr>
      <w:r w:rsidRPr="00111800">
        <w:rPr>
          <w:color w:val="000000" w:themeColor="text1"/>
        </w:rPr>
        <w:t>(1) Cơ quan quản lý cấp trên;</w:t>
      </w:r>
    </w:p>
    <w:p w14:paraId="48FCF96E" w14:textId="77777777" w:rsidR="00F22BD2" w:rsidRPr="00111800" w:rsidRDefault="00F22BD2" w:rsidP="00072797">
      <w:pPr>
        <w:spacing w:before="60" w:line="300" w:lineRule="exact"/>
        <w:rPr>
          <w:color w:val="000000" w:themeColor="text1"/>
        </w:rPr>
      </w:pPr>
      <w:r w:rsidRPr="00111800">
        <w:rPr>
          <w:color w:val="000000" w:themeColor="text1"/>
        </w:rPr>
        <w:t>(2) Cơ quan xây dựng báo cáo;</w:t>
      </w:r>
    </w:p>
    <w:p w14:paraId="2BF9CEEC" w14:textId="4C9CEDC1" w:rsidR="00F22BD2" w:rsidRPr="00111800" w:rsidRDefault="00F22BD2" w:rsidP="00072797">
      <w:pPr>
        <w:spacing w:before="60" w:line="300" w:lineRule="exact"/>
        <w:rPr>
          <w:b/>
          <w:color w:val="000000" w:themeColor="text1"/>
          <w:lang w:val="en-US"/>
        </w:rPr>
      </w:pPr>
      <w:r w:rsidRPr="00111800">
        <w:rPr>
          <w:color w:val="000000" w:themeColor="text1"/>
        </w:rPr>
        <w:t>(</w:t>
      </w:r>
      <w:r w:rsidRPr="00111800">
        <w:rPr>
          <w:color w:val="000000" w:themeColor="text1"/>
          <w:lang w:val="en-US"/>
        </w:rPr>
        <w:t>3</w:t>
      </w:r>
      <w:r w:rsidRPr="00111800">
        <w:rPr>
          <w:color w:val="000000" w:themeColor="text1"/>
        </w:rPr>
        <w:t>) 6 tháng đầu (cuối) năm hoặc cả năm</w:t>
      </w:r>
      <w:r w:rsidR="00072797" w:rsidRPr="00111800">
        <w:rPr>
          <w:color w:val="000000" w:themeColor="text1"/>
          <w:lang w:val="en-US"/>
        </w:rPr>
        <w:t>./.</w:t>
      </w:r>
    </w:p>
    <w:bookmarkEnd w:id="6"/>
    <w:p w14:paraId="2984107F" w14:textId="77777777" w:rsidR="00F22BD2" w:rsidRPr="009F5E4D" w:rsidRDefault="00F22BD2" w:rsidP="00F22BD2">
      <w:pPr>
        <w:spacing w:before="120" w:after="120"/>
        <w:jc w:val="center"/>
        <w:rPr>
          <w:b/>
          <w:color w:val="000000" w:themeColor="text1"/>
          <w:sz w:val="28"/>
          <w:szCs w:val="28"/>
        </w:rPr>
        <w:sectPr w:rsidR="00F22BD2" w:rsidRPr="009F5E4D" w:rsidSect="00F22BD2">
          <w:type w:val="continuous"/>
          <w:pgSz w:w="11907" w:h="16840" w:code="9"/>
          <w:pgMar w:top="1134" w:right="1134" w:bottom="1134" w:left="1701" w:header="720" w:footer="113" w:gutter="0"/>
          <w:cols w:space="720"/>
          <w:docGrid w:linePitch="381"/>
        </w:sectPr>
      </w:pPr>
    </w:p>
    <w:p w14:paraId="4A79AD08" w14:textId="77777777" w:rsidR="00F22BD2" w:rsidRPr="009F5E4D" w:rsidRDefault="00F22BD2" w:rsidP="00674645">
      <w:pPr>
        <w:jc w:val="center"/>
        <w:rPr>
          <w:b/>
          <w:color w:val="000000" w:themeColor="text1"/>
          <w:sz w:val="28"/>
          <w:szCs w:val="28"/>
        </w:rPr>
      </w:pPr>
      <w:bookmarkStart w:id="8" w:name="_Hlk199232791"/>
      <w:r w:rsidRPr="009F5E4D">
        <w:rPr>
          <w:b/>
          <w:color w:val="000000" w:themeColor="text1"/>
          <w:sz w:val="28"/>
          <w:szCs w:val="28"/>
        </w:rPr>
        <w:lastRenderedPageBreak/>
        <w:t xml:space="preserve">BẢNG THỐNG KÊ </w:t>
      </w:r>
    </w:p>
    <w:p w14:paraId="38EFDE07" w14:textId="77777777" w:rsidR="00F22BD2" w:rsidRPr="009F5E4D" w:rsidRDefault="00F22BD2" w:rsidP="00674645">
      <w:pPr>
        <w:jc w:val="center"/>
        <w:rPr>
          <w:b/>
          <w:color w:val="000000" w:themeColor="text1"/>
          <w:sz w:val="28"/>
          <w:szCs w:val="28"/>
          <w:lang w:val="en-US"/>
        </w:rPr>
      </w:pPr>
      <w:r w:rsidRPr="009F5E4D">
        <w:rPr>
          <w:b/>
          <w:color w:val="000000" w:themeColor="text1"/>
          <w:sz w:val="28"/>
          <w:szCs w:val="28"/>
          <w:lang w:val="en-US"/>
        </w:rPr>
        <w:t>CÔNG TÁC</w:t>
      </w:r>
      <w:r w:rsidRPr="009F5E4D">
        <w:rPr>
          <w:b/>
          <w:color w:val="000000" w:themeColor="text1"/>
          <w:sz w:val="28"/>
          <w:szCs w:val="28"/>
        </w:rPr>
        <w:t xml:space="preserve"> HUẤN LUYỆN </w:t>
      </w:r>
      <w:r w:rsidRPr="009F5E4D">
        <w:rPr>
          <w:b/>
          <w:color w:val="000000" w:themeColor="text1"/>
          <w:sz w:val="28"/>
          <w:szCs w:val="28"/>
          <w:lang w:val="en-US"/>
        </w:rPr>
        <w:t xml:space="preserve">ĐỊNH KỲ </w:t>
      </w:r>
      <w:r w:rsidRPr="009F5E4D">
        <w:rPr>
          <w:b/>
          <w:color w:val="000000" w:themeColor="text1"/>
          <w:sz w:val="28"/>
          <w:szCs w:val="28"/>
        </w:rPr>
        <w:t>NGHIỆP VỤ CHỮA CHÁY, CỨU NẠN, CỨU HỘ</w:t>
      </w:r>
    </w:p>
    <w:p w14:paraId="65258F61" w14:textId="1C425911" w:rsidR="00F22BD2" w:rsidRPr="009C40A8" w:rsidRDefault="00F22BD2" w:rsidP="00F22BD2">
      <w:pPr>
        <w:spacing w:before="120" w:after="120"/>
        <w:jc w:val="center"/>
        <w:rPr>
          <w:bCs/>
          <w:i/>
          <w:iCs/>
          <w:sz w:val="28"/>
          <w:szCs w:val="28"/>
          <w:lang w:val="en-US"/>
        </w:rPr>
      </w:pPr>
      <w:r w:rsidRPr="009C40A8">
        <w:rPr>
          <w:bCs/>
          <w:i/>
          <w:iCs/>
          <w:noProof/>
          <w:sz w:val="28"/>
          <w:szCs w:val="28"/>
          <w:lang w:val="en-US"/>
        </w:rPr>
        <mc:AlternateContent>
          <mc:Choice Requires="wps">
            <w:drawing>
              <wp:anchor distT="0" distB="0" distL="114300" distR="114300" simplePos="0" relativeHeight="251665432" behindDoc="0" locked="0" layoutInCell="1" allowOverlap="1" wp14:anchorId="78819A65" wp14:editId="5E37359D">
                <wp:simplePos x="0" y="0"/>
                <wp:positionH relativeFrom="column">
                  <wp:posOffset>3857625</wp:posOffset>
                </wp:positionH>
                <wp:positionV relativeFrom="paragraph">
                  <wp:posOffset>293370</wp:posOffset>
                </wp:positionV>
                <wp:extent cx="1487347" cy="5787"/>
                <wp:effectExtent l="0" t="0" r="36830" b="32385"/>
                <wp:wrapNone/>
                <wp:docPr id="2038018481" name="Straight Connector 23"/>
                <wp:cNvGraphicFramePr/>
                <a:graphic xmlns:a="http://schemas.openxmlformats.org/drawingml/2006/main">
                  <a:graphicData uri="http://schemas.microsoft.com/office/word/2010/wordprocessingShape">
                    <wps:wsp>
                      <wps:cNvCnPr/>
                      <wps:spPr>
                        <a:xfrm flipV="1">
                          <a:off x="0" y="0"/>
                          <a:ext cx="1487347" cy="578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D802D4" id="Straight Connector 23" o:spid="_x0000_s1026" style="position:absolute;flip:y;z-index:251665432;visibility:visible;mso-wrap-style:square;mso-wrap-distance-left:9pt;mso-wrap-distance-top:0;mso-wrap-distance-right:9pt;mso-wrap-distance-bottom:0;mso-position-horizontal:absolute;mso-position-horizontal-relative:text;mso-position-vertical:absolute;mso-position-vertical-relative:text" from="303.75pt,23.1pt" to="420.8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" strokecolor="black [3200]" strokeweight=".5pt">
                <v:stroke joinstyle="miter"/>
              </v:line>
            </w:pict>
          </mc:Fallback>
        </mc:AlternateContent>
      </w:r>
      <w:r w:rsidRPr="009C40A8">
        <w:rPr>
          <w:bCs/>
          <w:i/>
          <w:iCs/>
          <w:sz w:val="28"/>
          <w:szCs w:val="28"/>
          <w:lang w:val="en-US"/>
        </w:rPr>
        <w:t>(</w:t>
      </w:r>
      <w:r w:rsidR="00C81BE6">
        <w:rPr>
          <w:bCs/>
          <w:i/>
          <w:iCs/>
          <w:sz w:val="28"/>
          <w:szCs w:val="28"/>
          <w:lang w:val="en-US"/>
        </w:rPr>
        <w:t>K</w:t>
      </w:r>
      <w:r w:rsidRPr="009C40A8">
        <w:rPr>
          <w:bCs/>
          <w:i/>
          <w:iCs/>
          <w:sz w:val="28"/>
          <w:szCs w:val="28"/>
          <w:lang w:val="en-US"/>
        </w:rPr>
        <w:t>èm theo Báo cáo số</w:t>
      </w:r>
      <w:r w:rsidR="00072797">
        <w:rPr>
          <w:bCs/>
          <w:i/>
          <w:iCs/>
          <w:sz w:val="28"/>
          <w:szCs w:val="28"/>
          <w:lang w:val="en-US"/>
        </w:rPr>
        <w:t>…</w:t>
      </w:r>
      <w:r w:rsidRPr="009C40A8">
        <w:rPr>
          <w:bCs/>
          <w:i/>
          <w:iCs/>
          <w:sz w:val="28"/>
          <w:szCs w:val="28"/>
          <w:lang w:val="en-US"/>
        </w:rPr>
        <w:t>.ngà</w:t>
      </w:r>
      <w:r w:rsidR="00072797">
        <w:rPr>
          <w:bCs/>
          <w:i/>
          <w:iCs/>
          <w:sz w:val="28"/>
          <w:szCs w:val="28"/>
          <w:lang w:val="en-US"/>
        </w:rPr>
        <w:t>y…</w:t>
      </w:r>
      <w:r w:rsidRPr="009C40A8">
        <w:rPr>
          <w:bCs/>
          <w:i/>
          <w:iCs/>
          <w:sz w:val="28"/>
          <w:szCs w:val="28"/>
          <w:lang w:val="en-US"/>
        </w:rPr>
        <w:t>tháng</w:t>
      </w:r>
      <w:r w:rsidR="00072797">
        <w:rPr>
          <w:bCs/>
          <w:i/>
          <w:iCs/>
          <w:sz w:val="28"/>
          <w:szCs w:val="28"/>
          <w:lang w:val="en-US"/>
        </w:rPr>
        <w:t>..</w:t>
      </w:r>
      <w:r w:rsidRPr="009C40A8">
        <w:rPr>
          <w:bCs/>
          <w:i/>
          <w:iCs/>
          <w:sz w:val="28"/>
          <w:szCs w:val="28"/>
          <w:lang w:val="en-US"/>
        </w:rPr>
        <w:t>.năm</w:t>
      </w:r>
      <w:r w:rsidR="00072797">
        <w:rPr>
          <w:bCs/>
          <w:i/>
          <w:iCs/>
          <w:sz w:val="28"/>
          <w:szCs w:val="28"/>
          <w:lang w:val="en-US"/>
        </w:rPr>
        <w:t>..</w:t>
      </w:r>
      <w:r w:rsidRPr="009C40A8">
        <w:rPr>
          <w:bCs/>
          <w:i/>
          <w:iCs/>
          <w:sz w:val="28"/>
          <w:szCs w:val="28"/>
          <w:lang w:val="en-US"/>
        </w:rPr>
        <w:t>.)</w:t>
      </w: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616"/>
        <w:gridCol w:w="707"/>
        <w:gridCol w:w="707"/>
        <w:gridCol w:w="707"/>
        <w:gridCol w:w="707"/>
        <w:gridCol w:w="706"/>
        <w:gridCol w:w="706"/>
        <w:gridCol w:w="706"/>
        <w:gridCol w:w="706"/>
        <w:gridCol w:w="706"/>
        <w:gridCol w:w="706"/>
        <w:gridCol w:w="706"/>
        <w:gridCol w:w="706"/>
        <w:gridCol w:w="706"/>
        <w:gridCol w:w="706"/>
        <w:gridCol w:w="706"/>
        <w:gridCol w:w="706"/>
        <w:gridCol w:w="706"/>
        <w:gridCol w:w="844"/>
      </w:tblGrid>
      <w:tr w:rsidR="00F22BD2" w:rsidRPr="002903C9" w14:paraId="51AFBDE0" w14:textId="77777777" w:rsidTr="00674645">
        <w:trPr>
          <w:trHeight w:val="787"/>
          <w:jc w:val="center"/>
        </w:trPr>
        <w:tc>
          <w:tcPr>
            <w:tcW w:w="562" w:type="dxa"/>
            <w:vMerge w:val="restart"/>
            <w:shd w:val="clear" w:color="auto" w:fill="auto"/>
            <w:vAlign w:val="center"/>
          </w:tcPr>
          <w:p w14:paraId="6CFA5819" w14:textId="6FAB8721" w:rsidR="00F22BD2" w:rsidRPr="002903C9" w:rsidRDefault="00F22BD2" w:rsidP="00674645">
            <w:pPr>
              <w:jc w:val="center"/>
              <w:rPr>
                <w:b/>
                <w:color w:val="000000"/>
              </w:rPr>
            </w:pPr>
            <w:r w:rsidRPr="002903C9">
              <w:rPr>
                <w:b/>
                <w:color w:val="000000"/>
              </w:rPr>
              <w:t>TT</w:t>
            </w:r>
          </w:p>
        </w:tc>
        <w:tc>
          <w:tcPr>
            <w:tcW w:w="1560" w:type="dxa"/>
            <w:vMerge w:val="restart"/>
            <w:shd w:val="clear" w:color="auto" w:fill="auto"/>
            <w:vAlign w:val="center"/>
          </w:tcPr>
          <w:p w14:paraId="5B12AB72" w14:textId="77777777" w:rsidR="00F22BD2" w:rsidRPr="002903C9" w:rsidRDefault="00F22BD2" w:rsidP="00674645">
            <w:pPr>
              <w:jc w:val="center"/>
              <w:rPr>
                <w:b/>
                <w:color w:val="000000"/>
                <w:lang w:val="en-US"/>
              </w:rPr>
            </w:pPr>
            <w:r w:rsidRPr="002903C9">
              <w:rPr>
                <w:b/>
                <w:color w:val="000000"/>
                <w:lang w:val="en-US"/>
              </w:rPr>
              <w:t>Nội dung huấn luyện</w:t>
            </w:r>
          </w:p>
        </w:tc>
        <w:tc>
          <w:tcPr>
            <w:tcW w:w="3444" w:type="dxa"/>
            <w:gridSpan w:val="5"/>
            <w:shd w:val="clear" w:color="auto" w:fill="auto"/>
            <w:vAlign w:val="center"/>
          </w:tcPr>
          <w:p w14:paraId="764811B2" w14:textId="7ECCB667" w:rsidR="00F22BD2" w:rsidRPr="00674645" w:rsidRDefault="00F22BD2" w:rsidP="00674645">
            <w:pPr>
              <w:jc w:val="center"/>
              <w:rPr>
                <w:b/>
                <w:color w:val="000000"/>
                <w:sz w:val="22"/>
                <w:szCs w:val="22"/>
                <w:lang w:val="en-US"/>
              </w:rPr>
            </w:pPr>
            <w:r w:rsidRPr="00674645">
              <w:rPr>
                <w:b/>
                <w:color w:val="000000"/>
                <w:sz w:val="22"/>
                <w:szCs w:val="22"/>
              </w:rPr>
              <w:t xml:space="preserve">Quân số </w:t>
            </w:r>
            <w:r w:rsidR="002903C9" w:rsidRPr="00674645">
              <w:rPr>
                <w:b/>
                <w:color w:val="000000"/>
                <w:sz w:val="22"/>
                <w:szCs w:val="22"/>
                <w:lang w:val="en-US"/>
              </w:rPr>
              <w:t xml:space="preserve">tham gia </w:t>
            </w:r>
            <w:r w:rsidRPr="00674645">
              <w:rPr>
                <w:b/>
                <w:color w:val="000000"/>
                <w:sz w:val="22"/>
                <w:szCs w:val="22"/>
              </w:rPr>
              <w:t>huấn luyện</w:t>
            </w:r>
            <w:r w:rsidRPr="00674645">
              <w:rPr>
                <w:b/>
                <w:color w:val="000000"/>
                <w:sz w:val="22"/>
                <w:szCs w:val="22"/>
                <w:lang w:val="en-US"/>
              </w:rPr>
              <w:t xml:space="preserve"> </w:t>
            </w:r>
          </w:p>
          <w:p w14:paraId="45DBDF56" w14:textId="77777777" w:rsidR="00F22BD2" w:rsidRPr="00674645" w:rsidRDefault="00F22BD2" w:rsidP="00674645">
            <w:pPr>
              <w:jc w:val="center"/>
              <w:rPr>
                <w:bCs/>
                <w:color w:val="000000"/>
                <w:sz w:val="22"/>
                <w:szCs w:val="22"/>
                <w:lang w:val="en-US"/>
              </w:rPr>
            </w:pPr>
            <w:r w:rsidRPr="00674645">
              <w:rPr>
                <w:bCs/>
                <w:color w:val="000000"/>
                <w:sz w:val="22"/>
                <w:szCs w:val="22"/>
                <w:lang w:val="en-US"/>
              </w:rPr>
              <w:t>(người)</w:t>
            </w:r>
          </w:p>
        </w:tc>
        <w:tc>
          <w:tcPr>
            <w:tcW w:w="2824" w:type="dxa"/>
            <w:gridSpan w:val="4"/>
            <w:shd w:val="clear" w:color="auto" w:fill="auto"/>
            <w:vAlign w:val="center"/>
          </w:tcPr>
          <w:p w14:paraId="1F13C1E2" w14:textId="6848FA61" w:rsidR="00F22BD2" w:rsidRPr="00674645" w:rsidRDefault="00F22BD2" w:rsidP="00674645">
            <w:pPr>
              <w:jc w:val="center"/>
              <w:rPr>
                <w:b/>
                <w:color w:val="000000"/>
                <w:spacing w:val="-12"/>
                <w:sz w:val="22"/>
                <w:szCs w:val="22"/>
                <w:lang w:val="en-US"/>
              </w:rPr>
            </w:pPr>
            <w:r w:rsidRPr="00674645">
              <w:rPr>
                <w:b/>
                <w:color w:val="000000"/>
                <w:spacing w:val="-12"/>
                <w:sz w:val="22"/>
                <w:szCs w:val="22"/>
              </w:rPr>
              <w:t>Thời gian tham gia huấn luyện</w:t>
            </w:r>
            <w:r w:rsidRPr="00674645">
              <w:rPr>
                <w:b/>
                <w:color w:val="000000"/>
                <w:spacing w:val="-12"/>
                <w:sz w:val="22"/>
                <w:szCs w:val="22"/>
                <w:lang w:val="en-US"/>
              </w:rPr>
              <w:t xml:space="preserve"> </w:t>
            </w:r>
          </w:p>
          <w:p w14:paraId="5401B432" w14:textId="77777777" w:rsidR="00F22BD2" w:rsidRPr="00674645" w:rsidRDefault="00F22BD2" w:rsidP="00674645">
            <w:pPr>
              <w:jc w:val="center"/>
              <w:rPr>
                <w:b/>
                <w:color w:val="000000"/>
                <w:sz w:val="22"/>
                <w:szCs w:val="22"/>
                <w:lang w:val="en-US"/>
              </w:rPr>
            </w:pPr>
            <w:r w:rsidRPr="00674645">
              <w:rPr>
                <w:bCs/>
                <w:color w:val="000000"/>
                <w:sz w:val="22"/>
                <w:szCs w:val="22"/>
                <w:lang w:val="en-US"/>
              </w:rPr>
              <w:t>(giờ)</w:t>
            </w:r>
          </w:p>
        </w:tc>
        <w:tc>
          <w:tcPr>
            <w:tcW w:w="3530" w:type="dxa"/>
            <w:gridSpan w:val="5"/>
            <w:vAlign w:val="center"/>
          </w:tcPr>
          <w:p w14:paraId="606ACBBD" w14:textId="77777777" w:rsidR="00F22BD2" w:rsidRPr="00674645" w:rsidRDefault="00F22BD2" w:rsidP="00674645">
            <w:pPr>
              <w:jc w:val="center"/>
              <w:rPr>
                <w:b/>
                <w:color w:val="000000"/>
                <w:sz w:val="22"/>
                <w:szCs w:val="22"/>
                <w:lang w:val="en-US"/>
              </w:rPr>
            </w:pPr>
            <w:r w:rsidRPr="00674645">
              <w:rPr>
                <w:b/>
                <w:color w:val="000000"/>
                <w:sz w:val="22"/>
                <w:szCs w:val="22"/>
              </w:rPr>
              <w:t>Quân số tham gia kiểm tra</w:t>
            </w:r>
            <w:r w:rsidRPr="00674645">
              <w:rPr>
                <w:b/>
                <w:color w:val="000000"/>
                <w:sz w:val="22"/>
                <w:szCs w:val="22"/>
                <w:lang w:val="en-US"/>
              </w:rPr>
              <w:t xml:space="preserve"> </w:t>
            </w:r>
          </w:p>
          <w:p w14:paraId="7C16E8E0" w14:textId="77777777" w:rsidR="00F22BD2" w:rsidRPr="00674645" w:rsidRDefault="00F22BD2" w:rsidP="00674645">
            <w:pPr>
              <w:jc w:val="center"/>
              <w:rPr>
                <w:bCs/>
                <w:color w:val="000000"/>
                <w:sz w:val="22"/>
                <w:szCs w:val="22"/>
                <w:lang w:val="en-US"/>
              </w:rPr>
            </w:pPr>
            <w:r w:rsidRPr="00674645">
              <w:rPr>
                <w:bCs/>
                <w:color w:val="000000"/>
                <w:sz w:val="22"/>
                <w:szCs w:val="22"/>
                <w:lang w:val="en-US"/>
              </w:rPr>
              <w:t>(người)</w:t>
            </w:r>
          </w:p>
        </w:tc>
        <w:tc>
          <w:tcPr>
            <w:tcW w:w="3668" w:type="dxa"/>
            <w:gridSpan w:val="5"/>
            <w:shd w:val="clear" w:color="auto" w:fill="auto"/>
            <w:vAlign w:val="center"/>
          </w:tcPr>
          <w:p w14:paraId="15F0C3B3" w14:textId="77777777" w:rsidR="00F22BD2" w:rsidRPr="00674645" w:rsidRDefault="00F22BD2" w:rsidP="00674645">
            <w:pPr>
              <w:jc w:val="center"/>
              <w:rPr>
                <w:b/>
                <w:color w:val="000000"/>
                <w:sz w:val="22"/>
                <w:szCs w:val="22"/>
                <w:lang w:val="en-US"/>
              </w:rPr>
            </w:pPr>
            <w:r w:rsidRPr="00674645">
              <w:rPr>
                <w:b/>
                <w:color w:val="000000"/>
                <w:sz w:val="22"/>
                <w:szCs w:val="22"/>
              </w:rPr>
              <w:t>Kết quả kiểm tra</w:t>
            </w:r>
            <w:r w:rsidRPr="00674645">
              <w:rPr>
                <w:b/>
                <w:color w:val="000000"/>
                <w:sz w:val="22"/>
                <w:szCs w:val="22"/>
                <w:lang w:val="en-US"/>
              </w:rPr>
              <w:t xml:space="preserve"> đạt yêu cầu</w:t>
            </w:r>
          </w:p>
          <w:p w14:paraId="50907A46" w14:textId="77777777" w:rsidR="00F22BD2" w:rsidRPr="00674645" w:rsidRDefault="00F22BD2" w:rsidP="00674645">
            <w:pPr>
              <w:jc w:val="center"/>
              <w:rPr>
                <w:bCs/>
                <w:i/>
                <w:iCs/>
                <w:color w:val="000000"/>
                <w:sz w:val="22"/>
                <w:szCs w:val="22"/>
                <w:lang w:val="en-US"/>
              </w:rPr>
            </w:pPr>
            <w:r w:rsidRPr="00674645">
              <w:rPr>
                <w:bCs/>
                <w:i/>
                <w:iCs/>
                <w:color w:val="000000"/>
                <w:sz w:val="22"/>
                <w:szCs w:val="22"/>
                <w:lang w:val="en-US"/>
              </w:rPr>
              <w:t>(người)</w:t>
            </w:r>
          </w:p>
        </w:tc>
      </w:tr>
      <w:tr w:rsidR="00F22BD2" w:rsidRPr="002903C9" w14:paraId="6B5C0E43" w14:textId="77777777" w:rsidTr="00674645">
        <w:trPr>
          <w:trHeight w:val="617"/>
          <w:jc w:val="center"/>
        </w:trPr>
        <w:tc>
          <w:tcPr>
            <w:tcW w:w="562" w:type="dxa"/>
            <w:vMerge/>
            <w:shd w:val="clear" w:color="auto" w:fill="auto"/>
            <w:vAlign w:val="center"/>
          </w:tcPr>
          <w:p w14:paraId="5E140A2C" w14:textId="77777777" w:rsidR="00F22BD2" w:rsidRPr="002903C9" w:rsidRDefault="00F22BD2" w:rsidP="00674645">
            <w:pPr>
              <w:jc w:val="center"/>
              <w:rPr>
                <w:color w:val="000000"/>
              </w:rPr>
            </w:pPr>
          </w:p>
        </w:tc>
        <w:tc>
          <w:tcPr>
            <w:tcW w:w="1560" w:type="dxa"/>
            <w:vMerge/>
            <w:shd w:val="clear" w:color="auto" w:fill="auto"/>
            <w:vAlign w:val="center"/>
          </w:tcPr>
          <w:p w14:paraId="41D724FB" w14:textId="77777777" w:rsidR="00F22BD2" w:rsidRPr="002903C9" w:rsidRDefault="00F22BD2" w:rsidP="00674645">
            <w:pPr>
              <w:jc w:val="center"/>
              <w:rPr>
                <w:color w:val="000000"/>
              </w:rPr>
            </w:pPr>
          </w:p>
        </w:tc>
        <w:tc>
          <w:tcPr>
            <w:tcW w:w="616" w:type="dxa"/>
            <w:shd w:val="clear" w:color="auto" w:fill="auto"/>
            <w:vAlign w:val="center"/>
          </w:tcPr>
          <w:p w14:paraId="75B299B5" w14:textId="77777777" w:rsidR="00F22BD2" w:rsidRPr="002903C9" w:rsidRDefault="00F22BD2" w:rsidP="00674645">
            <w:pPr>
              <w:jc w:val="center"/>
              <w:rPr>
                <w:bCs/>
                <w:color w:val="000000"/>
                <w:sz w:val="22"/>
                <w:szCs w:val="22"/>
              </w:rPr>
            </w:pPr>
            <w:r w:rsidRPr="002903C9">
              <w:rPr>
                <w:bCs/>
                <w:color w:val="000000"/>
                <w:sz w:val="22"/>
                <w:szCs w:val="22"/>
              </w:rPr>
              <w:t>LĐ</w:t>
            </w:r>
          </w:p>
        </w:tc>
        <w:tc>
          <w:tcPr>
            <w:tcW w:w="707" w:type="dxa"/>
            <w:shd w:val="clear" w:color="auto" w:fill="auto"/>
            <w:vAlign w:val="center"/>
          </w:tcPr>
          <w:p w14:paraId="5FBF9D81" w14:textId="77777777" w:rsidR="00F22BD2" w:rsidRPr="002903C9" w:rsidRDefault="00F22BD2" w:rsidP="00674645">
            <w:pPr>
              <w:jc w:val="center"/>
              <w:rPr>
                <w:bCs/>
                <w:color w:val="000000"/>
                <w:sz w:val="22"/>
                <w:szCs w:val="22"/>
              </w:rPr>
            </w:pPr>
            <w:r w:rsidRPr="002903C9">
              <w:rPr>
                <w:bCs/>
                <w:color w:val="000000"/>
                <w:sz w:val="22"/>
                <w:szCs w:val="22"/>
              </w:rPr>
              <w:t>CH</w:t>
            </w:r>
          </w:p>
        </w:tc>
        <w:tc>
          <w:tcPr>
            <w:tcW w:w="707" w:type="dxa"/>
            <w:shd w:val="clear" w:color="auto" w:fill="auto"/>
            <w:vAlign w:val="center"/>
          </w:tcPr>
          <w:p w14:paraId="550A354E" w14:textId="77777777" w:rsidR="00F22BD2" w:rsidRPr="002903C9" w:rsidRDefault="00F22BD2" w:rsidP="00674645">
            <w:pPr>
              <w:ind w:left="-108" w:right="-104"/>
              <w:jc w:val="center"/>
              <w:rPr>
                <w:bCs/>
                <w:color w:val="000000"/>
                <w:sz w:val="22"/>
                <w:szCs w:val="22"/>
              </w:rPr>
            </w:pPr>
            <w:r w:rsidRPr="002903C9">
              <w:rPr>
                <w:bCs/>
                <w:color w:val="000000"/>
                <w:sz w:val="22"/>
                <w:szCs w:val="22"/>
              </w:rPr>
              <w:t>CBCS</w:t>
            </w:r>
          </w:p>
        </w:tc>
        <w:tc>
          <w:tcPr>
            <w:tcW w:w="707" w:type="dxa"/>
            <w:shd w:val="clear" w:color="auto" w:fill="auto"/>
            <w:vAlign w:val="center"/>
          </w:tcPr>
          <w:p w14:paraId="03ABCA34" w14:textId="77777777" w:rsidR="00F22BD2" w:rsidRPr="002903C9" w:rsidRDefault="00F22BD2" w:rsidP="00674645">
            <w:pPr>
              <w:ind w:right="-105"/>
              <w:jc w:val="center"/>
              <w:rPr>
                <w:bCs/>
                <w:color w:val="000000"/>
                <w:spacing w:val="-4"/>
                <w:sz w:val="22"/>
                <w:szCs w:val="22"/>
              </w:rPr>
            </w:pPr>
            <w:r w:rsidRPr="002903C9">
              <w:rPr>
                <w:bCs/>
                <w:color w:val="000000"/>
                <w:spacing w:val="-4"/>
                <w:sz w:val="22"/>
                <w:szCs w:val="22"/>
              </w:rPr>
              <w:t>CSĐK</w:t>
            </w:r>
          </w:p>
        </w:tc>
        <w:tc>
          <w:tcPr>
            <w:tcW w:w="707" w:type="dxa"/>
            <w:shd w:val="clear" w:color="auto" w:fill="auto"/>
            <w:vAlign w:val="center"/>
          </w:tcPr>
          <w:p w14:paraId="7078F0B3" w14:textId="77777777" w:rsidR="00F22BD2" w:rsidRPr="002903C9" w:rsidRDefault="00F22BD2" w:rsidP="00674645">
            <w:pPr>
              <w:jc w:val="center"/>
              <w:rPr>
                <w:bCs/>
                <w:color w:val="000000"/>
                <w:sz w:val="22"/>
                <w:szCs w:val="22"/>
              </w:rPr>
            </w:pPr>
            <w:r w:rsidRPr="002903C9">
              <w:rPr>
                <w:bCs/>
                <w:color w:val="000000"/>
                <w:sz w:val="22"/>
                <w:szCs w:val="22"/>
              </w:rPr>
              <w:t>Tổng</w:t>
            </w:r>
          </w:p>
        </w:tc>
        <w:tc>
          <w:tcPr>
            <w:tcW w:w="706" w:type="dxa"/>
            <w:shd w:val="clear" w:color="auto" w:fill="auto"/>
            <w:vAlign w:val="center"/>
          </w:tcPr>
          <w:p w14:paraId="6AB6EBA0" w14:textId="77777777" w:rsidR="00F22BD2" w:rsidRPr="002903C9" w:rsidRDefault="00F22BD2" w:rsidP="00674645">
            <w:pPr>
              <w:jc w:val="center"/>
              <w:rPr>
                <w:bCs/>
                <w:color w:val="000000"/>
                <w:sz w:val="22"/>
                <w:szCs w:val="22"/>
              </w:rPr>
            </w:pPr>
            <w:r w:rsidRPr="002903C9">
              <w:rPr>
                <w:bCs/>
                <w:color w:val="000000"/>
                <w:sz w:val="22"/>
                <w:szCs w:val="22"/>
              </w:rPr>
              <w:t>LĐ</w:t>
            </w:r>
          </w:p>
        </w:tc>
        <w:tc>
          <w:tcPr>
            <w:tcW w:w="706" w:type="dxa"/>
            <w:shd w:val="clear" w:color="auto" w:fill="auto"/>
            <w:vAlign w:val="center"/>
          </w:tcPr>
          <w:p w14:paraId="067A48D9" w14:textId="77777777" w:rsidR="00F22BD2" w:rsidRPr="002903C9" w:rsidRDefault="00F22BD2" w:rsidP="00674645">
            <w:pPr>
              <w:jc w:val="center"/>
              <w:rPr>
                <w:bCs/>
                <w:color w:val="000000"/>
                <w:sz w:val="22"/>
                <w:szCs w:val="22"/>
              </w:rPr>
            </w:pPr>
            <w:r w:rsidRPr="002903C9">
              <w:rPr>
                <w:bCs/>
                <w:color w:val="000000"/>
                <w:sz w:val="22"/>
                <w:szCs w:val="22"/>
              </w:rPr>
              <w:t>CH</w:t>
            </w:r>
          </w:p>
        </w:tc>
        <w:tc>
          <w:tcPr>
            <w:tcW w:w="706" w:type="dxa"/>
            <w:shd w:val="clear" w:color="auto" w:fill="auto"/>
            <w:vAlign w:val="center"/>
          </w:tcPr>
          <w:p w14:paraId="1C4959A4" w14:textId="77777777" w:rsidR="00F22BD2" w:rsidRPr="002903C9" w:rsidRDefault="00F22BD2" w:rsidP="00674645">
            <w:pPr>
              <w:ind w:left="-108" w:right="-104"/>
              <w:jc w:val="center"/>
              <w:rPr>
                <w:bCs/>
                <w:color w:val="000000"/>
                <w:sz w:val="22"/>
                <w:szCs w:val="22"/>
              </w:rPr>
            </w:pPr>
            <w:r w:rsidRPr="002903C9">
              <w:rPr>
                <w:bCs/>
                <w:color w:val="000000"/>
                <w:sz w:val="22"/>
                <w:szCs w:val="22"/>
              </w:rPr>
              <w:t>CBCS</w:t>
            </w:r>
          </w:p>
        </w:tc>
        <w:tc>
          <w:tcPr>
            <w:tcW w:w="706" w:type="dxa"/>
            <w:shd w:val="clear" w:color="auto" w:fill="auto"/>
            <w:vAlign w:val="center"/>
          </w:tcPr>
          <w:p w14:paraId="4500B3E2" w14:textId="77777777" w:rsidR="00F22BD2" w:rsidRPr="002903C9" w:rsidRDefault="00F22BD2" w:rsidP="00674645">
            <w:pPr>
              <w:ind w:right="-109"/>
              <w:jc w:val="center"/>
              <w:rPr>
                <w:bCs/>
                <w:strike/>
                <w:color w:val="000000"/>
                <w:sz w:val="22"/>
                <w:szCs w:val="22"/>
              </w:rPr>
            </w:pPr>
            <w:r w:rsidRPr="002903C9">
              <w:rPr>
                <w:bCs/>
                <w:color w:val="000000"/>
                <w:sz w:val="22"/>
                <w:szCs w:val="22"/>
              </w:rPr>
              <w:t>CSĐK</w:t>
            </w:r>
          </w:p>
        </w:tc>
        <w:tc>
          <w:tcPr>
            <w:tcW w:w="706" w:type="dxa"/>
            <w:vAlign w:val="center"/>
          </w:tcPr>
          <w:p w14:paraId="4701ADA2" w14:textId="77777777" w:rsidR="00F22BD2" w:rsidRPr="002903C9" w:rsidRDefault="00F22BD2" w:rsidP="00674645">
            <w:pPr>
              <w:jc w:val="center"/>
              <w:rPr>
                <w:bCs/>
                <w:color w:val="000000"/>
                <w:sz w:val="22"/>
                <w:szCs w:val="22"/>
              </w:rPr>
            </w:pPr>
            <w:r w:rsidRPr="002903C9">
              <w:rPr>
                <w:bCs/>
                <w:color w:val="000000"/>
                <w:sz w:val="22"/>
                <w:szCs w:val="22"/>
              </w:rPr>
              <w:t>LĐ</w:t>
            </w:r>
          </w:p>
        </w:tc>
        <w:tc>
          <w:tcPr>
            <w:tcW w:w="706" w:type="dxa"/>
            <w:vAlign w:val="center"/>
          </w:tcPr>
          <w:p w14:paraId="266EF319" w14:textId="77777777" w:rsidR="00F22BD2" w:rsidRPr="002903C9" w:rsidRDefault="00F22BD2" w:rsidP="00674645">
            <w:pPr>
              <w:jc w:val="center"/>
              <w:rPr>
                <w:bCs/>
                <w:color w:val="000000"/>
                <w:sz w:val="22"/>
                <w:szCs w:val="22"/>
              </w:rPr>
            </w:pPr>
            <w:r w:rsidRPr="002903C9">
              <w:rPr>
                <w:bCs/>
                <w:color w:val="000000"/>
                <w:sz w:val="22"/>
                <w:szCs w:val="22"/>
              </w:rPr>
              <w:t>CH</w:t>
            </w:r>
          </w:p>
        </w:tc>
        <w:tc>
          <w:tcPr>
            <w:tcW w:w="706" w:type="dxa"/>
            <w:vAlign w:val="center"/>
          </w:tcPr>
          <w:p w14:paraId="0970D85B" w14:textId="77777777" w:rsidR="00F22BD2" w:rsidRPr="002903C9" w:rsidRDefault="00F22BD2" w:rsidP="00674645">
            <w:pPr>
              <w:ind w:right="-107"/>
              <w:jc w:val="center"/>
              <w:rPr>
                <w:bCs/>
                <w:color w:val="000000"/>
                <w:sz w:val="22"/>
                <w:szCs w:val="22"/>
              </w:rPr>
            </w:pPr>
            <w:r w:rsidRPr="002903C9">
              <w:rPr>
                <w:bCs/>
                <w:color w:val="000000"/>
                <w:sz w:val="22"/>
                <w:szCs w:val="22"/>
              </w:rPr>
              <w:t>CBCS</w:t>
            </w:r>
          </w:p>
        </w:tc>
        <w:tc>
          <w:tcPr>
            <w:tcW w:w="706" w:type="dxa"/>
            <w:vAlign w:val="center"/>
          </w:tcPr>
          <w:p w14:paraId="4928DF78" w14:textId="77777777" w:rsidR="00F22BD2" w:rsidRPr="002903C9" w:rsidRDefault="00F22BD2" w:rsidP="00674645">
            <w:pPr>
              <w:ind w:right="-114"/>
              <w:jc w:val="center"/>
              <w:rPr>
                <w:bCs/>
                <w:color w:val="000000"/>
                <w:sz w:val="22"/>
                <w:szCs w:val="22"/>
              </w:rPr>
            </w:pPr>
            <w:r w:rsidRPr="002903C9">
              <w:rPr>
                <w:bCs/>
                <w:color w:val="000000"/>
                <w:sz w:val="22"/>
                <w:szCs w:val="22"/>
              </w:rPr>
              <w:t>CSĐK</w:t>
            </w:r>
          </w:p>
        </w:tc>
        <w:tc>
          <w:tcPr>
            <w:tcW w:w="706" w:type="dxa"/>
            <w:vAlign w:val="center"/>
          </w:tcPr>
          <w:p w14:paraId="4011D237" w14:textId="77777777" w:rsidR="00F22BD2" w:rsidRPr="002903C9" w:rsidRDefault="00F22BD2" w:rsidP="00674645">
            <w:pPr>
              <w:jc w:val="center"/>
              <w:rPr>
                <w:bCs/>
                <w:color w:val="000000"/>
                <w:sz w:val="22"/>
                <w:szCs w:val="22"/>
              </w:rPr>
            </w:pPr>
            <w:r w:rsidRPr="002903C9">
              <w:rPr>
                <w:bCs/>
                <w:color w:val="000000"/>
                <w:sz w:val="22"/>
                <w:szCs w:val="22"/>
              </w:rPr>
              <w:t>Tổng</w:t>
            </w:r>
          </w:p>
        </w:tc>
        <w:tc>
          <w:tcPr>
            <w:tcW w:w="706" w:type="dxa"/>
            <w:shd w:val="clear" w:color="auto" w:fill="auto"/>
            <w:vAlign w:val="center"/>
          </w:tcPr>
          <w:p w14:paraId="06BA56BC" w14:textId="77777777" w:rsidR="00F22BD2" w:rsidRPr="002903C9" w:rsidRDefault="00F22BD2" w:rsidP="00674645">
            <w:pPr>
              <w:jc w:val="center"/>
              <w:rPr>
                <w:bCs/>
                <w:color w:val="000000"/>
                <w:sz w:val="22"/>
                <w:szCs w:val="22"/>
              </w:rPr>
            </w:pPr>
            <w:r w:rsidRPr="002903C9">
              <w:rPr>
                <w:bCs/>
                <w:color w:val="000000"/>
                <w:sz w:val="22"/>
                <w:szCs w:val="22"/>
              </w:rPr>
              <w:t>LĐ</w:t>
            </w:r>
          </w:p>
        </w:tc>
        <w:tc>
          <w:tcPr>
            <w:tcW w:w="706" w:type="dxa"/>
            <w:vAlign w:val="center"/>
          </w:tcPr>
          <w:p w14:paraId="359E1A1A" w14:textId="77777777" w:rsidR="00F22BD2" w:rsidRPr="002903C9" w:rsidRDefault="00F22BD2" w:rsidP="00674645">
            <w:pPr>
              <w:jc w:val="center"/>
              <w:rPr>
                <w:bCs/>
                <w:color w:val="000000"/>
                <w:sz w:val="22"/>
                <w:szCs w:val="22"/>
              </w:rPr>
            </w:pPr>
            <w:r w:rsidRPr="002903C9">
              <w:rPr>
                <w:bCs/>
                <w:color w:val="000000"/>
                <w:sz w:val="22"/>
                <w:szCs w:val="22"/>
              </w:rPr>
              <w:t>CH</w:t>
            </w:r>
          </w:p>
        </w:tc>
        <w:tc>
          <w:tcPr>
            <w:tcW w:w="706" w:type="dxa"/>
            <w:vAlign w:val="center"/>
          </w:tcPr>
          <w:p w14:paraId="0D5C2CF1" w14:textId="77777777" w:rsidR="00F22BD2" w:rsidRPr="002903C9" w:rsidRDefault="00F22BD2" w:rsidP="00674645">
            <w:pPr>
              <w:ind w:right="-109"/>
              <w:jc w:val="center"/>
              <w:rPr>
                <w:bCs/>
                <w:color w:val="000000"/>
                <w:sz w:val="22"/>
                <w:szCs w:val="22"/>
              </w:rPr>
            </w:pPr>
            <w:r w:rsidRPr="002903C9">
              <w:rPr>
                <w:bCs/>
                <w:color w:val="000000"/>
                <w:sz w:val="22"/>
                <w:szCs w:val="22"/>
              </w:rPr>
              <w:t>CBCS</w:t>
            </w:r>
          </w:p>
        </w:tc>
        <w:tc>
          <w:tcPr>
            <w:tcW w:w="706" w:type="dxa"/>
            <w:vAlign w:val="center"/>
          </w:tcPr>
          <w:p w14:paraId="2434D6B2" w14:textId="77777777" w:rsidR="00F22BD2" w:rsidRPr="002903C9" w:rsidRDefault="00F22BD2" w:rsidP="00674645">
            <w:pPr>
              <w:ind w:right="-113"/>
              <w:jc w:val="center"/>
              <w:rPr>
                <w:bCs/>
                <w:color w:val="000000"/>
                <w:sz w:val="22"/>
                <w:szCs w:val="22"/>
              </w:rPr>
            </w:pPr>
            <w:r w:rsidRPr="002903C9">
              <w:rPr>
                <w:bCs/>
                <w:color w:val="000000"/>
                <w:sz w:val="22"/>
                <w:szCs w:val="22"/>
              </w:rPr>
              <w:t>CSĐK</w:t>
            </w:r>
          </w:p>
        </w:tc>
        <w:tc>
          <w:tcPr>
            <w:tcW w:w="844" w:type="dxa"/>
            <w:vAlign w:val="center"/>
          </w:tcPr>
          <w:p w14:paraId="1A1D2689" w14:textId="38C69821" w:rsidR="00F22BD2" w:rsidRPr="00674645" w:rsidRDefault="00F22BD2" w:rsidP="00674645">
            <w:pPr>
              <w:jc w:val="center"/>
              <w:rPr>
                <w:bCs/>
                <w:color w:val="000000"/>
                <w:spacing w:val="-4"/>
                <w:sz w:val="22"/>
                <w:szCs w:val="22"/>
                <w:lang w:val="en-US"/>
              </w:rPr>
            </w:pPr>
            <w:r w:rsidRPr="00674645">
              <w:rPr>
                <w:bCs/>
                <w:color w:val="000000"/>
                <w:spacing w:val="-4"/>
                <w:sz w:val="22"/>
                <w:szCs w:val="22"/>
                <w:lang w:val="en-US"/>
              </w:rPr>
              <w:t>Tỷ lệ đạt</w:t>
            </w:r>
            <w:r w:rsidR="00674645" w:rsidRPr="00674645">
              <w:rPr>
                <w:bCs/>
                <w:color w:val="000000"/>
                <w:spacing w:val="-4"/>
                <w:sz w:val="22"/>
                <w:szCs w:val="22"/>
                <w:lang w:val="en-US"/>
              </w:rPr>
              <w:t xml:space="preserve"> </w:t>
            </w:r>
            <w:r w:rsidRPr="00674645">
              <w:rPr>
                <w:bCs/>
                <w:color w:val="000000"/>
                <w:spacing w:val="-4"/>
                <w:sz w:val="22"/>
                <w:szCs w:val="22"/>
                <w:lang w:val="en-US"/>
              </w:rPr>
              <w:t>(%)</w:t>
            </w:r>
          </w:p>
        </w:tc>
      </w:tr>
      <w:tr w:rsidR="00F22BD2" w:rsidRPr="002903C9" w14:paraId="743D9FCA" w14:textId="77777777" w:rsidTr="00674645">
        <w:trPr>
          <w:trHeight w:val="174"/>
          <w:jc w:val="center"/>
        </w:trPr>
        <w:tc>
          <w:tcPr>
            <w:tcW w:w="562" w:type="dxa"/>
            <w:shd w:val="clear" w:color="auto" w:fill="auto"/>
            <w:vAlign w:val="center"/>
          </w:tcPr>
          <w:p w14:paraId="459C1EE5" w14:textId="77777777" w:rsidR="00F22BD2" w:rsidRPr="002903C9" w:rsidRDefault="00F22BD2" w:rsidP="00674645">
            <w:pPr>
              <w:jc w:val="center"/>
              <w:rPr>
                <w:color w:val="000000"/>
                <w:lang w:val="en-US"/>
              </w:rPr>
            </w:pPr>
            <w:r w:rsidRPr="002903C9">
              <w:rPr>
                <w:color w:val="000000"/>
                <w:lang w:val="en-US"/>
              </w:rPr>
              <w:t>1</w:t>
            </w:r>
          </w:p>
        </w:tc>
        <w:tc>
          <w:tcPr>
            <w:tcW w:w="1560" w:type="dxa"/>
            <w:shd w:val="clear" w:color="auto" w:fill="auto"/>
            <w:vAlign w:val="center"/>
          </w:tcPr>
          <w:p w14:paraId="115A0917" w14:textId="77777777" w:rsidR="00F22BD2" w:rsidRPr="002903C9" w:rsidRDefault="00F22BD2" w:rsidP="00674645">
            <w:pPr>
              <w:jc w:val="center"/>
              <w:rPr>
                <w:color w:val="000000"/>
                <w:spacing w:val="-6"/>
                <w:lang w:val="en-US"/>
              </w:rPr>
            </w:pPr>
            <w:r w:rsidRPr="002903C9">
              <w:rPr>
                <w:color w:val="000000"/>
                <w:spacing w:val="-6"/>
                <w:lang w:val="en-US"/>
              </w:rPr>
              <w:t>Theo quy định điểm a, khoản 3 Điều 19</w:t>
            </w:r>
          </w:p>
        </w:tc>
        <w:tc>
          <w:tcPr>
            <w:tcW w:w="616" w:type="dxa"/>
            <w:shd w:val="clear" w:color="auto" w:fill="auto"/>
            <w:vAlign w:val="center"/>
          </w:tcPr>
          <w:p w14:paraId="461B7F49" w14:textId="77777777" w:rsidR="00F22BD2" w:rsidRPr="002903C9" w:rsidRDefault="00F22BD2" w:rsidP="00674645">
            <w:pPr>
              <w:jc w:val="center"/>
              <w:rPr>
                <w:color w:val="000000"/>
              </w:rPr>
            </w:pPr>
          </w:p>
        </w:tc>
        <w:tc>
          <w:tcPr>
            <w:tcW w:w="707" w:type="dxa"/>
            <w:shd w:val="clear" w:color="auto" w:fill="auto"/>
            <w:vAlign w:val="center"/>
          </w:tcPr>
          <w:p w14:paraId="27EEFBBF" w14:textId="77777777" w:rsidR="00F22BD2" w:rsidRPr="002903C9" w:rsidRDefault="00F22BD2" w:rsidP="00674645">
            <w:pPr>
              <w:jc w:val="center"/>
              <w:rPr>
                <w:color w:val="000000"/>
              </w:rPr>
            </w:pPr>
          </w:p>
        </w:tc>
        <w:tc>
          <w:tcPr>
            <w:tcW w:w="707" w:type="dxa"/>
            <w:shd w:val="clear" w:color="auto" w:fill="auto"/>
            <w:vAlign w:val="center"/>
          </w:tcPr>
          <w:p w14:paraId="163C9B44" w14:textId="77777777" w:rsidR="00F22BD2" w:rsidRPr="002903C9" w:rsidRDefault="00F22BD2" w:rsidP="00674645">
            <w:pPr>
              <w:jc w:val="center"/>
              <w:rPr>
                <w:color w:val="000000"/>
              </w:rPr>
            </w:pPr>
          </w:p>
        </w:tc>
        <w:tc>
          <w:tcPr>
            <w:tcW w:w="707" w:type="dxa"/>
            <w:shd w:val="clear" w:color="auto" w:fill="auto"/>
            <w:vAlign w:val="center"/>
          </w:tcPr>
          <w:p w14:paraId="2E1D411E" w14:textId="77777777" w:rsidR="00F22BD2" w:rsidRPr="002903C9" w:rsidRDefault="00F22BD2" w:rsidP="00674645">
            <w:pPr>
              <w:jc w:val="center"/>
              <w:rPr>
                <w:color w:val="000000"/>
              </w:rPr>
            </w:pPr>
          </w:p>
        </w:tc>
        <w:tc>
          <w:tcPr>
            <w:tcW w:w="707" w:type="dxa"/>
            <w:shd w:val="clear" w:color="auto" w:fill="auto"/>
            <w:vAlign w:val="center"/>
          </w:tcPr>
          <w:p w14:paraId="3357E554" w14:textId="77777777" w:rsidR="00F22BD2" w:rsidRPr="002903C9" w:rsidRDefault="00F22BD2" w:rsidP="00674645">
            <w:pPr>
              <w:jc w:val="center"/>
              <w:rPr>
                <w:color w:val="000000"/>
              </w:rPr>
            </w:pPr>
          </w:p>
        </w:tc>
        <w:tc>
          <w:tcPr>
            <w:tcW w:w="706" w:type="dxa"/>
            <w:shd w:val="clear" w:color="auto" w:fill="auto"/>
            <w:vAlign w:val="center"/>
          </w:tcPr>
          <w:p w14:paraId="4E05A1A7" w14:textId="77777777" w:rsidR="00F22BD2" w:rsidRPr="002903C9" w:rsidRDefault="00F22BD2" w:rsidP="00674645">
            <w:pPr>
              <w:jc w:val="center"/>
              <w:rPr>
                <w:color w:val="000000"/>
              </w:rPr>
            </w:pPr>
          </w:p>
        </w:tc>
        <w:tc>
          <w:tcPr>
            <w:tcW w:w="706" w:type="dxa"/>
            <w:shd w:val="clear" w:color="auto" w:fill="auto"/>
            <w:vAlign w:val="center"/>
          </w:tcPr>
          <w:p w14:paraId="49177137" w14:textId="77777777" w:rsidR="00F22BD2" w:rsidRPr="002903C9" w:rsidRDefault="00F22BD2" w:rsidP="00674645">
            <w:pPr>
              <w:jc w:val="center"/>
              <w:rPr>
                <w:color w:val="000000"/>
              </w:rPr>
            </w:pPr>
          </w:p>
        </w:tc>
        <w:tc>
          <w:tcPr>
            <w:tcW w:w="706" w:type="dxa"/>
            <w:shd w:val="clear" w:color="auto" w:fill="auto"/>
            <w:vAlign w:val="center"/>
          </w:tcPr>
          <w:p w14:paraId="235F13E3" w14:textId="77777777" w:rsidR="00F22BD2" w:rsidRPr="002903C9" w:rsidRDefault="00F22BD2" w:rsidP="00674645">
            <w:pPr>
              <w:jc w:val="center"/>
              <w:rPr>
                <w:color w:val="000000"/>
              </w:rPr>
            </w:pPr>
          </w:p>
        </w:tc>
        <w:tc>
          <w:tcPr>
            <w:tcW w:w="706" w:type="dxa"/>
            <w:shd w:val="clear" w:color="auto" w:fill="auto"/>
            <w:vAlign w:val="center"/>
          </w:tcPr>
          <w:p w14:paraId="118ABB31" w14:textId="77777777" w:rsidR="00F22BD2" w:rsidRPr="002903C9" w:rsidRDefault="00F22BD2" w:rsidP="00674645">
            <w:pPr>
              <w:jc w:val="center"/>
              <w:rPr>
                <w:color w:val="000000"/>
              </w:rPr>
            </w:pPr>
          </w:p>
        </w:tc>
        <w:tc>
          <w:tcPr>
            <w:tcW w:w="706" w:type="dxa"/>
          </w:tcPr>
          <w:p w14:paraId="123C0478" w14:textId="77777777" w:rsidR="00F22BD2" w:rsidRPr="002903C9" w:rsidRDefault="00F22BD2" w:rsidP="00674645">
            <w:pPr>
              <w:jc w:val="center"/>
              <w:rPr>
                <w:color w:val="000000"/>
              </w:rPr>
            </w:pPr>
          </w:p>
        </w:tc>
        <w:tc>
          <w:tcPr>
            <w:tcW w:w="706" w:type="dxa"/>
          </w:tcPr>
          <w:p w14:paraId="238435E1" w14:textId="77777777" w:rsidR="00F22BD2" w:rsidRPr="002903C9" w:rsidRDefault="00F22BD2" w:rsidP="00674645">
            <w:pPr>
              <w:jc w:val="center"/>
              <w:rPr>
                <w:color w:val="000000"/>
              </w:rPr>
            </w:pPr>
          </w:p>
        </w:tc>
        <w:tc>
          <w:tcPr>
            <w:tcW w:w="706" w:type="dxa"/>
          </w:tcPr>
          <w:p w14:paraId="2213BAC1" w14:textId="77777777" w:rsidR="00F22BD2" w:rsidRPr="002903C9" w:rsidRDefault="00F22BD2" w:rsidP="00674645">
            <w:pPr>
              <w:jc w:val="center"/>
              <w:rPr>
                <w:color w:val="000000"/>
              </w:rPr>
            </w:pPr>
          </w:p>
        </w:tc>
        <w:tc>
          <w:tcPr>
            <w:tcW w:w="706" w:type="dxa"/>
          </w:tcPr>
          <w:p w14:paraId="69F03290" w14:textId="77777777" w:rsidR="00F22BD2" w:rsidRPr="002903C9" w:rsidRDefault="00F22BD2" w:rsidP="00674645">
            <w:pPr>
              <w:jc w:val="center"/>
              <w:rPr>
                <w:color w:val="000000"/>
              </w:rPr>
            </w:pPr>
          </w:p>
        </w:tc>
        <w:tc>
          <w:tcPr>
            <w:tcW w:w="706" w:type="dxa"/>
          </w:tcPr>
          <w:p w14:paraId="3ED09DD9" w14:textId="77777777" w:rsidR="00F22BD2" w:rsidRPr="002903C9" w:rsidRDefault="00F22BD2" w:rsidP="00674645">
            <w:pPr>
              <w:jc w:val="center"/>
              <w:rPr>
                <w:color w:val="000000"/>
              </w:rPr>
            </w:pPr>
          </w:p>
        </w:tc>
        <w:tc>
          <w:tcPr>
            <w:tcW w:w="706" w:type="dxa"/>
            <w:shd w:val="clear" w:color="auto" w:fill="auto"/>
            <w:vAlign w:val="center"/>
          </w:tcPr>
          <w:p w14:paraId="64445802" w14:textId="77777777" w:rsidR="00F22BD2" w:rsidRPr="002903C9" w:rsidRDefault="00F22BD2" w:rsidP="00674645">
            <w:pPr>
              <w:jc w:val="center"/>
              <w:rPr>
                <w:color w:val="000000"/>
                <w:lang w:val="en-US"/>
              </w:rPr>
            </w:pPr>
          </w:p>
        </w:tc>
        <w:tc>
          <w:tcPr>
            <w:tcW w:w="706" w:type="dxa"/>
            <w:vAlign w:val="center"/>
          </w:tcPr>
          <w:p w14:paraId="2CF13E30" w14:textId="77777777" w:rsidR="00F22BD2" w:rsidRPr="002903C9" w:rsidRDefault="00F22BD2" w:rsidP="00674645">
            <w:pPr>
              <w:jc w:val="center"/>
              <w:rPr>
                <w:color w:val="000000"/>
                <w:lang w:val="en-US"/>
              </w:rPr>
            </w:pPr>
          </w:p>
        </w:tc>
        <w:tc>
          <w:tcPr>
            <w:tcW w:w="706" w:type="dxa"/>
            <w:vAlign w:val="center"/>
          </w:tcPr>
          <w:p w14:paraId="3DEB7BC6" w14:textId="77777777" w:rsidR="00F22BD2" w:rsidRPr="002903C9" w:rsidRDefault="00F22BD2" w:rsidP="00674645">
            <w:pPr>
              <w:jc w:val="center"/>
              <w:rPr>
                <w:color w:val="000000"/>
                <w:lang w:val="en-US"/>
              </w:rPr>
            </w:pPr>
          </w:p>
        </w:tc>
        <w:tc>
          <w:tcPr>
            <w:tcW w:w="706" w:type="dxa"/>
            <w:vAlign w:val="center"/>
          </w:tcPr>
          <w:p w14:paraId="0DF82796" w14:textId="77777777" w:rsidR="00F22BD2" w:rsidRPr="002903C9" w:rsidRDefault="00F22BD2" w:rsidP="00674645">
            <w:pPr>
              <w:jc w:val="center"/>
              <w:rPr>
                <w:color w:val="000000"/>
                <w:lang w:val="en-US"/>
              </w:rPr>
            </w:pPr>
          </w:p>
        </w:tc>
        <w:tc>
          <w:tcPr>
            <w:tcW w:w="844" w:type="dxa"/>
            <w:vAlign w:val="center"/>
          </w:tcPr>
          <w:p w14:paraId="04135201" w14:textId="77777777" w:rsidR="00F22BD2" w:rsidRPr="002903C9" w:rsidRDefault="00F22BD2" w:rsidP="00674645">
            <w:pPr>
              <w:jc w:val="center"/>
              <w:rPr>
                <w:color w:val="000000"/>
                <w:lang w:val="en-US"/>
              </w:rPr>
            </w:pPr>
          </w:p>
        </w:tc>
      </w:tr>
      <w:tr w:rsidR="00F22BD2" w:rsidRPr="002903C9" w14:paraId="0A028154" w14:textId="77777777" w:rsidTr="00674645">
        <w:trPr>
          <w:trHeight w:val="174"/>
          <w:jc w:val="center"/>
        </w:trPr>
        <w:tc>
          <w:tcPr>
            <w:tcW w:w="562" w:type="dxa"/>
            <w:shd w:val="clear" w:color="auto" w:fill="auto"/>
            <w:vAlign w:val="center"/>
          </w:tcPr>
          <w:p w14:paraId="7B2807C2" w14:textId="77777777" w:rsidR="00F22BD2" w:rsidRPr="002903C9" w:rsidRDefault="00F22BD2" w:rsidP="00674645">
            <w:pPr>
              <w:jc w:val="center"/>
              <w:rPr>
                <w:color w:val="000000"/>
                <w:lang w:val="en-US"/>
              </w:rPr>
            </w:pPr>
            <w:r w:rsidRPr="002903C9">
              <w:rPr>
                <w:color w:val="000000"/>
                <w:lang w:val="en-US"/>
              </w:rPr>
              <w:t>2</w:t>
            </w:r>
          </w:p>
        </w:tc>
        <w:tc>
          <w:tcPr>
            <w:tcW w:w="1560" w:type="dxa"/>
            <w:shd w:val="clear" w:color="auto" w:fill="auto"/>
            <w:vAlign w:val="center"/>
          </w:tcPr>
          <w:p w14:paraId="49BE9596" w14:textId="77777777" w:rsidR="00F22BD2" w:rsidRPr="002903C9" w:rsidRDefault="00F22BD2" w:rsidP="00674645">
            <w:pPr>
              <w:jc w:val="center"/>
              <w:rPr>
                <w:color w:val="000000"/>
                <w:spacing w:val="-6"/>
              </w:rPr>
            </w:pPr>
            <w:r w:rsidRPr="002903C9">
              <w:rPr>
                <w:color w:val="000000"/>
                <w:spacing w:val="-6"/>
                <w:lang w:val="en-US"/>
              </w:rPr>
              <w:t>Theo quy định điểm b, khoản 3 Điều 19</w:t>
            </w:r>
          </w:p>
        </w:tc>
        <w:tc>
          <w:tcPr>
            <w:tcW w:w="616" w:type="dxa"/>
            <w:shd w:val="clear" w:color="auto" w:fill="auto"/>
            <w:vAlign w:val="center"/>
          </w:tcPr>
          <w:p w14:paraId="2F7D7BED" w14:textId="77777777" w:rsidR="00F22BD2" w:rsidRPr="002903C9" w:rsidRDefault="00F22BD2" w:rsidP="00674645">
            <w:pPr>
              <w:jc w:val="center"/>
              <w:rPr>
                <w:color w:val="000000"/>
              </w:rPr>
            </w:pPr>
          </w:p>
        </w:tc>
        <w:tc>
          <w:tcPr>
            <w:tcW w:w="707" w:type="dxa"/>
            <w:shd w:val="clear" w:color="auto" w:fill="auto"/>
            <w:vAlign w:val="center"/>
          </w:tcPr>
          <w:p w14:paraId="7C08042B" w14:textId="77777777" w:rsidR="00F22BD2" w:rsidRPr="002903C9" w:rsidRDefault="00F22BD2" w:rsidP="00674645">
            <w:pPr>
              <w:jc w:val="center"/>
              <w:rPr>
                <w:color w:val="000000"/>
              </w:rPr>
            </w:pPr>
          </w:p>
        </w:tc>
        <w:tc>
          <w:tcPr>
            <w:tcW w:w="707" w:type="dxa"/>
            <w:shd w:val="clear" w:color="auto" w:fill="auto"/>
            <w:vAlign w:val="center"/>
          </w:tcPr>
          <w:p w14:paraId="5A94D3FD" w14:textId="77777777" w:rsidR="00F22BD2" w:rsidRPr="002903C9" w:rsidRDefault="00F22BD2" w:rsidP="00674645">
            <w:pPr>
              <w:jc w:val="center"/>
              <w:rPr>
                <w:color w:val="000000"/>
              </w:rPr>
            </w:pPr>
          </w:p>
        </w:tc>
        <w:tc>
          <w:tcPr>
            <w:tcW w:w="707" w:type="dxa"/>
            <w:shd w:val="clear" w:color="auto" w:fill="auto"/>
            <w:vAlign w:val="center"/>
          </w:tcPr>
          <w:p w14:paraId="1A95802E" w14:textId="77777777" w:rsidR="00F22BD2" w:rsidRPr="002903C9" w:rsidRDefault="00F22BD2" w:rsidP="00674645">
            <w:pPr>
              <w:jc w:val="center"/>
              <w:rPr>
                <w:color w:val="000000"/>
              </w:rPr>
            </w:pPr>
          </w:p>
        </w:tc>
        <w:tc>
          <w:tcPr>
            <w:tcW w:w="707" w:type="dxa"/>
            <w:shd w:val="clear" w:color="auto" w:fill="auto"/>
            <w:vAlign w:val="center"/>
          </w:tcPr>
          <w:p w14:paraId="7463346F" w14:textId="77777777" w:rsidR="00F22BD2" w:rsidRPr="002903C9" w:rsidRDefault="00F22BD2" w:rsidP="00674645">
            <w:pPr>
              <w:jc w:val="center"/>
              <w:rPr>
                <w:color w:val="000000"/>
              </w:rPr>
            </w:pPr>
          </w:p>
        </w:tc>
        <w:tc>
          <w:tcPr>
            <w:tcW w:w="706" w:type="dxa"/>
            <w:shd w:val="clear" w:color="auto" w:fill="auto"/>
            <w:vAlign w:val="center"/>
          </w:tcPr>
          <w:p w14:paraId="1CDF6A5B" w14:textId="77777777" w:rsidR="00F22BD2" w:rsidRPr="002903C9" w:rsidRDefault="00F22BD2" w:rsidP="00674645">
            <w:pPr>
              <w:jc w:val="center"/>
              <w:rPr>
                <w:color w:val="000000"/>
              </w:rPr>
            </w:pPr>
          </w:p>
        </w:tc>
        <w:tc>
          <w:tcPr>
            <w:tcW w:w="706" w:type="dxa"/>
            <w:shd w:val="clear" w:color="auto" w:fill="auto"/>
            <w:vAlign w:val="center"/>
          </w:tcPr>
          <w:p w14:paraId="41FFEB6B" w14:textId="77777777" w:rsidR="00F22BD2" w:rsidRPr="002903C9" w:rsidRDefault="00F22BD2" w:rsidP="00674645">
            <w:pPr>
              <w:jc w:val="center"/>
              <w:rPr>
                <w:color w:val="000000"/>
              </w:rPr>
            </w:pPr>
          </w:p>
        </w:tc>
        <w:tc>
          <w:tcPr>
            <w:tcW w:w="706" w:type="dxa"/>
            <w:shd w:val="clear" w:color="auto" w:fill="auto"/>
            <w:vAlign w:val="center"/>
          </w:tcPr>
          <w:p w14:paraId="11F730DB" w14:textId="77777777" w:rsidR="00F22BD2" w:rsidRPr="002903C9" w:rsidRDefault="00F22BD2" w:rsidP="00674645">
            <w:pPr>
              <w:jc w:val="center"/>
              <w:rPr>
                <w:color w:val="000000"/>
              </w:rPr>
            </w:pPr>
          </w:p>
        </w:tc>
        <w:tc>
          <w:tcPr>
            <w:tcW w:w="706" w:type="dxa"/>
            <w:shd w:val="clear" w:color="auto" w:fill="auto"/>
            <w:vAlign w:val="center"/>
          </w:tcPr>
          <w:p w14:paraId="5319F1E3" w14:textId="77777777" w:rsidR="00F22BD2" w:rsidRPr="002903C9" w:rsidRDefault="00F22BD2" w:rsidP="00674645">
            <w:pPr>
              <w:jc w:val="center"/>
              <w:rPr>
                <w:color w:val="000000"/>
              </w:rPr>
            </w:pPr>
          </w:p>
        </w:tc>
        <w:tc>
          <w:tcPr>
            <w:tcW w:w="706" w:type="dxa"/>
          </w:tcPr>
          <w:p w14:paraId="25617160" w14:textId="77777777" w:rsidR="00F22BD2" w:rsidRPr="002903C9" w:rsidRDefault="00F22BD2" w:rsidP="00674645">
            <w:pPr>
              <w:jc w:val="center"/>
              <w:rPr>
                <w:color w:val="000000"/>
              </w:rPr>
            </w:pPr>
          </w:p>
        </w:tc>
        <w:tc>
          <w:tcPr>
            <w:tcW w:w="706" w:type="dxa"/>
          </w:tcPr>
          <w:p w14:paraId="26473689" w14:textId="77777777" w:rsidR="00F22BD2" w:rsidRPr="002903C9" w:rsidRDefault="00F22BD2" w:rsidP="00674645">
            <w:pPr>
              <w:jc w:val="center"/>
              <w:rPr>
                <w:color w:val="000000"/>
              </w:rPr>
            </w:pPr>
          </w:p>
        </w:tc>
        <w:tc>
          <w:tcPr>
            <w:tcW w:w="706" w:type="dxa"/>
          </w:tcPr>
          <w:p w14:paraId="1503E443" w14:textId="77777777" w:rsidR="00F22BD2" w:rsidRPr="002903C9" w:rsidRDefault="00F22BD2" w:rsidP="00674645">
            <w:pPr>
              <w:jc w:val="center"/>
              <w:rPr>
                <w:color w:val="000000"/>
              </w:rPr>
            </w:pPr>
          </w:p>
        </w:tc>
        <w:tc>
          <w:tcPr>
            <w:tcW w:w="706" w:type="dxa"/>
          </w:tcPr>
          <w:p w14:paraId="5158A48C" w14:textId="77777777" w:rsidR="00F22BD2" w:rsidRPr="002903C9" w:rsidRDefault="00F22BD2" w:rsidP="00674645">
            <w:pPr>
              <w:jc w:val="center"/>
              <w:rPr>
                <w:color w:val="000000"/>
              </w:rPr>
            </w:pPr>
          </w:p>
        </w:tc>
        <w:tc>
          <w:tcPr>
            <w:tcW w:w="706" w:type="dxa"/>
          </w:tcPr>
          <w:p w14:paraId="50AD7044" w14:textId="77777777" w:rsidR="00F22BD2" w:rsidRPr="002903C9" w:rsidRDefault="00F22BD2" w:rsidP="00674645">
            <w:pPr>
              <w:jc w:val="center"/>
              <w:rPr>
                <w:color w:val="000000"/>
              </w:rPr>
            </w:pPr>
          </w:p>
        </w:tc>
        <w:tc>
          <w:tcPr>
            <w:tcW w:w="706" w:type="dxa"/>
            <w:shd w:val="clear" w:color="auto" w:fill="auto"/>
            <w:vAlign w:val="center"/>
          </w:tcPr>
          <w:p w14:paraId="28B8BFA4" w14:textId="77777777" w:rsidR="00F22BD2" w:rsidRPr="002903C9" w:rsidRDefault="00F22BD2" w:rsidP="00674645">
            <w:pPr>
              <w:jc w:val="center"/>
              <w:rPr>
                <w:color w:val="000000"/>
              </w:rPr>
            </w:pPr>
          </w:p>
        </w:tc>
        <w:tc>
          <w:tcPr>
            <w:tcW w:w="706" w:type="dxa"/>
            <w:vAlign w:val="center"/>
          </w:tcPr>
          <w:p w14:paraId="529CAF5F" w14:textId="77777777" w:rsidR="00F22BD2" w:rsidRPr="002903C9" w:rsidRDefault="00F22BD2" w:rsidP="00674645">
            <w:pPr>
              <w:jc w:val="center"/>
              <w:rPr>
                <w:color w:val="000000"/>
              </w:rPr>
            </w:pPr>
          </w:p>
        </w:tc>
        <w:tc>
          <w:tcPr>
            <w:tcW w:w="706" w:type="dxa"/>
            <w:vAlign w:val="center"/>
          </w:tcPr>
          <w:p w14:paraId="6000C393" w14:textId="77777777" w:rsidR="00F22BD2" w:rsidRPr="002903C9" w:rsidRDefault="00F22BD2" w:rsidP="00674645">
            <w:pPr>
              <w:jc w:val="center"/>
              <w:rPr>
                <w:color w:val="000000"/>
              </w:rPr>
            </w:pPr>
          </w:p>
        </w:tc>
        <w:tc>
          <w:tcPr>
            <w:tcW w:w="706" w:type="dxa"/>
            <w:vAlign w:val="center"/>
          </w:tcPr>
          <w:p w14:paraId="185BC61B" w14:textId="77777777" w:rsidR="00F22BD2" w:rsidRPr="002903C9" w:rsidRDefault="00F22BD2" w:rsidP="00674645">
            <w:pPr>
              <w:jc w:val="center"/>
              <w:rPr>
                <w:color w:val="000000"/>
              </w:rPr>
            </w:pPr>
          </w:p>
        </w:tc>
        <w:tc>
          <w:tcPr>
            <w:tcW w:w="844" w:type="dxa"/>
            <w:vAlign w:val="center"/>
          </w:tcPr>
          <w:p w14:paraId="13CBBC46" w14:textId="77777777" w:rsidR="00F22BD2" w:rsidRPr="002903C9" w:rsidRDefault="00F22BD2" w:rsidP="00674645">
            <w:pPr>
              <w:jc w:val="center"/>
              <w:rPr>
                <w:color w:val="000000"/>
              </w:rPr>
            </w:pPr>
          </w:p>
        </w:tc>
      </w:tr>
      <w:tr w:rsidR="00F22BD2" w:rsidRPr="002903C9" w14:paraId="60F417DC" w14:textId="77777777" w:rsidTr="00674645">
        <w:trPr>
          <w:trHeight w:val="173"/>
          <w:jc w:val="center"/>
        </w:trPr>
        <w:tc>
          <w:tcPr>
            <w:tcW w:w="562" w:type="dxa"/>
            <w:shd w:val="clear" w:color="auto" w:fill="auto"/>
            <w:vAlign w:val="center"/>
          </w:tcPr>
          <w:p w14:paraId="1D283A53" w14:textId="77777777" w:rsidR="00F22BD2" w:rsidRPr="002903C9" w:rsidRDefault="00F22BD2" w:rsidP="00674645">
            <w:pPr>
              <w:jc w:val="center"/>
              <w:rPr>
                <w:color w:val="000000"/>
                <w:lang w:val="en-US"/>
              </w:rPr>
            </w:pPr>
            <w:r w:rsidRPr="002903C9">
              <w:rPr>
                <w:color w:val="000000"/>
                <w:lang w:val="en-US"/>
              </w:rPr>
              <w:t>3</w:t>
            </w:r>
          </w:p>
        </w:tc>
        <w:tc>
          <w:tcPr>
            <w:tcW w:w="1560" w:type="dxa"/>
            <w:shd w:val="clear" w:color="auto" w:fill="auto"/>
            <w:vAlign w:val="center"/>
          </w:tcPr>
          <w:p w14:paraId="2B524E95" w14:textId="77777777" w:rsidR="00F22BD2" w:rsidRPr="002903C9" w:rsidRDefault="00F22BD2" w:rsidP="00674645">
            <w:pPr>
              <w:jc w:val="center"/>
              <w:rPr>
                <w:color w:val="000000"/>
                <w:lang w:val="en-US"/>
              </w:rPr>
            </w:pPr>
            <w:r w:rsidRPr="002903C9">
              <w:rPr>
                <w:color w:val="000000"/>
                <w:spacing w:val="-6"/>
                <w:lang w:val="en-US"/>
              </w:rPr>
              <w:t>Theo quy định điểm đ, khoản 3 Điều 19</w:t>
            </w:r>
          </w:p>
        </w:tc>
        <w:tc>
          <w:tcPr>
            <w:tcW w:w="616" w:type="dxa"/>
            <w:shd w:val="clear" w:color="auto" w:fill="auto"/>
            <w:vAlign w:val="center"/>
          </w:tcPr>
          <w:p w14:paraId="0F9D6819" w14:textId="77777777" w:rsidR="00F22BD2" w:rsidRPr="002903C9" w:rsidRDefault="00F22BD2" w:rsidP="00674645">
            <w:pPr>
              <w:jc w:val="center"/>
              <w:rPr>
                <w:color w:val="000000"/>
              </w:rPr>
            </w:pPr>
          </w:p>
        </w:tc>
        <w:tc>
          <w:tcPr>
            <w:tcW w:w="707" w:type="dxa"/>
            <w:shd w:val="clear" w:color="auto" w:fill="auto"/>
            <w:vAlign w:val="center"/>
          </w:tcPr>
          <w:p w14:paraId="24AF42E0" w14:textId="77777777" w:rsidR="00F22BD2" w:rsidRPr="002903C9" w:rsidRDefault="00F22BD2" w:rsidP="00674645">
            <w:pPr>
              <w:jc w:val="center"/>
              <w:rPr>
                <w:color w:val="000000"/>
              </w:rPr>
            </w:pPr>
          </w:p>
        </w:tc>
        <w:tc>
          <w:tcPr>
            <w:tcW w:w="707" w:type="dxa"/>
            <w:shd w:val="clear" w:color="auto" w:fill="auto"/>
            <w:vAlign w:val="center"/>
          </w:tcPr>
          <w:p w14:paraId="72A56343" w14:textId="77777777" w:rsidR="00F22BD2" w:rsidRPr="002903C9" w:rsidRDefault="00F22BD2" w:rsidP="00674645">
            <w:pPr>
              <w:jc w:val="center"/>
              <w:rPr>
                <w:color w:val="000000"/>
              </w:rPr>
            </w:pPr>
          </w:p>
        </w:tc>
        <w:tc>
          <w:tcPr>
            <w:tcW w:w="707" w:type="dxa"/>
            <w:shd w:val="clear" w:color="auto" w:fill="auto"/>
            <w:vAlign w:val="center"/>
          </w:tcPr>
          <w:p w14:paraId="4DDE0404" w14:textId="77777777" w:rsidR="00F22BD2" w:rsidRPr="002903C9" w:rsidRDefault="00F22BD2" w:rsidP="00674645">
            <w:pPr>
              <w:jc w:val="center"/>
              <w:rPr>
                <w:color w:val="000000"/>
              </w:rPr>
            </w:pPr>
          </w:p>
        </w:tc>
        <w:tc>
          <w:tcPr>
            <w:tcW w:w="707" w:type="dxa"/>
            <w:shd w:val="clear" w:color="auto" w:fill="auto"/>
            <w:vAlign w:val="center"/>
          </w:tcPr>
          <w:p w14:paraId="594CDEE6" w14:textId="77777777" w:rsidR="00F22BD2" w:rsidRPr="002903C9" w:rsidRDefault="00F22BD2" w:rsidP="00674645">
            <w:pPr>
              <w:jc w:val="center"/>
              <w:rPr>
                <w:color w:val="000000"/>
              </w:rPr>
            </w:pPr>
          </w:p>
        </w:tc>
        <w:tc>
          <w:tcPr>
            <w:tcW w:w="706" w:type="dxa"/>
            <w:shd w:val="clear" w:color="auto" w:fill="auto"/>
            <w:vAlign w:val="center"/>
          </w:tcPr>
          <w:p w14:paraId="75100866" w14:textId="77777777" w:rsidR="00F22BD2" w:rsidRPr="002903C9" w:rsidRDefault="00F22BD2" w:rsidP="00674645">
            <w:pPr>
              <w:jc w:val="center"/>
              <w:rPr>
                <w:color w:val="000000"/>
              </w:rPr>
            </w:pPr>
          </w:p>
        </w:tc>
        <w:tc>
          <w:tcPr>
            <w:tcW w:w="706" w:type="dxa"/>
            <w:shd w:val="clear" w:color="auto" w:fill="auto"/>
            <w:vAlign w:val="center"/>
          </w:tcPr>
          <w:p w14:paraId="031F3203" w14:textId="77777777" w:rsidR="00F22BD2" w:rsidRPr="002903C9" w:rsidRDefault="00F22BD2" w:rsidP="00674645">
            <w:pPr>
              <w:jc w:val="center"/>
              <w:rPr>
                <w:color w:val="000000"/>
              </w:rPr>
            </w:pPr>
          </w:p>
        </w:tc>
        <w:tc>
          <w:tcPr>
            <w:tcW w:w="706" w:type="dxa"/>
            <w:shd w:val="clear" w:color="auto" w:fill="auto"/>
            <w:vAlign w:val="center"/>
          </w:tcPr>
          <w:p w14:paraId="5ECE416E" w14:textId="77777777" w:rsidR="00F22BD2" w:rsidRPr="002903C9" w:rsidRDefault="00F22BD2" w:rsidP="00674645">
            <w:pPr>
              <w:jc w:val="center"/>
              <w:rPr>
                <w:color w:val="000000"/>
              </w:rPr>
            </w:pPr>
          </w:p>
        </w:tc>
        <w:tc>
          <w:tcPr>
            <w:tcW w:w="706" w:type="dxa"/>
            <w:shd w:val="clear" w:color="auto" w:fill="auto"/>
            <w:vAlign w:val="center"/>
          </w:tcPr>
          <w:p w14:paraId="29B0F67A" w14:textId="77777777" w:rsidR="00F22BD2" w:rsidRPr="002903C9" w:rsidRDefault="00F22BD2" w:rsidP="00674645">
            <w:pPr>
              <w:jc w:val="center"/>
              <w:rPr>
                <w:color w:val="000000"/>
              </w:rPr>
            </w:pPr>
          </w:p>
        </w:tc>
        <w:tc>
          <w:tcPr>
            <w:tcW w:w="706" w:type="dxa"/>
          </w:tcPr>
          <w:p w14:paraId="04EC64D0" w14:textId="77777777" w:rsidR="00F22BD2" w:rsidRPr="002903C9" w:rsidRDefault="00F22BD2" w:rsidP="00674645">
            <w:pPr>
              <w:jc w:val="center"/>
              <w:rPr>
                <w:color w:val="000000"/>
              </w:rPr>
            </w:pPr>
          </w:p>
        </w:tc>
        <w:tc>
          <w:tcPr>
            <w:tcW w:w="706" w:type="dxa"/>
          </w:tcPr>
          <w:p w14:paraId="7BE445C4" w14:textId="77777777" w:rsidR="00F22BD2" w:rsidRPr="002903C9" w:rsidRDefault="00F22BD2" w:rsidP="00674645">
            <w:pPr>
              <w:jc w:val="center"/>
              <w:rPr>
                <w:color w:val="000000"/>
              </w:rPr>
            </w:pPr>
          </w:p>
        </w:tc>
        <w:tc>
          <w:tcPr>
            <w:tcW w:w="706" w:type="dxa"/>
          </w:tcPr>
          <w:p w14:paraId="7F5577F8" w14:textId="77777777" w:rsidR="00F22BD2" w:rsidRPr="002903C9" w:rsidRDefault="00F22BD2" w:rsidP="00674645">
            <w:pPr>
              <w:jc w:val="center"/>
              <w:rPr>
                <w:color w:val="000000"/>
              </w:rPr>
            </w:pPr>
          </w:p>
        </w:tc>
        <w:tc>
          <w:tcPr>
            <w:tcW w:w="706" w:type="dxa"/>
          </w:tcPr>
          <w:p w14:paraId="0CE86A65" w14:textId="77777777" w:rsidR="00F22BD2" w:rsidRPr="002903C9" w:rsidRDefault="00F22BD2" w:rsidP="00674645">
            <w:pPr>
              <w:jc w:val="center"/>
              <w:rPr>
                <w:color w:val="000000"/>
              </w:rPr>
            </w:pPr>
          </w:p>
        </w:tc>
        <w:tc>
          <w:tcPr>
            <w:tcW w:w="706" w:type="dxa"/>
          </w:tcPr>
          <w:p w14:paraId="4B465D90" w14:textId="77777777" w:rsidR="00F22BD2" w:rsidRPr="002903C9" w:rsidRDefault="00F22BD2" w:rsidP="00674645">
            <w:pPr>
              <w:jc w:val="center"/>
              <w:rPr>
                <w:color w:val="000000"/>
              </w:rPr>
            </w:pPr>
          </w:p>
        </w:tc>
        <w:tc>
          <w:tcPr>
            <w:tcW w:w="706" w:type="dxa"/>
            <w:shd w:val="clear" w:color="auto" w:fill="auto"/>
            <w:vAlign w:val="center"/>
          </w:tcPr>
          <w:p w14:paraId="658031FB" w14:textId="77777777" w:rsidR="00F22BD2" w:rsidRPr="002903C9" w:rsidRDefault="00F22BD2" w:rsidP="00674645">
            <w:pPr>
              <w:jc w:val="center"/>
              <w:rPr>
                <w:color w:val="000000"/>
              </w:rPr>
            </w:pPr>
          </w:p>
        </w:tc>
        <w:tc>
          <w:tcPr>
            <w:tcW w:w="706" w:type="dxa"/>
            <w:vAlign w:val="center"/>
          </w:tcPr>
          <w:p w14:paraId="020A4DC4" w14:textId="77777777" w:rsidR="00F22BD2" w:rsidRPr="002903C9" w:rsidRDefault="00F22BD2" w:rsidP="00674645">
            <w:pPr>
              <w:jc w:val="center"/>
              <w:rPr>
                <w:color w:val="000000"/>
              </w:rPr>
            </w:pPr>
          </w:p>
        </w:tc>
        <w:tc>
          <w:tcPr>
            <w:tcW w:w="706" w:type="dxa"/>
            <w:vAlign w:val="center"/>
          </w:tcPr>
          <w:p w14:paraId="60561B0A" w14:textId="77777777" w:rsidR="00F22BD2" w:rsidRPr="002903C9" w:rsidRDefault="00F22BD2" w:rsidP="00674645">
            <w:pPr>
              <w:jc w:val="center"/>
              <w:rPr>
                <w:color w:val="000000"/>
              </w:rPr>
            </w:pPr>
          </w:p>
        </w:tc>
        <w:tc>
          <w:tcPr>
            <w:tcW w:w="706" w:type="dxa"/>
            <w:vAlign w:val="center"/>
          </w:tcPr>
          <w:p w14:paraId="6258295F" w14:textId="77777777" w:rsidR="00F22BD2" w:rsidRPr="002903C9" w:rsidRDefault="00F22BD2" w:rsidP="00674645">
            <w:pPr>
              <w:jc w:val="center"/>
              <w:rPr>
                <w:color w:val="000000"/>
              </w:rPr>
            </w:pPr>
          </w:p>
        </w:tc>
        <w:tc>
          <w:tcPr>
            <w:tcW w:w="844" w:type="dxa"/>
            <w:vAlign w:val="center"/>
          </w:tcPr>
          <w:p w14:paraId="6B381114" w14:textId="77777777" w:rsidR="00F22BD2" w:rsidRPr="002903C9" w:rsidRDefault="00F22BD2" w:rsidP="00674645">
            <w:pPr>
              <w:jc w:val="center"/>
              <w:rPr>
                <w:color w:val="000000"/>
              </w:rPr>
            </w:pPr>
          </w:p>
        </w:tc>
      </w:tr>
      <w:tr w:rsidR="00F22BD2" w:rsidRPr="002903C9" w14:paraId="38EF4722" w14:textId="77777777" w:rsidTr="00674645">
        <w:trPr>
          <w:trHeight w:val="173"/>
          <w:jc w:val="center"/>
        </w:trPr>
        <w:tc>
          <w:tcPr>
            <w:tcW w:w="562" w:type="dxa"/>
            <w:shd w:val="clear" w:color="auto" w:fill="auto"/>
            <w:vAlign w:val="center"/>
          </w:tcPr>
          <w:p w14:paraId="0F444CD5" w14:textId="77777777" w:rsidR="00F22BD2" w:rsidRPr="002903C9" w:rsidRDefault="00F22BD2" w:rsidP="00674645">
            <w:pPr>
              <w:jc w:val="center"/>
              <w:rPr>
                <w:color w:val="000000"/>
                <w:lang w:val="en-US"/>
              </w:rPr>
            </w:pPr>
            <w:r w:rsidRPr="002903C9">
              <w:rPr>
                <w:color w:val="000000"/>
                <w:lang w:val="en-US"/>
              </w:rPr>
              <w:t>4</w:t>
            </w:r>
          </w:p>
        </w:tc>
        <w:tc>
          <w:tcPr>
            <w:tcW w:w="1560" w:type="dxa"/>
            <w:shd w:val="clear" w:color="auto" w:fill="auto"/>
            <w:vAlign w:val="center"/>
          </w:tcPr>
          <w:p w14:paraId="4A444F29" w14:textId="77777777" w:rsidR="00F22BD2" w:rsidRPr="002903C9" w:rsidRDefault="00F22BD2" w:rsidP="00674645">
            <w:pPr>
              <w:jc w:val="center"/>
              <w:rPr>
                <w:color w:val="000000"/>
                <w:lang w:val="en-US"/>
              </w:rPr>
            </w:pPr>
            <w:r w:rsidRPr="002903C9">
              <w:rPr>
                <w:color w:val="000000"/>
                <w:spacing w:val="-6"/>
                <w:lang w:val="en-US"/>
              </w:rPr>
              <w:t>Theo quy định điểm e, khoản 3 Điều 19</w:t>
            </w:r>
          </w:p>
        </w:tc>
        <w:tc>
          <w:tcPr>
            <w:tcW w:w="616" w:type="dxa"/>
            <w:shd w:val="clear" w:color="auto" w:fill="auto"/>
            <w:vAlign w:val="center"/>
          </w:tcPr>
          <w:p w14:paraId="399DB22F" w14:textId="77777777" w:rsidR="00F22BD2" w:rsidRPr="002903C9" w:rsidRDefault="00F22BD2" w:rsidP="00674645">
            <w:pPr>
              <w:jc w:val="center"/>
              <w:rPr>
                <w:color w:val="000000"/>
              </w:rPr>
            </w:pPr>
          </w:p>
        </w:tc>
        <w:tc>
          <w:tcPr>
            <w:tcW w:w="707" w:type="dxa"/>
            <w:shd w:val="clear" w:color="auto" w:fill="auto"/>
            <w:vAlign w:val="center"/>
          </w:tcPr>
          <w:p w14:paraId="71C98A31" w14:textId="77777777" w:rsidR="00F22BD2" w:rsidRPr="002903C9" w:rsidRDefault="00F22BD2" w:rsidP="00674645">
            <w:pPr>
              <w:jc w:val="center"/>
              <w:rPr>
                <w:color w:val="000000"/>
              </w:rPr>
            </w:pPr>
          </w:p>
        </w:tc>
        <w:tc>
          <w:tcPr>
            <w:tcW w:w="707" w:type="dxa"/>
            <w:shd w:val="clear" w:color="auto" w:fill="auto"/>
            <w:vAlign w:val="center"/>
          </w:tcPr>
          <w:p w14:paraId="5BC760D3" w14:textId="77777777" w:rsidR="00F22BD2" w:rsidRPr="002903C9" w:rsidRDefault="00F22BD2" w:rsidP="00674645">
            <w:pPr>
              <w:jc w:val="center"/>
              <w:rPr>
                <w:color w:val="000000"/>
              </w:rPr>
            </w:pPr>
          </w:p>
        </w:tc>
        <w:tc>
          <w:tcPr>
            <w:tcW w:w="707" w:type="dxa"/>
            <w:shd w:val="clear" w:color="auto" w:fill="auto"/>
            <w:vAlign w:val="center"/>
          </w:tcPr>
          <w:p w14:paraId="0ADA7591" w14:textId="77777777" w:rsidR="00F22BD2" w:rsidRPr="002903C9" w:rsidRDefault="00F22BD2" w:rsidP="00674645">
            <w:pPr>
              <w:jc w:val="center"/>
              <w:rPr>
                <w:color w:val="000000"/>
              </w:rPr>
            </w:pPr>
          </w:p>
        </w:tc>
        <w:tc>
          <w:tcPr>
            <w:tcW w:w="707" w:type="dxa"/>
            <w:shd w:val="clear" w:color="auto" w:fill="auto"/>
            <w:vAlign w:val="center"/>
          </w:tcPr>
          <w:p w14:paraId="79DCF943" w14:textId="77777777" w:rsidR="00F22BD2" w:rsidRPr="002903C9" w:rsidRDefault="00F22BD2" w:rsidP="00674645">
            <w:pPr>
              <w:jc w:val="center"/>
              <w:rPr>
                <w:color w:val="000000"/>
              </w:rPr>
            </w:pPr>
          </w:p>
        </w:tc>
        <w:tc>
          <w:tcPr>
            <w:tcW w:w="706" w:type="dxa"/>
            <w:shd w:val="clear" w:color="auto" w:fill="auto"/>
            <w:vAlign w:val="center"/>
          </w:tcPr>
          <w:p w14:paraId="2D538B62" w14:textId="77777777" w:rsidR="00F22BD2" w:rsidRPr="002903C9" w:rsidRDefault="00F22BD2" w:rsidP="00674645">
            <w:pPr>
              <w:jc w:val="center"/>
              <w:rPr>
                <w:color w:val="000000"/>
              </w:rPr>
            </w:pPr>
          </w:p>
        </w:tc>
        <w:tc>
          <w:tcPr>
            <w:tcW w:w="706" w:type="dxa"/>
            <w:shd w:val="clear" w:color="auto" w:fill="auto"/>
            <w:vAlign w:val="center"/>
          </w:tcPr>
          <w:p w14:paraId="7916F4CE" w14:textId="77777777" w:rsidR="00F22BD2" w:rsidRPr="002903C9" w:rsidRDefault="00F22BD2" w:rsidP="00674645">
            <w:pPr>
              <w:jc w:val="center"/>
              <w:rPr>
                <w:color w:val="000000"/>
              </w:rPr>
            </w:pPr>
          </w:p>
        </w:tc>
        <w:tc>
          <w:tcPr>
            <w:tcW w:w="706" w:type="dxa"/>
            <w:shd w:val="clear" w:color="auto" w:fill="auto"/>
            <w:vAlign w:val="center"/>
          </w:tcPr>
          <w:p w14:paraId="00BA8A9C" w14:textId="77777777" w:rsidR="00F22BD2" w:rsidRPr="002903C9" w:rsidRDefault="00F22BD2" w:rsidP="00674645">
            <w:pPr>
              <w:jc w:val="center"/>
              <w:rPr>
                <w:color w:val="000000"/>
              </w:rPr>
            </w:pPr>
          </w:p>
        </w:tc>
        <w:tc>
          <w:tcPr>
            <w:tcW w:w="706" w:type="dxa"/>
            <w:shd w:val="clear" w:color="auto" w:fill="auto"/>
            <w:vAlign w:val="center"/>
          </w:tcPr>
          <w:p w14:paraId="0F643B3F" w14:textId="77777777" w:rsidR="00F22BD2" w:rsidRPr="002903C9" w:rsidRDefault="00F22BD2" w:rsidP="00674645">
            <w:pPr>
              <w:jc w:val="center"/>
              <w:rPr>
                <w:color w:val="000000"/>
              </w:rPr>
            </w:pPr>
          </w:p>
        </w:tc>
        <w:tc>
          <w:tcPr>
            <w:tcW w:w="706" w:type="dxa"/>
          </w:tcPr>
          <w:p w14:paraId="134198B0" w14:textId="77777777" w:rsidR="00F22BD2" w:rsidRPr="002903C9" w:rsidRDefault="00F22BD2" w:rsidP="00674645">
            <w:pPr>
              <w:jc w:val="center"/>
              <w:rPr>
                <w:color w:val="000000"/>
              </w:rPr>
            </w:pPr>
          </w:p>
        </w:tc>
        <w:tc>
          <w:tcPr>
            <w:tcW w:w="706" w:type="dxa"/>
          </w:tcPr>
          <w:p w14:paraId="568B4AC6" w14:textId="77777777" w:rsidR="00F22BD2" w:rsidRPr="002903C9" w:rsidRDefault="00F22BD2" w:rsidP="00674645">
            <w:pPr>
              <w:jc w:val="center"/>
              <w:rPr>
                <w:color w:val="000000"/>
              </w:rPr>
            </w:pPr>
          </w:p>
        </w:tc>
        <w:tc>
          <w:tcPr>
            <w:tcW w:w="706" w:type="dxa"/>
          </w:tcPr>
          <w:p w14:paraId="38C08448" w14:textId="77777777" w:rsidR="00F22BD2" w:rsidRPr="002903C9" w:rsidRDefault="00F22BD2" w:rsidP="00674645">
            <w:pPr>
              <w:jc w:val="center"/>
              <w:rPr>
                <w:color w:val="000000"/>
              </w:rPr>
            </w:pPr>
          </w:p>
        </w:tc>
        <w:tc>
          <w:tcPr>
            <w:tcW w:w="706" w:type="dxa"/>
          </w:tcPr>
          <w:p w14:paraId="4C9F80FE" w14:textId="77777777" w:rsidR="00F22BD2" w:rsidRPr="002903C9" w:rsidRDefault="00F22BD2" w:rsidP="00674645">
            <w:pPr>
              <w:jc w:val="center"/>
              <w:rPr>
                <w:color w:val="000000"/>
              </w:rPr>
            </w:pPr>
          </w:p>
        </w:tc>
        <w:tc>
          <w:tcPr>
            <w:tcW w:w="706" w:type="dxa"/>
          </w:tcPr>
          <w:p w14:paraId="1E246B04" w14:textId="77777777" w:rsidR="00F22BD2" w:rsidRPr="002903C9" w:rsidRDefault="00F22BD2" w:rsidP="00674645">
            <w:pPr>
              <w:jc w:val="center"/>
              <w:rPr>
                <w:color w:val="000000"/>
              </w:rPr>
            </w:pPr>
          </w:p>
        </w:tc>
        <w:tc>
          <w:tcPr>
            <w:tcW w:w="706" w:type="dxa"/>
            <w:shd w:val="clear" w:color="auto" w:fill="auto"/>
            <w:vAlign w:val="center"/>
          </w:tcPr>
          <w:p w14:paraId="762A2AA7" w14:textId="77777777" w:rsidR="00F22BD2" w:rsidRPr="002903C9" w:rsidRDefault="00F22BD2" w:rsidP="00674645">
            <w:pPr>
              <w:jc w:val="center"/>
              <w:rPr>
                <w:color w:val="000000"/>
              </w:rPr>
            </w:pPr>
          </w:p>
        </w:tc>
        <w:tc>
          <w:tcPr>
            <w:tcW w:w="706" w:type="dxa"/>
            <w:vAlign w:val="center"/>
          </w:tcPr>
          <w:p w14:paraId="4AB33D55" w14:textId="77777777" w:rsidR="00F22BD2" w:rsidRPr="002903C9" w:rsidRDefault="00F22BD2" w:rsidP="00674645">
            <w:pPr>
              <w:jc w:val="center"/>
              <w:rPr>
                <w:color w:val="000000"/>
              </w:rPr>
            </w:pPr>
          </w:p>
        </w:tc>
        <w:tc>
          <w:tcPr>
            <w:tcW w:w="706" w:type="dxa"/>
            <w:vAlign w:val="center"/>
          </w:tcPr>
          <w:p w14:paraId="5944B8AC" w14:textId="77777777" w:rsidR="00F22BD2" w:rsidRPr="002903C9" w:rsidRDefault="00F22BD2" w:rsidP="00674645">
            <w:pPr>
              <w:jc w:val="center"/>
              <w:rPr>
                <w:color w:val="000000"/>
              </w:rPr>
            </w:pPr>
          </w:p>
        </w:tc>
        <w:tc>
          <w:tcPr>
            <w:tcW w:w="706" w:type="dxa"/>
            <w:vAlign w:val="center"/>
          </w:tcPr>
          <w:p w14:paraId="3C6D93AC" w14:textId="77777777" w:rsidR="00F22BD2" w:rsidRPr="002903C9" w:rsidRDefault="00F22BD2" w:rsidP="00674645">
            <w:pPr>
              <w:jc w:val="center"/>
              <w:rPr>
                <w:color w:val="000000"/>
              </w:rPr>
            </w:pPr>
          </w:p>
        </w:tc>
        <w:tc>
          <w:tcPr>
            <w:tcW w:w="844" w:type="dxa"/>
            <w:vAlign w:val="center"/>
          </w:tcPr>
          <w:p w14:paraId="52C70A9F" w14:textId="77777777" w:rsidR="00F22BD2" w:rsidRPr="002903C9" w:rsidRDefault="00F22BD2" w:rsidP="00674645">
            <w:pPr>
              <w:jc w:val="center"/>
              <w:rPr>
                <w:color w:val="000000"/>
              </w:rPr>
            </w:pPr>
          </w:p>
        </w:tc>
      </w:tr>
      <w:tr w:rsidR="00F22BD2" w:rsidRPr="002903C9" w14:paraId="33F66BF4" w14:textId="77777777" w:rsidTr="00674645">
        <w:trPr>
          <w:trHeight w:val="173"/>
          <w:jc w:val="center"/>
        </w:trPr>
        <w:tc>
          <w:tcPr>
            <w:tcW w:w="562" w:type="dxa"/>
            <w:shd w:val="clear" w:color="auto" w:fill="auto"/>
            <w:vAlign w:val="center"/>
          </w:tcPr>
          <w:p w14:paraId="4E88C73B" w14:textId="77777777" w:rsidR="00F22BD2" w:rsidRPr="002903C9" w:rsidRDefault="00F22BD2" w:rsidP="00674645">
            <w:pPr>
              <w:jc w:val="center"/>
              <w:rPr>
                <w:color w:val="000000"/>
                <w:lang w:val="en-US"/>
              </w:rPr>
            </w:pPr>
            <w:r w:rsidRPr="002903C9">
              <w:rPr>
                <w:color w:val="000000"/>
                <w:lang w:val="en-US"/>
              </w:rPr>
              <w:t>5</w:t>
            </w:r>
          </w:p>
        </w:tc>
        <w:tc>
          <w:tcPr>
            <w:tcW w:w="1560" w:type="dxa"/>
            <w:shd w:val="clear" w:color="auto" w:fill="auto"/>
            <w:vAlign w:val="center"/>
          </w:tcPr>
          <w:p w14:paraId="70500124" w14:textId="77777777" w:rsidR="00F22BD2" w:rsidRPr="002903C9" w:rsidRDefault="00F22BD2" w:rsidP="00674645">
            <w:pPr>
              <w:jc w:val="center"/>
              <w:rPr>
                <w:color w:val="000000"/>
                <w:lang w:val="en-US"/>
              </w:rPr>
            </w:pPr>
            <w:r w:rsidRPr="002903C9">
              <w:rPr>
                <w:color w:val="000000"/>
                <w:spacing w:val="-6"/>
                <w:lang w:val="en-US"/>
              </w:rPr>
              <w:t>Theo quy định điểm g, khoản 3 Điều 19</w:t>
            </w:r>
          </w:p>
        </w:tc>
        <w:tc>
          <w:tcPr>
            <w:tcW w:w="616" w:type="dxa"/>
            <w:shd w:val="clear" w:color="auto" w:fill="auto"/>
            <w:vAlign w:val="center"/>
          </w:tcPr>
          <w:p w14:paraId="4848B2B2" w14:textId="77777777" w:rsidR="00F22BD2" w:rsidRPr="002903C9" w:rsidRDefault="00F22BD2" w:rsidP="00674645">
            <w:pPr>
              <w:jc w:val="center"/>
              <w:rPr>
                <w:color w:val="000000"/>
              </w:rPr>
            </w:pPr>
          </w:p>
        </w:tc>
        <w:tc>
          <w:tcPr>
            <w:tcW w:w="707" w:type="dxa"/>
            <w:shd w:val="clear" w:color="auto" w:fill="auto"/>
            <w:vAlign w:val="center"/>
          </w:tcPr>
          <w:p w14:paraId="27FC30CE" w14:textId="77777777" w:rsidR="00F22BD2" w:rsidRPr="002903C9" w:rsidRDefault="00F22BD2" w:rsidP="00674645">
            <w:pPr>
              <w:jc w:val="center"/>
              <w:rPr>
                <w:color w:val="000000"/>
              </w:rPr>
            </w:pPr>
          </w:p>
        </w:tc>
        <w:tc>
          <w:tcPr>
            <w:tcW w:w="707" w:type="dxa"/>
            <w:shd w:val="clear" w:color="auto" w:fill="auto"/>
            <w:vAlign w:val="center"/>
          </w:tcPr>
          <w:p w14:paraId="10E91605" w14:textId="77777777" w:rsidR="00F22BD2" w:rsidRPr="002903C9" w:rsidRDefault="00F22BD2" w:rsidP="00674645">
            <w:pPr>
              <w:jc w:val="center"/>
              <w:rPr>
                <w:color w:val="000000"/>
              </w:rPr>
            </w:pPr>
          </w:p>
        </w:tc>
        <w:tc>
          <w:tcPr>
            <w:tcW w:w="707" w:type="dxa"/>
            <w:shd w:val="clear" w:color="auto" w:fill="auto"/>
            <w:vAlign w:val="center"/>
          </w:tcPr>
          <w:p w14:paraId="58FE86B8" w14:textId="77777777" w:rsidR="00F22BD2" w:rsidRPr="002903C9" w:rsidRDefault="00F22BD2" w:rsidP="00674645">
            <w:pPr>
              <w:jc w:val="center"/>
              <w:rPr>
                <w:color w:val="000000"/>
              </w:rPr>
            </w:pPr>
          </w:p>
        </w:tc>
        <w:tc>
          <w:tcPr>
            <w:tcW w:w="707" w:type="dxa"/>
            <w:shd w:val="clear" w:color="auto" w:fill="auto"/>
            <w:vAlign w:val="center"/>
          </w:tcPr>
          <w:p w14:paraId="378336EE" w14:textId="77777777" w:rsidR="00F22BD2" w:rsidRPr="002903C9" w:rsidRDefault="00F22BD2" w:rsidP="00674645">
            <w:pPr>
              <w:jc w:val="center"/>
              <w:rPr>
                <w:color w:val="000000"/>
              </w:rPr>
            </w:pPr>
          </w:p>
        </w:tc>
        <w:tc>
          <w:tcPr>
            <w:tcW w:w="706" w:type="dxa"/>
            <w:shd w:val="clear" w:color="auto" w:fill="auto"/>
            <w:vAlign w:val="center"/>
          </w:tcPr>
          <w:p w14:paraId="3FDF2C7E" w14:textId="77777777" w:rsidR="00F22BD2" w:rsidRPr="002903C9" w:rsidRDefault="00F22BD2" w:rsidP="00674645">
            <w:pPr>
              <w:jc w:val="center"/>
              <w:rPr>
                <w:color w:val="000000"/>
              </w:rPr>
            </w:pPr>
          </w:p>
        </w:tc>
        <w:tc>
          <w:tcPr>
            <w:tcW w:w="706" w:type="dxa"/>
            <w:shd w:val="clear" w:color="auto" w:fill="auto"/>
            <w:vAlign w:val="center"/>
          </w:tcPr>
          <w:p w14:paraId="6FBAA40E" w14:textId="77777777" w:rsidR="00F22BD2" w:rsidRPr="002903C9" w:rsidRDefault="00F22BD2" w:rsidP="00674645">
            <w:pPr>
              <w:jc w:val="center"/>
              <w:rPr>
                <w:color w:val="000000"/>
              </w:rPr>
            </w:pPr>
          </w:p>
        </w:tc>
        <w:tc>
          <w:tcPr>
            <w:tcW w:w="706" w:type="dxa"/>
            <w:shd w:val="clear" w:color="auto" w:fill="auto"/>
            <w:vAlign w:val="center"/>
          </w:tcPr>
          <w:p w14:paraId="66349576" w14:textId="77777777" w:rsidR="00F22BD2" w:rsidRPr="002903C9" w:rsidRDefault="00F22BD2" w:rsidP="00674645">
            <w:pPr>
              <w:jc w:val="center"/>
              <w:rPr>
                <w:color w:val="000000"/>
              </w:rPr>
            </w:pPr>
          </w:p>
        </w:tc>
        <w:tc>
          <w:tcPr>
            <w:tcW w:w="706" w:type="dxa"/>
            <w:shd w:val="clear" w:color="auto" w:fill="auto"/>
            <w:vAlign w:val="center"/>
          </w:tcPr>
          <w:p w14:paraId="0A56AAC2" w14:textId="77777777" w:rsidR="00F22BD2" w:rsidRPr="002903C9" w:rsidRDefault="00F22BD2" w:rsidP="00674645">
            <w:pPr>
              <w:jc w:val="center"/>
              <w:rPr>
                <w:color w:val="000000"/>
              </w:rPr>
            </w:pPr>
          </w:p>
        </w:tc>
        <w:tc>
          <w:tcPr>
            <w:tcW w:w="706" w:type="dxa"/>
          </w:tcPr>
          <w:p w14:paraId="39E1949E" w14:textId="77777777" w:rsidR="00F22BD2" w:rsidRPr="002903C9" w:rsidRDefault="00F22BD2" w:rsidP="00674645">
            <w:pPr>
              <w:jc w:val="center"/>
              <w:rPr>
                <w:color w:val="000000"/>
              </w:rPr>
            </w:pPr>
          </w:p>
        </w:tc>
        <w:tc>
          <w:tcPr>
            <w:tcW w:w="706" w:type="dxa"/>
          </w:tcPr>
          <w:p w14:paraId="1E0F3775" w14:textId="77777777" w:rsidR="00F22BD2" w:rsidRPr="002903C9" w:rsidRDefault="00F22BD2" w:rsidP="00674645">
            <w:pPr>
              <w:jc w:val="center"/>
              <w:rPr>
                <w:color w:val="000000"/>
              </w:rPr>
            </w:pPr>
          </w:p>
        </w:tc>
        <w:tc>
          <w:tcPr>
            <w:tcW w:w="706" w:type="dxa"/>
          </w:tcPr>
          <w:p w14:paraId="48CF56F9" w14:textId="77777777" w:rsidR="00F22BD2" w:rsidRPr="002903C9" w:rsidRDefault="00F22BD2" w:rsidP="00674645">
            <w:pPr>
              <w:jc w:val="center"/>
              <w:rPr>
                <w:color w:val="000000"/>
              </w:rPr>
            </w:pPr>
          </w:p>
        </w:tc>
        <w:tc>
          <w:tcPr>
            <w:tcW w:w="706" w:type="dxa"/>
          </w:tcPr>
          <w:p w14:paraId="554875A2" w14:textId="77777777" w:rsidR="00F22BD2" w:rsidRPr="002903C9" w:rsidRDefault="00F22BD2" w:rsidP="00674645">
            <w:pPr>
              <w:jc w:val="center"/>
              <w:rPr>
                <w:color w:val="000000"/>
              </w:rPr>
            </w:pPr>
          </w:p>
        </w:tc>
        <w:tc>
          <w:tcPr>
            <w:tcW w:w="706" w:type="dxa"/>
          </w:tcPr>
          <w:p w14:paraId="57D5A643" w14:textId="77777777" w:rsidR="00F22BD2" w:rsidRPr="002903C9" w:rsidRDefault="00F22BD2" w:rsidP="00674645">
            <w:pPr>
              <w:jc w:val="center"/>
              <w:rPr>
                <w:color w:val="000000"/>
              </w:rPr>
            </w:pPr>
          </w:p>
        </w:tc>
        <w:tc>
          <w:tcPr>
            <w:tcW w:w="706" w:type="dxa"/>
            <w:shd w:val="clear" w:color="auto" w:fill="auto"/>
            <w:vAlign w:val="center"/>
          </w:tcPr>
          <w:p w14:paraId="3A582D16" w14:textId="77777777" w:rsidR="00F22BD2" w:rsidRPr="002903C9" w:rsidRDefault="00F22BD2" w:rsidP="00674645">
            <w:pPr>
              <w:jc w:val="center"/>
              <w:rPr>
                <w:color w:val="000000"/>
              </w:rPr>
            </w:pPr>
          </w:p>
        </w:tc>
        <w:tc>
          <w:tcPr>
            <w:tcW w:w="706" w:type="dxa"/>
            <w:vAlign w:val="center"/>
          </w:tcPr>
          <w:p w14:paraId="63C6692D" w14:textId="77777777" w:rsidR="00F22BD2" w:rsidRPr="002903C9" w:rsidRDefault="00F22BD2" w:rsidP="00674645">
            <w:pPr>
              <w:jc w:val="center"/>
              <w:rPr>
                <w:color w:val="000000"/>
              </w:rPr>
            </w:pPr>
          </w:p>
        </w:tc>
        <w:tc>
          <w:tcPr>
            <w:tcW w:w="706" w:type="dxa"/>
            <w:vAlign w:val="center"/>
          </w:tcPr>
          <w:p w14:paraId="4DBDC86D" w14:textId="77777777" w:rsidR="00F22BD2" w:rsidRPr="002903C9" w:rsidRDefault="00F22BD2" w:rsidP="00674645">
            <w:pPr>
              <w:jc w:val="center"/>
              <w:rPr>
                <w:color w:val="000000"/>
              </w:rPr>
            </w:pPr>
          </w:p>
        </w:tc>
        <w:tc>
          <w:tcPr>
            <w:tcW w:w="706" w:type="dxa"/>
            <w:vAlign w:val="center"/>
          </w:tcPr>
          <w:p w14:paraId="04BED8B7" w14:textId="77777777" w:rsidR="00F22BD2" w:rsidRPr="002903C9" w:rsidRDefault="00F22BD2" w:rsidP="00674645">
            <w:pPr>
              <w:jc w:val="center"/>
              <w:rPr>
                <w:color w:val="000000"/>
              </w:rPr>
            </w:pPr>
          </w:p>
        </w:tc>
        <w:tc>
          <w:tcPr>
            <w:tcW w:w="844" w:type="dxa"/>
            <w:vAlign w:val="center"/>
          </w:tcPr>
          <w:p w14:paraId="288C932A" w14:textId="77777777" w:rsidR="00F22BD2" w:rsidRPr="002903C9" w:rsidRDefault="00F22BD2" w:rsidP="00674645">
            <w:pPr>
              <w:jc w:val="center"/>
              <w:rPr>
                <w:color w:val="000000"/>
              </w:rPr>
            </w:pPr>
          </w:p>
        </w:tc>
      </w:tr>
      <w:tr w:rsidR="00F22BD2" w:rsidRPr="002903C9" w14:paraId="6DA1922D" w14:textId="77777777" w:rsidTr="00674645">
        <w:trPr>
          <w:jc w:val="center"/>
        </w:trPr>
        <w:tc>
          <w:tcPr>
            <w:tcW w:w="562" w:type="dxa"/>
            <w:shd w:val="clear" w:color="auto" w:fill="auto"/>
            <w:vAlign w:val="center"/>
          </w:tcPr>
          <w:p w14:paraId="0F98443D" w14:textId="77777777" w:rsidR="00F22BD2" w:rsidRPr="002903C9" w:rsidRDefault="00F22BD2" w:rsidP="00674645">
            <w:pPr>
              <w:jc w:val="center"/>
              <w:rPr>
                <w:color w:val="000000"/>
                <w:lang w:val="en-US"/>
              </w:rPr>
            </w:pPr>
            <w:r w:rsidRPr="002903C9">
              <w:rPr>
                <w:color w:val="000000"/>
                <w:lang w:val="en-US"/>
              </w:rPr>
              <w:t>6</w:t>
            </w:r>
          </w:p>
        </w:tc>
        <w:tc>
          <w:tcPr>
            <w:tcW w:w="1560" w:type="dxa"/>
            <w:shd w:val="clear" w:color="auto" w:fill="auto"/>
            <w:vAlign w:val="center"/>
          </w:tcPr>
          <w:p w14:paraId="5F7E8E68" w14:textId="77777777" w:rsidR="00F22BD2" w:rsidRPr="002903C9" w:rsidRDefault="00F22BD2" w:rsidP="00674645">
            <w:pPr>
              <w:jc w:val="center"/>
              <w:rPr>
                <w:color w:val="000000"/>
                <w:lang w:val="en-US"/>
              </w:rPr>
            </w:pPr>
            <w:r w:rsidRPr="002903C9">
              <w:rPr>
                <w:color w:val="000000"/>
                <w:spacing w:val="-6"/>
                <w:lang w:val="en-US"/>
              </w:rPr>
              <w:t>Theo quy định điểm h, khoản 3 Điều 19</w:t>
            </w:r>
          </w:p>
        </w:tc>
        <w:tc>
          <w:tcPr>
            <w:tcW w:w="616" w:type="dxa"/>
            <w:shd w:val="clear" w:color="auto" w:fill="auto"/>
            <w:vAlign w:val="center"/>
          </w:tcPr>
          <w:p w14:paraId="152A191B" w14:textId="77777777" w:rsidR="00F22BD2" w:rsidRPr="002903C9" w:rsidRDefault="00F22BD2" w:rsidP="00674645">
            <w:pPr>
              <w:jc w:val="center"/>
              <w:rPr>
                <w:color w:val="000000"/>
              </w:rPr>
            </w:pPr>
          </w:p>
        </w:tc>
        <w:tc>
          <w:tcPr>
            <w:tcW w:w="707" w:type="dxa"/>
            <w:shd w:val="clear" w:color="auto" w:fill="auto"/>
            <w:vAlign w:val="center"/>
          </w:tcPr>
          <w:p w14:paraId="0B11D4D0" w14:textId="77777777" w:rsidR="00F22BD2" w:rsidRPr="002903C9" w:rsidRDefault="00F22BD2" w:rsidP="00674645">
            <w:pPr>
              <w:jc w:val="center"/>
              <w:rPr>
                <w:color w:val="000000"/>
              </w:rPr>
            </w:pPr>
          </w:p>
        </w:tc>
        <w:tc>
          <w:tcPr>
            <w:tcW w:w="707" w:type="dxa"/>
            <w:shd w:val="clear" w:color="auto" w:fill="auto"/>
            <w:vAlign w:val="center"/>
          </w:tcPr>
          <w:p w14:paraId="461DE549" w14:textId="77777777" w:rsidR="00F22BD2" w:rsidRPr="002903C9" w:rsidRDefault="00F22BD2" w:rsidP="00674645">
            <w:pPr>
              <w:jc w:val="center"/>
              <w:rPr>
                <w:color w:val="000000"/>
              </w:rPr>
            </w:pPr>
          </w:p>
        </w:tc>
        <w:tc>
          <w:tcPr>
            <w:tcW w:w="707" w:type="dxa"/>
            <w:shd w:val="clear" w:color="auto" w:fill="auto"/>
            <w:vAlign w:val="center"/>
          </w:tcPr>
          <w:p w14:paraId="03F2046E" w14:textId="77777777" w:rsidR="00F22BD2" w:rsidRPr="002903C9" w:rsidRDefault="00F22BD2" w:rsidP="00674645">
            <w:pPr>
              <w:jc w:val="center"/>
              <w:rPr>
                <w:color w:val="000000"/>
              </w:rPr>
            </w:pPr>
          </w:p>
        </w:tc>
        <w:tc>
          <w:tcPr>
            <w:tcW w:w="707" w:type="dxa"/>
            <w:shd w:val="clear" w:color="auto" w:fill="auto"/>
            <w:vAlign w:val="center"/>
          </w:tcPr>
          <w:p w14:paraId="76A09A71" w14:textId="77777777" w:rsidR="00F22BD2" w:rsidRPr="002903C9" w:rsidRDefault="00F22BD2" w:rsidP="00674645">
            <w:pPr>
              <w:jc w:val="center"/>
              <w:rPr>
                <w:color w:val="000000"/>
              </w:rPr>
            </w:pPr>
          </w:p>
        </w:tc>
        <w:tc>
          <w:tcPr>
            <w:tcW w:w="706" w:type="dxa"/>
            <w:shd w:val="clear" w:color="auto" w:fill="auto"/>
            <w:vAlign w:val="center"/>
          </w:tcPr>
          <w:p w14:paraId="0A51E0E2" w14:textId="77777777" w:rsidR="00F22BD2" w:rsidRPr="002903C9" w:rsidRDefault="00F22BD2" w:rsidP="00674645">
            <w:pPr>
              <w:jc w:val="center"/>
              <w:rPr>
                <w:color w:val="000000"/>
              </w:rPr>
            </w:pPr>
          </w:p>
        </w:tc>
        <w:tc>
          <w:tcPr>
            <w:tcW w:w="706" w:type="dxa"/>
            <w:shd w:val="clear" w:color="auto" w:fill="auto"/>
            <w:vAlign w:val="center"/>
          </w:tcPr>
          <w:p w14:paraId="022CED16" w14:textId="77777777" w:rsidR="00F22BD2" w:rsidRPr="002903C9" w:rsidRDefault="00F22BD2" w:rsidP="00674645">
            <w:pPr>
              <w:jc w:val="center"/>
              <w:rPr>
                <w:color w:val="000000"/>
              </w:rPr>
            </w:pPr>
          </w:p>
        </w:tc>
        <w:tc>
          <w:tcPr>
            <w:tcW w:w="706" w:type="dxa"/>
            <w:shd w:val="clear" w:color="auto" w:fill="auto"/>
            <w:vAlign w:val="center"/>
          </w:tcPr>
          <w:p w14:paraId="10901433" w14:textId="77777777" w:rsidR="00F22BD2" w:rsidRPr="002903C9" w:rsidRDefault="00F22BD2" w:rsidP="00674645">
            <w:pPr>
              <w:jc w:val="center"/>
              <w:rPr>
                <w:color w:val="000000"/>
              </w:rPr>
            </w:pPr>
          </w:p>
        </w:tc>
        <w:tc>
          <w:tcPr>
            <w:tcW w:w="706" w:type="dxa"/>
            <w:shd w:val="clear" w:color="auto" w:fill="auto"/>
            <w:vAlign w:val="center"/>
          </w:tcPr>
          <w:p w14:paraId="0263ACA5" w14:textId="77777777" w:rsidR="00F22BD2" w:rsidRPr="002903C9" w:rsidRDefault="00F22BD2" w:rsidP="00674645">
            <w:pPr>
              <w:jc w:val="center"/>
              <w:rPr>
                <w:color w:val="000000"/>
              </w:rPr>
            </w:pPr>
          </w:p>
        </w:tc>
        <w:tc>
          <w:tcPr>
            <w:tcW w:w="706" w:type="dxa"/>
          </w:tcPr>
          <w:p w14:paraId="44E2DE54" w14:textId="77777777" w:rsidR="00F22BD2" w:rsidRPr="002903C9" w:rsidRDefault="00F22BD2" w:rsidP="00674645">
            <w:pPr>
              <w:jc w:val="center"/>
              <w:rPr>
                <w:color w:val="000000"/>
              </w:rPr>
            </w:pPr>
          </w:p>
        </w:tc>
        <w:tc>
          <w:tcPr>
            <w:tcW w:w="706" w:type="dxa"/>
          </w:tcPr>
          <w:p w14:paraId="4E7812AF" w14:textId="77777777" w:rsidR="00F22BD2" w:rsidRPr="002903C9" w:rsidRDefault="00F22BD2" w:rsidP="00674645">
            <w:pPr>
              <w:jc w:val="center"/>
              <w:rPr>
                <w:color w:val="000000"/>
              </w:rPr>
            </w:pPr>
          </w:p>
        </w:tc>
        <w:tc>
          <w:tcPr>
            <w:tcW w:w="706" w:type="dxa"/>
          </w:tcPr>
          <w:p w14:paraId="6F71B011" w14:textId="77777777" w:rsidR="00F22BD2" w:rsidRPr="002903C9" w:rsidRDefault="00F22BD2" w:rsidP="00674645">
            <w:pPr>
              <w:jc w:val="center"/>
              <w:rPr>
                <w:color w:val="000000"/>
              </w:rPr>
            </w:pPr>
          </w:p>
        </w:tc>
        <w:tc>
          <w:tcPr>
            <w:tcW w:w="706" w:type="dxa"/>
          </w:tcPr>
          <w:p w14:paraId="777C7CF9" w14:textId="77777777" w:rsidR="00F22BD2" w:rsidRPr="002903C9" w:rsidRDefault="00F22BD2" w:rsidP="00674645">
            <w:pPr>
              <w:jc w:val="center"/>
              <w:rPr>
                <w:color w:val="000000"/>
              </w:rPr>
            </w:pPr>
          </w:p>
        </w:tc>
        <w:tc>
          <w:tcPr>
            <w:tcW w:w="706" w:type="dxa"/>
          </w:tcPr>
          <w:p w14:paraId="7DD365F2" w14:textId="77777777" w:rsidR="00F22BD2" w:rsidRPr="002903C9" w:rsidRDefault="00F22BD2" w:rsidP="00674645">
            <w:pPr>
              <w:jc w:val="center"/>
              <w:rPr>
                <w:color w:val="000000"/>
              </w:rPr>
            </w:pPr>
          </w:p>
        </w:tc>
        <w:tc>
          <w:tcPr>
            <w:tcW w:w="706" w:type="dxa"/>
            <w:shd w:val="clear" w:color="auto" w:fill="auto"/>
            <w:vAlign w:val="center"/>
          </w:tcPr>
          <w:p w14:paraId="31FB011B" w14:textId="77777777" w:rsidR="00F22BD2" w:rsidRPr="002903C9" w:rsidRDefault="00F22BD2" w:rsidP="00674645">
            <w:pPr>
              <w:jc w:val="center"/>
              <w:rPr>
                <w:color w:val="000000"/>
              </w:rPr>
            </w:pPr>
          </w:p>
        </w:tc>
        <w:tc>
          <w:tcPr>
            <w:tcW w:w="706" w:type="dxa"/>
            <w:vAlign w:val="center"/>
          </w:tcPr>
          <w:p w14:paraId="05663CF5" w14:textId="77777777" w:rsidR="00F22BD2" w:rsidRPr="002903C9" w:rsidRDefault="00F22BD2" w:rsidP="00674645">
            <w:pPr>
              <w:jc w:val="center"/>
              <w:rPr>
                <w:color w:val="000000"/>
              </w:rPr>
            </w:pPr>
          </w:p>
        </w:tc>
        <w:tc>
          <w:tcPr>
            <w:tcW w:w="706" w:type="dxa"/>
            <w:vAlign w:val="center"/>
          </w:tcPr>
          <w:p w14:paraId="3E3D35CE" w14:textId="77777777" w:rsidR="00F22BD2" w:rsidRPr="002903C9" w:rsidRDefault="00F22BD2" w:rsidP="00674645">
            <w:pPr>
              <w:jc w:val="center"/>
              <w:rPr>
                <w:color w:val="000000"/>
              </w:rPr>
            </w:pPr>
          </w:p>
        </w:tc>
        <w:tc>
          <w:tcPr>
            <w:tcW w:w="706" w:type="dxa"/>
            <w:vAlign w:val="center"/>
          </w:tcPr>
          <w:p w14:paraId="4D45FF85" w14:textId="77777777" w:rsidR="00F22BD2" w:rsidRPr="002903C9" w:rsidRDefault="00F22BD2" w:rsidP="00674645">
            <w:pPr>
              <w:jc w:val="center"/>
              <w:rPr>
                <w:color w:val="000000"/>
              </w:rPr>
            </w:pPr>
          </w:p>
        </w:tc>
        <w:tc>
          <w:tcPr>
            <w:tcW w:w="844" w:type="dxa"/>
            <w:vAlign w:val="center"/>
          </w:tcPr>
          <w:p w14:paraId="1168696F" w14:textId="77777777" w:rsidR="00F22BD2" w:rsidRPr="002903C9" w:rsidRDefault="00F22BD2" w:rsidP="00674645">
            <w:pPr>
              <w:jc w:val="center"/>
              <w:rPr>
                <w:color w:val="000000"/>
              </w:rPr>
            </w:pPr>
          </w:p>
        </w:tc>
      </w:tr>
      <w:tr w:rsidR="00F22BD2" w:rsidRPr="002903C9" w14:paraId="097BE7E4" w14:textId="77777777" w:rsidTr="00674645">
        <w:trPr>
          <w:trHeight w:val="486"/>
          <w:jc w:val="center"/>
        </w:trPr>
        <w:tc>
          <w:tcPr>
            <w:tcW w:w="562" w:type="dxa"/>
            <w:shd w:val="clear" w:color="auto" w:fill="auto"/>
            <w:vAlign w:val="center"/>
          </w:tcPr>
          <w:p w14:paraId="6A71B3CB" w14:textId="77777777" w:rsidR="00F22BD2" w:rsidRPr="002903C9" w:rsidRDefault="00F22BD2" w:rsidP="00674645">
            <w:pPr>
              <w:jc w:val="center"/>
              <w:rPr>
                <w:color w:val="000000"/>
              </w:rPr>
            </w:pPr>
          </w:p>
        </w:tc>
        <w:tc>
          <w:tcPr>
            <w:tcW w:w="1560" w:type="dxa"/>
            <w:shd w:val="clear" w:color="auto" w:fill="auto"/>
            <w:vAlign w:val="center"/>
          </w:tcPr>
          <w:p w14:paraId="270B5EDF" w14:textId="77777777" w:rsidR="00F22BD2" w:rsidRPr="002903C9" w:rsidRDefault="00F22BD2" w:rsidP="00674645">
            <w:pPr>
              <w:jc w:val="center"/>
              <w:rPr>
                <w:b/>
                <w:color w:val="000000"/>
              </w:rPr>
            </w:pPr>
            <w:r w:rsidRPr="002903C9">
              <w:rPr>
                <w:b/>
                <w:color w:val="000000"/>
              </w:rPr>
              <w:t>Tổng số</w:t>
            </w:r>
          </w:p>
        </w:tc>
        <w:tc>
          <w:tcPr>
            <w:tcW w:w="616" w:type="dxa"/>
            <w:shd w:val="clear" w:color="auto" w:fill="auto"/>
            <w:vAlign w:val="center"/>
          </w:tcPr>
          <w:p w14:paraId="7A43489B" w14:textId="77777777" w:rsidR="00F22BD2" w:rsidRPr="002903C9" w:rsidRDefault="00F22BD2" w:rsidP="00674645">
            <w:pPr>
              <w:jc w:val="center"/>
              <w:rPr>
                <w:color w:val="000000"/>
              </w:rPr>
            </w:pPr>
          </w:p>
        </w:tc>
        <w:tc>
          <w:tcPr>
            <w:tcW w:w="707" w:type="dxa"/>
            <w:shd w:val="clear" w:color="auto" w:fill="auto"/>
            <w:vAlign w:val="center"/>
          </w:tcPr>
          <w:p w14:paraId="024559F9" w14:textId="77777777" w:rsidR="00F22BD2" w:rsidRPr="002903C9" w:rsidRDefault="00F22BD2" w:rsidP="00674645">
            <w:pPr>
              <w:jc w:val="center"/>
              <w:rPr>
                <w:color w:val="000000"/>
              </w:rPr>
            </w:pPr>
          </w:p>
        </w:tc>
        <w:tc>
          <w:tcPr>
            <w:tcW w:w="707" w:type="dxa"/>
            <w:shd w:val="clear" w:color="auto" w:fill="auto"/>
            <w:vAlign w:val="center"/>
          </w:tcPr>
          <w:p w14:paraId="39995C15" w14:textId="77777777" w:rsidR="00F22BD2" w:rsidRPr="002903C9" w:rsidRDefault="00F22BD2" w:rsidP="00674645">
            <w:pPr>
              <w:jc w:val="center"/>
              <w:rPr>
                <w:color w:val="000000"/>
              </w:rPr>
            </w:pPr>
          </w:p>
        </w:tc>
        <w:tc>
          <w:tcPr>
            <w:tcW w:w="707" w:type="dxa"/>
            <w:shd w:val="clear" w:color="auto" w:fill="auto"/>
            <w:vAlign w:val="center"/>
          </w:tcPr>
          <w:p w14:paraId="4B6E5511" w14:textId="77777777" w:rsidR="00674645" w:rsidRPr="00674645" w:rsidRDefault="00674645" w:rsidP="00674645">
            <w:pPr>
              <w:rPr>
                <w:lang w:val="en-US"/>
              </w:rPr>
            </w:pPr>
          </w:p>
        </w:tc>
        <w:tc>
          <w:tcPr>
            <w:tcW w:w="707" w:type="dxa"/>
            <w:shd w:val="clear" w:color="auto" w:fill="auto"/>
            <w:vAlign w:val="center"/>
          </w:tcPr>
          <w:p w14:paraId="62C249EF" w14:textId="77777777" w:rsidR="00F22BD2" w:rsidRPr="002903C9" w:rsidRDefault="00F22BD2" w:rsidP="00674645">
            <w:pPr>
              <w:jc w:val="center"/>
              <w:rPr>
                <w:color w:val="000000"/>
              </w:rPr>
            </w:pPr>
          </w:p>
        </w:tc>
        <w:tc>
          <w:tcPr>
            <w:tcW w:w="706" w:type="dxa"/>
            <w:shd w:val="clear" w:color="auto" w:fill="auto"/>
            <w:vAlign w:val="center"/>
          </w:tcPr>
          <w:p w14:paraId="529B5115" w14:textId="77777777" w:rsidR="00F22BD2" w:rsidRPr="002903C9" w:rsidRDefault="00F22BD2" w:rsidP="00674645">
            <w:pPr>
              <w:jc w:val="center"/>
              <w:rPr>
                <w:color w:val="000000"/>
              </w:rPr>
            </w:pPr>
          </w:p>
        </w:tc>
        <w:tc>
          <w:tcPr>
            <w:tcW w:w="706" w:type="dxa"/>
            <w:shd w:val="clear" w:color="auto" w:fill="auto"/>
            <w:vAlign w:val="center"/>
          </w:tcPr>
          <w:p w14:paraId="2B8264C0" w14:textId="77777777" w:rsidR="00F22BD2" w:rsidRPr="002903C9" w:rsidRDefault="00F22BD2" w:rsidP="00674645">
            <w:pPr>
              <w:jc w:val="center"/>
              <w:rPr>
                <w:color w:val="000000"/>
              </w:rPr>
            </w:pPr>
          </w:p>
        </w:tc>
        <w:tc>
          <w:tcPr>
            <w:tcW w:w="706" w:type="dxa"/>
            <w:shd w:val="clear" w:color="auto" w:fill="auto"/>
            <w:vAlign w:val="center"/>
          </w:tcPr>
          <w:p w14:paraId="445FF696" w14:textId="77777777" w:rsidR="00F22BD2" w:rsidRPr="002903C9" w:rsidRDefault="00F22BD2" w:rsidP="00674645">
            <w:pPr>
              <w:jc w:val="center"/>
              <w:rPr>
                <w:color w:val="000000"/>
              </w:rPr>
            </w:pPr>
          </w:p>
        </w:tc>
        <w:tc>
          <w:tcPr>
            <w:tcW w:w="706" w:type="dxa"/>
            <w:shd w:val="clear" w:color="auto" w:fill="auto"/>
            <w:vAlign w:val="center"/>
          </w:tcPr>
          <w:p w14:paraId="3083B45B" w14:textId="77777777" w:rsidR="00F22BD2" w:rsidRPr="002903C9" w:rsidRDefault="00F22BD2" w:rsidP="00674645">
            <w:pPr>
              <w:jc w:val="center"/>
              <w:rPr>
                <w:color w:val="000000"/>
              </w:rPr>
            </w:pPr>
          </w:p>
        </w:tc>
        <w:tc>
          <w:tcPr>
            <w:tcW w:w="706" w:type="dxa"/>
            <w:shd w:val="clear" w:color="auto" w:fill="auto"/>
            <w:vAlign w:val="center"/>
          </w:tcPr>
          <w:p w14:paraId="47AAD50F" w14:textId="77777777" w:rsidR="00F22BD2" w:rsidRPr="002903C9" w:rsidRDefault="00F22BD2" w:rsidP="00674645">
            <w:pPr>
              <w:jc w:val="center"/>
              <w:rPr>
                <w:color w:val="000000"/>
              </w:rPr>
            </w:pPr>
          </w:p>
        </w:tc>
        <w:tc>
          <w:tcPr>
            <w:tcW w:w="706" w:type="dxa"/>
          </w:tcPr>
          <w:p w14:paraId="7FBC7DA8" w14:textId="77777777" w:rsidR="00F22BD2" w:rsidRPr="002903C9" w:rsidRDefault="00F22BD2" w:rsidP="00674645">
            <w:pPr>
              <w:jc w:val="center"/>
              <w:rPr>
                <w:color w:val="000000"/>
              </w:rPr>
            </w:pPr>
          </w:p>
        </w:tc>
        <w:tc>
          <w:tcPr>
            <w:tcW w:w="706" w:type="dxa"/>
          </w:tcPr>
          <w:p w14:paraId="7D2D94BB" w14:textId="77777777" w:rsidR="00F22BD2" w:rsidRPr="002903C9" w:rsidRDefault="00F22BD2" w:rsidP="00674645">
            <w:pPr>
              <w:jc w:val="center"/>
              <w:rPr>
                <w:color w:val="000000"/>
              </w:rPr>
            </w:pPr>
          </w:p>
        </w:tc>
        <w:tc>
          <w:tcPr>
            <w:tcW w:w="706" w:type="dxa"/>
          </w:tcPr>
          <w:p w14:paraId="58AFD021" w14:textId="77777777" w:rsidR="00F22BD2" w:rsidRPr="002903C9" w:rsidRDefault="00F22BD2" w:rsidP="00674645">
            <w:pPr>
              <w:jc w:val="center"/>
              <w:rPr>
                <w:color w:val="000000"/>
              </w:rPr>
            </w:pPr>
          </w:p>
        </w:tc>
        <w:tc>
          <w:tcPr>
            <w:tcW w:w="706" w:type="dxa"/>
          </w:tcPr>
          <w:p w14:paraId="6BD0681D" w14:textId="77777777" w:rsidR="00F22BD2" w:rsidRPr="002903C9" w:rsidRDefault="00F22BD2" w:rsidP="00674645">
            <w:pPr>
              <w:jc w:val="center"/>
              <w:rPr>
                <w:color w:val="000000"/>
              </w:rPr>
            </w:pPr>
          </w:p>
        </w:tc>
        <w:tc>
          <w:tcPr>
            <w:tcW w:w="706" w:type="dxa"/>
            <w:shd w:val="clear" w:color="auto" w:fill="auto"/>
            <w:vAlign w:val="center"/>
          </w:tcPr>
          <w:p w14:paraId="3537107B" w14:textId="77777777" w:rsidR="00F22BD2" w:rsidRPr="002903C9" w:rsidRDefault="00F22BD2" w:rsidP="00674645">
            <w:pPr>
              <w:jc w:val="center"/>
              <w:rPr>
                <w:color w:val="000000"/>
              </w:rPr>
            </w:pPr>
          </w:p>
        </w:tc>
        <w:tc>
          <w:tcPr>
            <w:tcW w:w="706" w:type="dxa"/>
            <w:vAlign w:val="center"/>
          </w:tcPr>
          <w:p w14:paraId="1C80008C" w14:textId="77777777" w:rsidR="00F22BD2" w:rsidRPr="002903C9" w:rsidRDefault="00F22BD2" w:rsidP="00674645">
            <w:pPr>
              <w:jc w:val="center"/>
              <w:rPr>
                <w:color w:val="000000"/>
              </w:rPr>
            </w:pPr>
          </w:p>
        </w:tc>
        <w:tc>
          <w:tcPr>
            <w:tcW w:w="706" w:type="dxa"/>
            <w:vAlign w:val="center"/>
          </w:tcPr>
          <w:p w14:paraId="75A1C7BC" w14:textId="77777777" w:rsidR="00F22BD2" w:rsidRPr="002903C9" w:rsidRDefault="00F22BD2" w:rsidP="00674645">
            <w:pPr>
              <w:jc w:val="center"/>
              <w:rPr>
                <w:color w:val="000000"/>
              </w:rPr>
            </w:pPr>
          </w:p>
        </w:tc>
        <w:tc>
          <w:tcPr>
            <w:tcW w:w="706" w:type="dxa"/>
            <w:vAlign w:val="center"/>
          </w:tcPr>
          <w:p w14:paraId="5A785F12" w14:textId="77777777" w:rsidR="00F22BD2" w:rsidRPr="002903C9" w:rsidRDefault="00F22BD2" w:rsidP="00674645">
            <w:pPr>
              <w:jc w:val="center"/>
              <w:rPr>
                <w:color w:val="000000"/>
              </w:rPr>
            </w:pPr>
          </w:p>
        </w:tc>
        <w:tc>
          <w:tcPr>
            <w:tcW w:w="844" w:type="dxa"/>
            <w:vAlign w:val="center"/>
          </w:tcPr>
          <w:p w14:paraId="56E42568" w14:textId="77777777" w:rsidR="00F22BD2" w:rsidRPr="002903C9" w:rsidRDefault="00F22BD2" w:rsidP="00674645">
            <w:pPr>
              <w:jc w:val="center"/>
              <w:rPr>
                <w:color w:val="000000"/>
              </w:rPr>
            </w:pPr>
          </w:p>
        </w:tc>
      </w:tr>
    </w:tbl>
    <w:p w14:paraId="7F42E03E" w14:textId="77777777" w:rsidR="00674645" w:rsidRPr="000946E9" w:rsidRDefault="00F22BD2" w:rsidP="00F22BD2">
      <w:pPr>
        <w:jc w:val="both"/>
        <w:rPr>
          <w:i/>
          <w:iCs/>
          <w:color w:val="000000" w:themeColor="text1"/>
          <w:lang w:val="en-US"/>
        </w:rPr>
      </w:pPr>
      <w:r w:rsidRPr="000946E9">
        <w:rPr>
          <w:b/>
          <w:i/>
          <w:color w:val="000000" w:themeColor="text1"/>
        </w:rPr>
        <w:t>Ghi chú:</w:t>
      </w:r>
      <w:r w:rsidRPr="000946E9">
        <w:rPr>
          <w:i/>
          <w:iCs/>
          <w:color w:val="000000" w:themeColor="text1"/>
        </w:rPr>
        <w:t xml:space="preserve"> </w:t>
      </w:r>
    </w:p>
    <w:p w14:paraId="717BD8E3" w14:textId="0092152C" w:rsidR="00F22BD2" w:rsidRPr="000946E9" w:rsidRDefault="00F22BD2" w:rsidP="00F22BD2">
      <w:pPr>
        <w:jc w:val="both"/>
        <w:rPr>
          <w:color w:val="000000" w:themeColor="text1"/>
          <w:spacing w:val="-4"/>
          <w:lang w:val="en-US"/>
        </w:rPr>
      </w:pPr>
      <w:r w:rsidRPr="000946E9">
        <w:rPr>
          <w:color w:val="000000" w:themeColor="text1"/>
          <w:spacing w:val="-4"/>
        </w:rPr>
        <w:t xml:space="preserve">“LĐ”: lãnh đạo Phòng Cảnh sát phòng cháy, chữa cháy và cứu nạn, cứu hộ; “CH”: </w:t>
      </w:r>
      <w:r w:rsidR="00674645" w:rsidRPr="000946E9">
        <w:rPr>
          <w:color w:val="000000" w:themeColor="text1"/>
          <w:spacing w:val="-4"/>
          <w:lang w:val="en-US"/>
        </w:rPr>
        <w:t>c</w:t>
      </w:r>
      <w:r w:rsidRPr="000946E9">
        <w:rPr>
          <w:color w:val="000000" w:themeColor="text1"/>
          <w:spacing w:val="-4"/>
        </w:rPr>
        <w:t xml:space="preserve">hỉ huy đội; “CBCS”: </w:t>
      </w:r>
      <w:r w:rsidR="00674645" w:rsidRPr="000946E9">
        <w:rPr>
          <w:color w:val="000000" w:themeColor="text1"/>
          <w:spacing w:val="-4"/>
          <w:lang w:val="en-US"/>
        </w:rPr>
        <w:t>c</w:t>
      </w:r>
      <w:r w:rsidRPr="000946E9">
        <w:rPr>
          <w:color w:val="000000" w:themeColor="text1"/>
          <w:spacing w:val="-4"/>
        </w:rPr>
        <w:t>án bộ, chiến sĩ chữa cháy và cứu nạn, cứu hộ; “CSĐK”: chiến sĩ điều khiển</w:t>
      </w:r>
      <w:r w:rsidRPr="000946E9">
        <w:rPr>
          <w:color w:val="000000" w:themeColor="text1"/>
          <w:spacing w:val="-4"/>
          <w:lang w:val="en-US"/>
        </w:rPr>
        <w:t>, vận hành</w:t>
      </w:r>
      <w:r w:rsidRPr="000946E9">
        <w:rPr>
          <w:color w:val="000000" w:themeColor="text1"/>
          <w:spacing w:val="-4"/>
        </w:rPr>
        <w:t xml:space="preserve"> xe chữa cháy, </w:t>
      </w:r>
      <w:r w:rsidRPr="000946E9">
        <w:rPr>
          <w:color w:val="000000" w:themeColor="text1"/>
          <w:spacing w:val="-4"/>
          <w:lang w:val="nl-NL"/>
        </w:rPr>
        <w:t>xe chuyên dùng phục vụ chữa cháy, cứu nạn, cứu hộ</w:t>
      </w:r>
      <w:r w:rsidRPr="000946E9">
        <w:rPr>
          <w:color w:val="000000" w:themeColor="text1"/>
          <w:spacing w:val="-4"/>
          <w:lang w:val="en-US"/>
        </w:rPr>
        <w:t xml:space="preserve">, </w:t>
      </w:r>
      <w:r w:rsidRPr="000946E9">
        <w:rPr>
          <w:color w:val="000000" w:themeColor="text1"/>
          <w:spacing w:val="-4"/>
        </w:rPr>
        <w:t>tàu, xuồng, ca nô chữa cháy, cứu nạn, cứu hộ.</w:t>
      </w:r>
    </w:p>
    <w:p w14:paraId="24D3446C" w14:textId="77777777" w:rsidR="00F14031" w:rsidRDefault="00F22BD2" w:rsidP="00F22BD2">
      <w:pPr>
        <w:spacing w:before="120" w:after="120"/>
        <w:jc w:val="center"/>
        <w:rPr>
          <w:b/>
          <w:color w:val="000000" w:themeColor="text1"/>
          <w:sz w:val="28"/>
          <w:szCs w:val="28"/>
          <w:lang w:val="en-US"/>
        </w:rPr>
      </w:pPr>
      <w:r w:rsidRPr="009F5E4D">
        <w:rPr>
          <w:b/>
          <w:color w:val="000000" w:themeColor="text1"/>
          <w:sz w:val="28"/>
          <w:szCs w:val="28"/>
        </w:rPr>
        <w:lastRenderedPageBreak/>
        <w:t xml:space="preserve">BẢNG THỐNG KÊ </w:t>
      </w:r>
    </w:p>
    <w:p w14:paraId="373C6C1C" w14:textId="131EEF69" w:rsidR="00F22BD2" w:rsidRPr="00F16D7A" w:rsidRDefault="00F22BD2" w:rsidP="00F22BD2">
      <w:pPr>
        <w:spacing w:before="120" w:after="120"/>
        <w:jc w:val="center"/>
        <w:rPr>
          <w:b/>
          <w:color w:val="000000" w:themeColor="text1"/>
          <w:sz w:val="28"/>
          <w:szCs w:val="28"/>
          <w:lang w:val="en-US"/>
        </w:rPr>
      </w:pPr>
      <w:r w:rsidRPr="009F5E4D">
        <w:rPr>
          <w:b/>
          <w:color w:val="000000" w:themeColor="text1"/>
          <w:sz w:val="28"/>
          <w:szCs w:val="28"/>
          <w:lang w:val="en-US"/>
        </w:rPr>
        <w:t xml:space="preserve">CÔNG TÁC </w:t>
      </w:r>
      <w:r w:rsidRPr="009F5E4D">
        <w:rPr>
          <w:b/>
          <w:color w:val="000000" w:themeColor="text1"/>
          <w:sz w:val="28"/>
          <w:szCs w:val="28"/>
        </w:rPr>
        <w:t xml:space="preserve">HUẤN LUYỆN </w:t>
      </w:r>
      <w:r w:rsidRPr="009F5E4D">
        <w:rPr>
          <w:b/>
          <w:color w:val="000000" w:themeColor="text1"/>
          <w:sz w:val="28"/>
          <w:szCs w:val="28"/>
          <w:lang w:val="en-US"/>
        </w:rPr>
        <w:t xml:space="preserve">THƯỜNG XUYÊN </w:t>
      </w:r>
      <w:r w:rsidRPr="009F5E4D">
        <w:rPr>
          <w:b/>
          <w:color w:val="000000" w:themeColor="text1"/>
          <w:sz w:val="28"/>
          <w:szCs w:val="28"/>
        </w:rPr>
        <w:t>NGHIỆP VỤ CHỮA CHÁY, CỨU NẠN, CỨU HỘ</w:t>
      </w:r>
      <w:r>
        <w:rPr>
          <w:b/>
          <w:color w:val="000000" w:themeColor="text1"/>
          <w:sz w:val="28"/>
          <w:szCs w:val="28"/>
          <w:lang w:val="en-US"/>
        </w:rPr>
        <w:t xml:space="preserve"> </w:t>
      </w:r>
    </w:p>
    <w:p w14:paraId="240C3A87" w14:textId="7BD41B0E" w:rsidR="00F22BD2" w:rsidRPr="009C40A8" w:rsidRDefault="00674645" w:rsidP="00F22BD2">
      <w:pPr>
        <w:spacing w:before="120" w:after="120"/>
        <w:jc w:val="center"/>
        <w:rPr>
          <w:bCs/>
          <w:i/>
          <w:iCs/>
          <w:sz w:val="28"/>
          <w:szCs w:val="28"/>
          <w:lang w:val="en-US"/>
        </w:rPr>
      </w:pPr>
      <w:r w:rsidRPr="009F5E4D">
        <w:rPr>
          <w:bCs/>
          <w:i/>
          <w:iCs/>
          <w:noProof/>
          <w:color w:val="EE0000"/>
          <w:sz w:val="28"/>
          <w:szCs w:val="28"/>
          <w:lang w:val="en-US"/>
        </w:rPr>
        <mc:AlternateContent>
          <mc:Choice Requires="wps">
            <w:drawing>
              <wp:anchor distT="0" distB="0" distL="114300" distR="114300" simplePos="0" relativeHeight="251668504" behindDoc="0" locked="0" layoutInCell="1" allowOverlap="1" wp14:anchorId="5186025B" wp14:editId="3B9CF5F3">
                <wp:simplePos x="0" y="0"/>
                <wp:positionH relativeFrom="column">
                  <wp:posOffset>3732530</wp:posOffset>
                </wp:positionH>
                <wp:positionV relativeFrom="paragraph">
                  <wp:posOffset>279400</wp:posOffset>
                </wp:positionV>
                <wp:extent cx="1638300" cy="0"/>
                <wp:effectExtent l="0" t="0" r="0" b="0"/>
                <wp:wrapNone/>
                <wp:docPr id="976569100" name="Straight Connector 23"/>
                <wp:cNvGraphicFramePr/>
                <a:graphic xmlns:a="http://schemas.openxmlformats.org/drawingml/2006/main">
                  <a:graphicData uri="http://schemas.microsoft.com/office/word/2010/wordprocessingShape">
                    <wps:wsp>
                      <wps:cNvCnPr/>
                      <wps:spPr>
                        <a:xfrm flipV="1">
                          <a:off x="0" y="0"/>
                          <a:ext cx="1638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914A56" id="Straight Connector 23" o:spid="_x0000_s1026" style="position:absolute;flip:y;z-index:251668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9pt,22pt" to="422.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" strokecolor="black [3200]" strokeweight=".5pt">
                <v:stroke joinstyle="miter"/>
              </v:line>
            </w:pict>
          </mc:Fallback>
        </mc:AlternateContent>
      </w:r>
      <w:r w:rsidR="00F22BD2" w:rsidRPr="009C40A8">
        <w:rPr>
          <w:bCs/>
          <w:i/>
          <w:iCs/>
          <w:sz w:val="28"/>
          <w:szCs w:val="28"/>
          <w:lang w:val="en-US"/>
        </w:rPr>
        <w:t>(</w:t>
      </w:r>
      <w:r w:rsidR="00F14031">
        <w:rPr>
          <w:bCs/>
          <w:i/>
          <w:iCs/>
          <w:sz w:val="28"/>
          <w:szCs w:val="28"/>
          <w:lang w:val="en-US"/>
        </w:rPr>
        <w:t>K</w:t>
      </w:r>
      <w:r w:rsidR="00F22BD2" w:rsidRPr="009C40A8">
        <w:rPr>
          <w:bCs/>
          <w:i/>
          <w:iCs/>
          <w:sz w:val="28"/>
          <w:szCs w:val="28"/>
          <w:lang w:val="en-US"/>
        </w:rPr>
        <w:t>èm theo Báo cáo số</w:t>
      </w:r>
      <w:r>
        <w:rPr>
          <w:bCs/>
          <w:i/>
          <w:iCs/>
          <w:sz w:val="28"/>
          <w:szCs w:val="28"/>
          <w:lang w:val="en-US"/>
        </w:rPr>
        <w:t>..</w:t>
      </w:r>
      <w:r w:rsidR="00F22BD2" w:rsidRPr="009C40A8">
        <w:rPr>
          <w:bCs/>
          <w:i/>
          <w:iCs/>
          <w:sz w:val="28"/>
          <w:szCs w:val="28"/>
          <w:lang w:val="en-US"/>
        </w:rPr>
        <w:t>.ngà</w:t>
      </w:r>
      <w:r>
        <w:rPr>
          <w:bCs/>
          <w:i/>
          <w:iCs/>
          <w:sz w:val="28"/>
          <w:szCs w:val="28"/>
          <w:lang w:val="en-US"/>
        </w:rPr>
        <w:t>y…</w:t>
      </w:r>
      <w:r w:rsidR="00F22BD2" w:rsidRPr="009C40A8">
        <w:rPr>
          <w:bCs/>
          <w:i/>
          <w:iCs/>
          <w:sz w:val="28"/>
          <w:szCs w:val="28"/>
          <w:lang w:val="en-US"/>
        </w:rPr>
        <w:t>tháng</w:t>
      </w:r>
      <w:r>
        <w:rPr>
          <w:bCs/>
          <w:i/>
          <w:iCs/>
          <w:sz w:val="28"/>
          <w:szCs w:val="28"/>
          <w:lang w:val="en-US"/>
        </w:rPr>
        <w:t>…</w:t>
      </w:r>
      <w:r w:rsidR="00F22BD2" w:rsidRPr="009C40A8">
        <w:rPr>
          <w:bCs/>
          <w:i/>
          <w:iCs/>
          <w:sz w:val="28"/>
          <w:szCs w:val="28"/>
          <w:lang w:val="en-US"/>
        </w:rPr>
        <w:t>năm</w:t>
      </w:r>
      <w:r>
        <w:rPr>
          <w:bCs/>
          <w:i/>
          <w:iCs/>
          <w:sz w:val="28"/>
          <w:szCs w:val="28"/>
          <w:lang w:val="en-US"/>
        </w:rPr>
        <w:t>…</w:t>
      </w:r>
      <w:r w:rsidR="00F22BD2" w:rsidRPr="009C40A8">
        <w:rPr>
          <w:bCs/>
          <w:i/>
          <w:iCs/>
          <w:sz w:val="28"/>
          <w:szCs w:val="28"/>
          <w:lang w:val="en-US"/>
        </w:rPr>
        <w:t>)</w:t>
      </w:r>
    </w:p>
    <w:p w14:paraId="042E040B" w14:textId="41879887" w:rsidR="00F22BD2" w:rsidRPr="009F5E4D" w:rsidRDefault="00F22BD2" w:rsidP="00F22BD2">
      <w:pPr>
        <w:spacing w:before="120" w:after="120"/>
        <w:jc w:val="center"/>
        <w:rPr>
          <w:b/>
          <w:color w:val="000000" w:themeColor="text1"/>
          <w:sz w:val="28"/>
          <w:szCs w:val="28"/>
          <w:lang w:val="en-US"/>
        </w:rPr>
      </w:pPr>
    </w:p>
    <w:tbl>
      <w:tblPr>
        <w:tblStyle w:val="TableGrid"/>
        <w:tblW w:w="14737" w:type="dxa"/>
        <w:tblLook w:val="04A0" w:firstRow="1" w:lastRow="0" w:firstColumn="1" w:lastColumn="0" w:noHBand="0" w:noVBand="1"/>
      </w:tblPr>
      <w:tblGrid>
        <w:gridCol w:w="563"/>
        <w:gridCol w:w="2551"/>
        <w:gridCol w:w="1417"/>
        <w:gridCol w:w="6521"/>
        <w:gridCol w:w="2410"/>
        <w:gridCol w:w="1275"/>
      </w:tblGrid>
      <w:tr w:rsidR="00F22BD2" w:rsidRPr="00EB2691" w14:paraId="24B517F7" w14:textId="77777777" w:rsidTr="00674645">
        <w:tc>
          <w:tcPr>
            <w:tcW w:w="563" w:type="dxa"/>
            <w:vAlign w:val="center"/>
          </w:tcPr>
          <w:p w14:paraId="745DD9E8" w14:textId="0F94323D" w:rsidR="00F22BD2" w:rsidRPr="00EB2691" w:rsidRDefault="00F22BD2" w:rsidP="00674645">
            <w:pPr>
              <w:spacing w:before="60" w:after="60"/>
              <w:jc w:val="center"/>
              <w:rPr>
                <w:b/>
                <w:color w:val="000000"/>
                <w:sz w:val="26"/>
                <w:szCs w:val="26"/>
                <w:lang w:val="en-US"/>
              </w:rPr>
            </w:pPr>
            <w:r w:rsidRPr="00EB2691">
              <w:rPr>
                <w:b/>
                <w:color w:val="000000"/>
                <w:sz w:val="26"/>
                <w:szCs w:val="26"/>
                <w:lang w:val="en-US"/>
              </w:rPr>
              <w:t>TT</w:t>
            </w:r>
          </w:p>
        </w:tc>
        <w:tc>
          <w:tcPr>
            <w:tcW w:w="2551" w:type="dxa"/>
            <w:vAlign w:val="center"/>
          </w:tcPr>
          <w:p w14:paraId="4F7D9729" w14:textId="77D685E5" w:rsidR="00F22BD2" w:rsidRPr="00EB2691" w:rsidRDefault="00F22BD2" w:rsidP="00674645">
            <w:pPr>
              <w:spacing w:before="60" w:after="60"/>
              <w:jc w:val="center"/>
              <w:rPr>
                <w:b/>
                <w:color w:val="000000"/>
                <w:sz w:val="26"/>
                <w:szCs w:val="26"/>
                <w:lang w:val="en-US"/>
              </w:rPr>
            </w:pPr>
            <w:r w:rsidRPr="00EB2691">
              <w:rPr>
                <w:b/>
                <w:color w:val="000000"/>
                <w:sz w:val="26"/>
                <w:szCs w:val="26"/>
                <w:lang w:val="en-US"/>
              </w:rPr>
              <w:t xml:space="preserve">Đối tượng </w:t>
            </w:r>
            <w:r w:rsidR="00674645">
              <w:rPr>
                <w:b/>
                <w:color w:val="000000"/>
                <w:sz w:val="26"/>
                <w:szCs w:val="26"/>
                <w:lang w:val="en-US"/>
              </w:rPr>
              <w:t xml:space="preserve">tham gia </w:t>
            </w:r>
            <w:r w:rsidRPr="00EB2691">
              <w:rPr>
                <w:b/>
                <w:color w:val="000000"/>
                <w:sz w:val="26"/>
                <w:szCs w:val="26"/>
                <w:lang w:val="en-US"/>
              </w:rPr>
              <w:t>huấn luyện</w:t>
            </w:r>
          </w:p>
        </w:tc>
        <w:tc>
          <w:tcPr>
            <w:tcW w:w="1417" w:type="dxa"/>
            <w:vAlign w:val="center"/>
          </w:tcPr>
          <w:p w14:paraId="201CDFBB" w14:textId="77777777" w:rsidR="00F22BD2" w:rsidRDefault="00F22BD2" w:rsidP="00674645">
            <w:pPr>
              <w:spacing w:before="60" w:after="60"/>
              <w:jc w:val="center"/>
              <w:rPr>
                <w:b/>
                <w:color w:val="000000"/>
                <w:sz w:val="26"/>
                <w:szCs w:val="26"/>
                <w:lang w:val="en-US"/>
              </w:rPr>
            </w:pPr>
            <w:r>
              <w:rPr>
                <w:b/>
                <w:color w:val="000000"/>
                <w:sz w:val="26"/>
                <w:szCs w:val="26"/>
                <w:lang w:val="en-US"/>
              </w:rPr>
              <w:t>Số lượng</w:t>
            </w:r>
          </w:p>
          <w:p w14:paraId="0EBFC8A0" w14:textId="77777777" w:rsidR="00F22BD2" w:rsidRPr="00696BEB" w:rsidRDefault="00F22BD2" w:rsidP="00674645">
            <w:pPr>
              <w:spacing w:before="60" w:after="60"/>
              <w:jc w:val="center"/>
              <w:rPr>
                <w:bCs/>
                <w:color w:val="000000"/>
                <w:sz w:val="26"/>
                <w:szCs w:val="26"/>
                <w:lang w:val="en-US"/>
              </w:rPr>
            </w:pPr>
            <w:r w:rsidRPr="00696BEB">
              <w:rPr>
                <w:bCs/>
                <w:color w:val="000000"/>
                <w:sz w:val="26"/>
                <w:szCs w:val="26"/>
                <w:lang w:val="en-US"/>
              </w:rPr>
              <w:t>(người)</w:t>
            </w:r>
          </w:p>
        </w:tc>
        <w:tc>
          <w:tcPr>
            <w:tcW w:w="6521" w:type="dxa"/>
            <w:vAlign w:val="center"/>
          </w:tcPr>
          <w:p w14:paraId="6E8064BC" w14:textId="77777777" w:rsidR="00F22BD2" w:rsidRPr="00EB2691" w:rsidRDefault="00F22BD2" w:rsidP="00674645">
            <w:pPr>
              <w:spacing w:before="60" w:after="60"/>
              <w:jc w:val="center"/>
              <w:rPr>
                <w:b/>
                <w:color w:val="000000"/>
                <w:sz w:val="26"/>
                <w:szCs w:val="26"/>
                <w:lang w:val="en-US"/>
              </w:rPr>
            </w:pPr>
            <w:r w:rsidRPr="00EB2691">
              <w:rPr>
                <w:b/>
                <w:color w:val="000000"/>
                <w:sz w:val="26"/>
                <w:szCs w:val="26"/>
                <w:lang w:val="en-US"/>
              </w:rPr>
              <w:t>Nội dung huấn luyện</w:t>
            </w:r>
          </w:p>
        </w:tc>
        <w:tc>
          <w:tcPr>
            <w:tcW w:w="2410" w:type="dxa"/>
            <w:vAlign w:val="center"/>
          </w:tcPr>
          <w:p w14:paraId="4EA56C7E" w14:textId="77777777" w:rsidR="00F22BD2" w:rsidRDefault="00F22BD2" w:rsidP="00674645">
            <w:pPr>
              <w:spacing w:before="60" w:after="60"/>
              <w:jc w:val="center"/>
              <w:rPr>
                <w:b/>
                <w:color w:val="000000"/>
                <w:sz w:val="26"/>
                <w:szCs w:val="26"/>
                <w:lang w:val="en-US"/>
              </w:rPr>
            </w:pPr>
            <w:r w:rsidRPr="00EB2691">
              <w:rPr>
                <w:b/>
                <w:color w:val="000000"/>
                <w:sz w:val="26"/>
                <w:szCs w:val="26"/>
                <w:lang w:val="en-US"/>
              </w:rPr>
              <w:t>Số ngày tham gia huấn luyện</w:t>
            </w:r>
          </w:p>
          <w:p w14:paraId="3B4002B4" w14:textId="77777777" w:rsidR="00F22BD2" w:rsidRPr="0017287D" w:rsidRDefault="00F22BD2" w:rsidP="00674645">
            <w:pPr>
              <w:spacing w:before="60" w:after="60"/>
              <w:jc w:val="center"/>
              <w:rPr>
                <w:bCs/>
                <w:color w:val="000000"/>
                <w:sz w:val="26"/>
                <w:szCs w:val="26"/>
                <w:lang w:val="en-US"/>
              </w:rPr>
            </w:pPr>
            <w:r w:rsidRPr="0017287D">
              <w:rPr>
                <w:bCs/>
                <w:color w:val="000000"/>
                <w:sz w:val="26"/>
                <w:szCs w:val="26"/>
                <w:lang w:val="en-US"/>
              </w:rPr>
              <w:t>(ngày)</w:t>
            </w:r>
          </w:p>
        </w:tc>
        <w:tc>
          <w:tcPr>
            <w:tcW w:w="1275" w:type="dxa"/>
            <w:vAlign w:val="center"/>
          </w:tcPr>
          <w:p w14:paraId="21B48092" w14:textId="77777777" w:rsidR="00F22BD2" w:rsidRPr="00EB2691" w:rsidRDefault="00F22BD2" w:rsidP="00674645">
            <w:pPr>
              <w:spacing w:before="60" w:after="60"/>
              <w:jc w:val="center"/>
              <w:rPr>
                <w:b/>
                <w:color w:val="000000"/>
                <w:sz w:val="26"/>
                <w:szCs w:val="26"/>
                <w:lang w:val="en-US"/>
              </w:rPr>
            </w:pPr>
            <w:r w:rsidRPr="00EB2691">
              <w:rPr>
                <w:b/>
                <w:color w:val="000000"/>
                <w:sz w:val="26"/>
                <w:szCs w:val="26"/>
                <w:lang w:val="en-US"/>
              </w:rPr>
              <w:t>Ghi chú</w:t>
            </w:r>
          </w:p>
        </w:tc>
      </w:tr>
      <w:tr w:rsidR="00F22BD2" w:rsidRPr="00EB2691" w14:paraId="20F0AAB3" w14:textId="77777777" w:rsidTr="00674645">
        <w:tc>
          <w:tcPr>
            <w:tcW w:w="563" w:type="dxa"/>
            <w:vMerge w:val="restart"/>
            <w:vAlign w:val="center"/>
          </w:tcPr>
          <w:p w14:paraId="526517AD" w14:textId="77777777" w:rsidR="00F22BD2" w:rsidRPr="00EB2691" w:rsidRDefault="00F22BD2" w:rsidP="0082794D">
            <w:pPr>
              <w:spacing w:before="60" w:after="60"/>
              <w:jc w:val="center"/>
              <w:rPr>
                <w:bCs/>
                <w:color w:val="000000"/>
                <w:sz w:val="26"/>
                <w:szCs w:val="26"/>
                <w:lang w:val="en-US"/>
              </w:rPr>
            </w:pPr>
            <w:r w:rsidRPr="00EB2691">
              <w:rPr>
                <w:bCs/>
                <w:color w:val="000000"/>
                <w:sz w:val="26"/>
                <w:szCs w:val="26"/>
                <w:lang w:val="en-US"/>
              </w:rPr>
              <w:t>1</w:t>
            </w:r>
          </w:p>
        </w:tc>
        <w:tc>
          <w:tcPr>
            <w:tcW w:w="2551" w:type="dxa"/>
            <w:vMerge w:val="restart"/>
            <w:vAlign w:val="center"/>
          </w:tcPr>
          <w:p w14:paraId="0B4A237D" w14:textId="77777777" w:rsidR="00F22BD2" w:rsidRPr="00EB2691" w:rsidRDefault="00F22BD2" w:rsidP="0082794D">
            <w:pPr>
              <w:spacing w:before="60" w:after="60"/>
              <w:jc w:val="center"/>
              <w:rPr>
                <w:bCs/>
                <w:color w:val="000000"/>
                <w:sz w:val="26"/>
                <w:szCs w:val="26"/>
                <w:lang w:val="en-US"/>
              </w:rPr>
            </w:pPr>
            <w:r w:rsidRPr="00EB2691">
              <w:rPr>
                <w:bCs/>
                <w:color w:val="000000"/>
                <w:sz w:val="26"/>
                <w:szCs w:val="26"/>
                <w:lang w:val="en-US"/>
              </w:rPr>
              <w:t>Chỉ huy cấp đội</w:t>
            </w:r>
          </w:p>
        </w:tc>
        <w:tc>
          <w:tcPr>
            <w:tcW w:w="1417" w:type="dxa"/>
            <w:vMerge w:val="restart"/>
          </w:tcPr>
          <w:p w14:paraId="36402B82"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56D1DD70"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huấn luyện thể lực</w:t>
            </w:r>
          </w:p>
        </w:tc>
        <w:tc>
          <w:tcPr>
            <w:tcW w:w="2410" w:type="dxa"/>
          </w:tcPr>
          <w:p w14:paraId="4C28E8E7" w14:textId="77777777" w:rsidR="00F22BD2" w:rsidRPr="00EB2691" w:rsidRDefault="00F22BD2" w:rsidP="0082794D">
            <w:pPr>
              <w:spacing w:before="60" w:after="60"/>
              <w:jc w:val="both"/>
              <w:rPr>
                <w:bCs/>
                <w:color w:val="000000"/>
                <w:sz w:val="26"/>
                <w:szCs w:val="26"/>
                <w:lang w:val="en-US"/>
              </w:rPr>
            </w:pPr>
          </w:p>
        </w:tc>
        <w:tc>
          <w:tcPr>
            <w:tcW w:w="1275" w:type="dxa"/>
          </w:tcPr>
          <w:p w14:paraId="587BD03D" w14:textId="77777777" w:rsidR="00F22BD2" w:rsidRPr="00EB2691" w:rsidRDefault="00F22BD2" w:rsidP="0082794D">
            <w:pPr>
              <w:spacing w:before="60" w:after="60"/>
              <w:jc w:val="both"/>
              <w:rPr>
                <w:bCs/>
                <w:color w:val="000000"/>
                <w:sz w:val="26"/>
                <w:szCs w:val="26"/>
                <w:lang w:val="en-US"/>
              </w:rPr>
            </w:pPr>
          </w:p>
        </w:tc>
      </w:tr>
      <w:tr w:rsidR="00F22BD2" w:rsidRPr="00EB2691" w14:paraId="15F468D4" w14:textId="77777777" w:rsidTr="00674645">
        <w:tc>
          <w:tcPr>
            <w:tcW w:w="563" w:type="dxa"/>
            <w:vMerge/>
            <w:vAlign w:val="center"/>
          </w:tcPr>
          <w:p w14:paraId="4BD15624" w14:textId="77777777" w:rsidR="00F22BD2" w:rsidRPr="00EB2691" w:rsidRDefault="00F22BD2" w:rsidP="0082794D">
            <w:pPr>
              <w:spacing w:before="60" w:after="60"/>
              <w:jc w:val="center"/>
              <w:rPr>
                <w:bCs/>
                <w:color w:val="000000"/>
                <w:sz w:val="26"/>
                <w:szCs w:val="26"/>
                <w:lang w:val="en-US"/>
              </w:rPr>
            </w:pPr>
          </w:p>
        </w:tc>
        <w:tc>
          <w:tcPr>
            <w:tcW w:w="2551" w:type="dxa"/>
            <w:vMerge/>
            <w:vAlign w:val="center"/>
          </w:tcPr>
          <w:p w14:paraId="38E27700" w14:textId="77777777" w:rsidR="00F22BD2" w:rsidRPr="00EB2691" w:rsidRDefault="00F22BD2" w:rsidP="0082794D">
            <w:pPr>
              <w:spacing w:before="60" w:after="60"/>
              <w:jc w:val="center"/>
              <w:rPr>
                <w:bCs/>
                <w:color w:val="000000"/>
                <w:sz w:val="26"/>
                <w:szCs w:val="26"/>
                <w:lang w:val="en-US"/>
              </w:rPr>
            </w:pPr>
          </w:p>
        </w:tc>
        <w:tc>
          <w:tcPr>
            <w:tcW w:w="1417" w:type="dxa"/>
            <w:vMerge/>
          </w:tcPr>
          <w:p w14:paraId="62FBFF42"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787C7305"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kỹ thuật cá</w:t>
            </w:r>
            <w:r w:rsidRPr="00EB2691">
              <w:rPr>
                <w:color w:val="000000"/>
                <w:sz w:val="26"/>
                <w:szCs w:val="26"/>
              </w:rPr>
              <w:t xml:space="preserve"> nhân </w:t>
            </w:r>
            <w:r w:rsidRPr="00EB2691">
              <w:rPr>
                <w:color w:val="000000"/>
                <w:sz w:val="26"/>
                <w:szCs w:val="26"/>
                <w:lang w:val="nl-NL"/>
              </w:rPr>
              <w:t>chữa cháy, cứu nạn, cứu hộ</w:t>
            </w:r>
          </w:p>
        </w:tc>
        <w:tc>
          <w:tcPr>
            <w:tcW w:w="2410" w:type="dxa"/>
          </w:tcPr>
          <w:p w14:paraId="5955842C" w14:textId="77777777" w:rsidR="00F22BD2" w:rsidRPr="00EB2691" w:rsidRDefault="00F22BD2" w:rsidP="0082794D">
            <w:pPr>
              <w:spacing w:before="60" w:after="60"/>
              <w:jc w:val="both"/>
              <w:rPr>
                <w:bCs/>
                <w:color w:val="000000"/>
                <w:sz w:val="26"/>
                <w:szCs w:val="26"/>
                <w:lang w:val="en-US"/>
              </w:rPr>
            </w:pPr>
          </w:p>
        </w:tc>
        <w:tc>
          <w:tcPr>
            <w:tcW w:w="1275" w:type="dxa"/>
          </w:tcPr>
          <w:p w14:paraId="40BC617A" w14:textId="77777777" w:rsidR="00F22BD2" w:rsidRPr="00EB2691" w:rsidRDefault="00F22BD2" w:rsidP="0082794D">
            <w:pPr>
              <w:spacing w:before="60" w:after="60"/>
              <w:jc w:val="both"/>
              <w:rPr>
                <w:bCs/>
                <w:color w:val="000000"/>
                <w:sz w:val="26"/>
                <w:szCs w:val="26"/>
                <w:lang w:val="en-US"/>
              </w:rPr>
            </w:pPr>
          </w:p>
        </w:tc>
      </w:tr>
      <w:tr w:rsidR="00F22BD2" w:rsidRPr="00EB2691" w14:paraId="08BFC5DA" w14:textId="77777777" w:rsidTr="00674645">
        <w:tc>
          <w:tcPr>
            <w:tcW w:w="563" w:type="dxa"/>
            <w:vMerge/>
            <w:vAlign w:val="center"/>
          </w:tcPr>
          <w:p w14:paraId="5C6648E2" w14:textId="77777777" w:rsidR="00F22BD2" w:rsidRPr="00EB2691" w:rsidRDefault="00F22BD2" w:rsidP="0082794D">
            <w:pPr>
              <w:spacing w:before="60" w:after="60"/>
              <w:jc w:val="center"/>
              <w:rPr>
                <w:bCs/>
                <w:color w:val="000000"/>
                <w:sz w:val="26"/>
                <w:szCs w:val="26"/>
                <w:lang w:val="en-US"/>
              </w:rPr>
            </w:pPr>
          </w:p>
        </w:tc>
        <w:tc>
          <w:tcPr>
            <w:tcW w:w="2551" w:type="dxa"/>
            <w:vMerge/>
            <w:vAlign w:val="center"/>
          </w:tcPr>
          <w:p w14:paraId="5B06E4F6" w14:textId="77777777" w:rsidR="00F22BD2" w:rsidRPr="00EB2691" w:rsidRDefault="00F22BD2" w:rsidP="0082794D">
            <w:pPr>
              <w:spacing w:before="60" w:after="60"/>
              <w:jc w:val="center"/>
              <w:rPr>
                <w:bCs/>
                <w:color w:val="000000"/>
                <w:sz w:val="26"/>
                <w:szCs w:val="26"/>
                <w:lang w:val="en-US"/>
              </w:rPr>
            </w:pPr>
          </w:p>
        </w:tc>
        <w:tc>
          <w:tcPr>
            <w:tcW w:w="1417" w:type="dxa"/>
            <w:vMerge/>
          </w:tcPr>
          <w:p w14:paraId="328A898F"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07CC04C6"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sử dụng, bảo quản, bảo dưỡng phương tiện, thiết bị chữa cháy,</w:t>
            </w:r>
            <w:r w:rsidRPr="00EB2691">
              <w:rPr>
                <w:color w:val="000000"/>
                <w:sz w:val="26"/>
                <w:szCs w:val="26"/>
              </w:rPr>
              <w:t xml:space="preserve"> </w:t>
            </w:r>
            <w:r w:rsidRPr="00EB2691">
              <w:rPr>
                <w:color w:val="000000"/>
                <w:sz w:val="26"/>
                <w:szCs w:val="26"/>
                <w:lang w:val="nl-NL"/>
              </w:rPr>
              <w:t>cứu nạn, cứu hộ</w:t>
            </w:r>
          </w:p>
        </w:tc>
        <w:tc>
          <w:tcPr>
            <w:tcW w:w="2410" w:type="dxa"/>
          </w:tcPr>
          <w:p w14:paraId="38DFE0E5" w14:textId="77777777" w:rsidR="00F22BD2" w:rsidRPr="00EB2691" w:rsidRDefault="00F22BD2" w:rsidP="0082794D">
            <w:pPr>
              <w:spacing w:before="60" w:after="60"/>
              <w:jc w:val="both"/>
              <w:rPr>
                <w:bCs/>
                <w:color w:val="000000"/>
                <w:sz w:val="26"/>
                <w:szCs w:val="26"/>
                <w:lang w:val="en-US"/>
              </w:rPr>
            </w:pPr>
          </w:p>
        </w:tc>
        <w:tc>
          <w:tcPr>
            <w:tcW w:w="1275" w:type="dxa"/>
          </w:tcPr>
          <w:p w14:paraId="7FC3772C" w14:textId="77777777" w:rsidR="00F22BD2" w:rsidRPr="00EB2691" w:rsidRDefault="00F22BD2" w:rsidP="0082794D">
            <w:pPr>
              <w:spacing w:before="60" w:after="60"/>
              <w:jc w:val="both"/>
              <w:rPr>
                <w:bCs/>
                <w:color w:val="000000"/>
                <w:sz w:val="26"/>
                <w:szCs w:val="26"/>
                <w:lang w:val="en-US"/>
              </w:rPr>
            </w:pPr>
          </w:p>
        </w:tc>
      </w:tr>
      <w:tr w:rsidR="00F22BD2" w:rsidRPr="00EB2691" w14:paraId="5606D42F" w14:textId="77777777" w:rsidTr="00674645">
        <w:tc>
          <w:tcPr>
            <w:tcW w:w="563" w:type="dxa"/>
            <w:vMerge w:val="restart"/>
            <w:vAlign w:val="center"/>
          </w:tcPr>
          <w:p w14:paraId="40160134" w14:textId="77777777" w:rsidR="00F22BD2" w:rsidRPr="00EB2691" w:rsidRDefault="00F22BD2" w:rsidP="0082794D">
            <w:pPr>
              <w:spacing w:before="60" w:after="60"/>
              <w:jc w:val="center"/>
              <w:rPr>
                <w:bCs/>
                <w:color w:val="000000"/>
                <w:sz w:val="26"/>
                <w:szCs w:val="26"/>
                <w:lang w:val="en-US"/>
              </w:rPr>
            </w:pPr>
            <w:r w:rsidRPr="00EB2691">
              <w:rPr>
                <w:bCs/>
                <w:color w:val="000000"/>
                <w:sz w:val="26"/>
                <w:szCs w:val="26"/>
                <w:lang w:val="en-US"/>
              </w:rPr>
              <w:t>2</w:t>
            </w:r>
          </w:p>
        </w:tc>
        <w:tc>
          <w:tcPr>
            <w:tcW w:w="2551" w:type="dxa"/>
            <w:vMerge w:val="restart"/>
            <w:vAlign w:val="center"/>
          </w:tcPr>
          <w:p w14:paraId="27390CE5" w14:textId="333ED0F5" w:rsidR="00F22BD2" w:rsidRPr="00EB2691" w:rsidRDefault="00F22BD2" w:rsidP="0082794D">
            <w:pPr>
              <w:spacing w:before="60" w:after="60"/>
              <w:jc w:val="center"/>
              <w:rPr>
                <w:bCs/>
                <w:color w:val="000000"/>
                <w:sz w:val="26"/>
                <w:szCs w:val="26"/>
                <w:lang w:val="en-US"/>
              </w:rPr>
            </w:pPr>
            <w:r w:rsidRPr="00EB2691">
              <w:rPr>
                <w:bCs/>
                <w:color w:val="000000"/>
                <w:sz w:val="26"/>
                <w:szCs w:val="26"/>
                <w:lang w:val="en-US"/>
              </w:rPr>
              <w:t>Cán bộ chiến sĩ chữa cháy</w:t>
            </w:r>
            <w:r w:rsidR="00795E0D">
              <w:rPr>
                <w:bCs/>
                <w:color w:val="000000"/>
                <w:sz w:val="26"/>
                <w:szCs w:val="26"/>
                <w:lang w:val="en-US"/>
              </w:rPr>
              <w:t>,</w:t>
            </w:r>
            <w:r w:rsidRPr="00EB2691">
              <w:rPr>
                <w:bCs/>
                <w:color w:val="000000"/>
                <w:sz w:val="26"/>
                <w:szCs w:val="26"/>
                <w:lang w:val="en-US"/>
              </w:rPr>
              <w:t xml:space="preserve"> cứu nạn, cứu hộ</w:t>
            </w:r>
          </w:p>
        </w:tc>
        <w:tc>
          <w:tcPr>
            <w:tcW w:w="1417" w:type="dxa"/>
            <w:vMerge w:val="restart"/>
          </w:tcPr>
          <w:p w14:paraId="52B08156"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585E9968"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huấn luyện thể lực</w:t>
            </w:r>
          </w:p>
        </w:tc>
        <w:tc>
          <w:tcPr>
            <w:tcW w:w="2410" w:type="dxa"/>
          </w:tcPr>
          <w:p w14:paraId="40300A77" w14:textId="77777777" w:rsidR="00F22BD2" w:rsidRPr="00EB2691" w:rsidRDefault="00F22BD2" w:rsidP="0082794D">
            <w:pPr>
              <w:spacing w:before="60" w:after="60"/>
              <w:jc w:val="center"/>
              <w:rPr>
                <w:bCs/>
                <w:color w:val="000000"/>
                <w:sz w:val="26"/>
                <w:szCs w:val="26"/>
                <w:lang w:val="en-US"/>
              </w:rPr>
            </w:pPr>
          </w:p>
        </w:tc>
        <w:tc>
          <w:tcPr>
            <w:tcW w:w="1275" w:type="dxa"/>
          </w:tcPr>
          <w:p w14:paraId="0E0E4F59" w14:textId="77777777" w:rsidR="00F22BD2" w:rsidRPr="00EB2691" w:rsidRDefault="00F22BD2" w:rsidP="0082794D">
            <w:pPr>
              <w:spacing w:before="60" w:after="60"/>
              <w:jc w:val="both"/>
              <w:rPr>
                <w:bCs/>
                <w:color w:val="000000"/>
                <w:sz w:val="26"/>
                <w:szCs w:val="26"/>
                <w:lang w:val="en-US"/>
              </w:rPr>
            </w:pPr>
          </w:p>
        </w:tc>
      </w:tr>
      <w:tr w:rsidR="00F22BD2" w:rsidRPr="00EB2691" w14:paraId="065C4B66" w14:textId="77777777" w:rsidTr="00674645">
        <w:tc>
          <w:tcPr>
            <w:tcW w:w="563" w:type="dxa"/>
            <w:vMerge/>
            <w:vAlign w:val="center"/>
          </w:tcPr>
          <w:p w14:paraId="5F06FA85" w14:textId="77777777" w:rsidR="00F22BD2" w:rsidRPr="00EB2691" w:rsidRDefault="00F22BD2" w:rsidP="0082794D">
            <w:pPr>
              <w:spacing w:before="60" w:after="60"/>
              <w:jc w:val="center"/>
              <w:rPr>
                <w:bCs/>
                <w:color w:val="000000"/>
                <w:sz w:val="26"/>
                <w:szCs w:val="26"/>
                <w:lang w:val="en-US"/>
              </w:rPr>
            </w:pPr>
          </w:p>
        </w:tc>
        <w:tc>
          <w:tcPr>
            <w:tcW w:w="2551" w:type="dxa"/>
            <w:vMerge/>
            <w:vAlign w:val="center"/>
          </w:tcPr>
          <w:p w14:paraId="29C5AC4A" w14:textId="77777777" w:rsidR="00F22BD2" w:rsidRPr="00EB2691" w:rsidRDefault="00F22BD2" w:rsidP="0082794D">
            <w:pPr>
              <w:spacing w:before="60" w:after="60"/>
              <w:jc w:val="center"/>
              <w:rPr>
                <w:bCs/>
                <w:color w:val="000000"/>
                <w:sz w:val="26"/>
                <w:szCs w:val="26"/>
                <w:lang w:val="en-US"/>
              </w:rPr>
            </w:pPr>
          </w:p>
        </w:tc>
        <w:tc>
          <w:tcPr>
            <w:tcW w:w="1417" w:type="dxa"/>
            <w:vMerge/>
          </w:tcPr>
          <w:p w14:paraId="1F6F62E9"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0F3237D3"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kỹ thuật cá</w:t>
            </w:r>
            <w:r w:rsidRPr="00EB2691">
              <w:rPr>
                <w:color w:val="000000"/>
                <w:sz w:val="26"/>
                <w:szCs w:val="26"/>
              </w:rPr>
              <w:t xml:space="preserve"> nhân </w:t>
            </w:r>
            <w:r w:rsidRPr="00EB2691">
              <w:rPr>
                <w:color w:val="000000"/>
                <w:sz w:val="26"/>
                <w:szCs w:val="26"/>
                <w:lang w:val="nl-NL"/>
              </w:rPr>
              <w:t>chữa cháy, cứu nạn, cứu hộ</w:t>
            </w:r>
          </w:p>
        </w:tc>
        <w:tc>
          <w:tcPr>
            <w:tcW w:w="2410" w:type="dxa"/>
          </w:tcPr>
          <w:p w14:paraId="14944F74" w14:textId="77777777" w:rsidR="00F22BD2" w:rsidRPr="00EB2691" w:rsidRDefault="00F22BD2" w:rsidP="0082794D">
            <w:pPr>
              <w:spacing w:before="60" w:after="60"/>
              <w:jc w:val="center"/>
              <w:rPr>
                <w:bCs/>
                <w:color w:val="000000"/>
                <w:sz w:val="26"/>
                <w:szCs w:val="26"/>
                <w:lang w:val="en-US"/>
              </w:rPr>
            </w:pPr>
          </w:p>
        </w:tc>
        <w:tc>
          <w:tcPr>
            <w:tcW w:w="1275" w:type="dxa"/>
          </w:tcPr>
          <w:p w14:paraId="18B8D8A7" w14:textId="77777777" w:rsidR="00F22BD2" w:rsidRPr="00EB2691" w:rsidRDefault="00F22BD2" w:rsidP="0082794D">
            <w:pPr>
              <w:spacing w:before="60" w:after="60"/>
              <w:jc w:val="both"/>
              <w:rPr>
                <w:bCs/>
                <w:color w:val="000000"/>
                <w:sz w:val="26"/>
                <w:szCs w:val="26"/>
                <w:lang w:val="en-US"/>
              </w:rPr>
            </w:pPr>
          </w:p>
        </w:tc>
      </w:tr>
      <w:tr w:rsidR="00F22BD2" w:rsidRPr="00EB2691" w14:paraId="221F3866" w14:textId="77777777" w:rsidTr="00674645">
        <w:tc>
          <w:tcPr>
            <w:tcW w:w="563" w:type="dxa"/>
            <w:vMerge/>
            <w:vAlign w:val="center"/>
          </w:tcPr>
          <w:p w14:paraId="1DC53B88" w14:textId="77777777" w:rsidR="00F22BD2" w:rsidRPr="00EB2691" w:rsidRDefault="00F22BD2" w:rsidP="0082794D">
            <w:pPr>
              <w:spacing w:before="60" w:after="60"/>
              <w:jc w:val="center"/>
              <w:rPr>
                <w:bCs/>
                <w:color w:val="000000"/>
                <w:sz w:val="26"/>
                <w:szCs w:val="26"/>
                <w:lang w:val="en-US"/>
              </w:rPr>
            </w:pPr>
          </w:p>
        </w:tc>
        <w:tc>
          <w:tcPr>
            <w:tcW w:w="2551" w:type="dxa"/>
            <w:vMerge/>
            <w:vAlign w:val="center"/>
          </w:tcPr>
          <w:p w14:paraId="3289A214" w14:textId="77777777" w:rsidR="00F22BD2" w:rsidRPr="00EB2691" w:rsidRDefault="00F22BD2" w:rsidP="0082794D">
            <w:pPr>
              <w:spacing w:before="60" w:after="60"/>
              <w:jc w:val="center"/>
              <w:rPr>
                <w:bCs/>
                <w:color w:val="000000"/>
                <w:sz w:val="26"/>
                <w:szCs w:val="26"/>
                <w:lang w:val="en-US"/>
              </w:rPr>
            </w:pPr>
          </w:p>
        </w:tc>
        <w:tc>
          <w:tcPr>
            <w:tcW w:w="1417" w:type="dxa"/>
            <w:vMerge/>
          </w:tcPr>
          <w:p w14:paraId="651BB2A7"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72A1A541"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sử dụng, bảo quản, bảo dưỡng phương tiện, thiết bị chữa cháy,</w:t>
            </w:r>
            <w:r w:rsidRPr="00EB2691">
              <w:rPr>
                <w:color w:val="000000"/>
                <w:sz w:val="26"/>
                <w:szCs w:val="26"/>
              </w:rPr>
              <w:t xml:space="preserve"> </w:t>
            </w:r>
            <w:r w:rsidRPr="00EB2691">
              <w:rPr>
                <w:color w:val="000000"/>
                <w:sz w:val="26"/>
                <w:szCs w:val="26"/>
                <w:lang w:val="nl-NL"/>
              </w:rPr>
              <w:t>cứu nạn, cứu hộ</w:t>
            </w:r>
          </w:p>
        </w:tc>
        <w:tc>
          <w:tcPr>
            <w:tcW w:w="2410" w:type="dxa"/>
          </w:tcPr>
          <w:p w14:paraId="3E4DA0BB" w14:textId="77777777" w:rsidR="00F22BD2" w:rsidRPr="00EB2691" w:rsidRDefault="00F22BD2" w:rsidP="0082794D">
            <w:pPr>
              <w:spacing w:before="60" w:after="60"/>
              <w:jc w:val="center"/>
              <w:rPr>
                <w:bCs/>
                <w:color w:val="000000"/>
                <w:sz w:val="26"/>
                <w:szCs w:val="26"/>
                <w:lang w:val="en-US"/>
              </w:rPr>
            </w:pPr>
          </w:p>
        </w:tc>
        <w:tc>
          <w:tcPr>
            <w:tcW w:w="1275" w:type="dxa"/>
          </w:tcPr>
          <w:p w14:paraId="431BF1FC" w14:textId="77777777" w:rsidR="00F22BD2" w:rsidRPr="00EB2691" w:rsidRDefault="00F22BD2" w:rsidP="0082794D">
            <w:pPr>
              <w:spacing w:before="60" w:after="60"/>
              <w:jc w:val="both"/>
              <w:rPr>
                <w:bCs/>
                <w:color w:val="000000"/>
                <w:sz w:val="26"/>
                <w:szCs w:val="26"/>
                <w:lang w:val="en-US"/>
              </w:rPr>
            </w:pPr>
          </w:p>
        </w:tc>
      </w:tr>
      <w:tr w:rsidR="00F22BD2" w:rsidRPr="00EB2691" w14:paraId="25868526" w14:textId="77777777" w:rsidTr="00674645">
        <w:trPr>
          <w:trHeight w:val="731"/>
        </w:trPr>
        <w:tc>
          <w:tcPr>
            <w:tcW w:w="563" w:type="dxa"/>
            <w:vMerge w:val="restart"/>
            <w:vAlign w:val="center"/>
          </w:tcPr>
          <w:p w14:paraId="22C37174" w14:textId="77777777" w:rsidR="00F22BD2" w:rsidRPr="00EB2691" w:rsidRDefault="00F22BD2" w:rsidP="0082794D">
            <w:pPr>
              <w:spacing w:before="60" w:after="60"/>
              <w:jc w:val="center"/>
              <w:rPr>
                <w:bCs/>
                <w:color w:val="000000"/>
                <w:sz w:val="26"/>
                <w:szCs w:val="26"/>
                <w:lang w:val="en-US"/>
              </w:rPr>
            </w:pPr>
            <w:r w:rsidRPr="00EB2691">
              <w:rPr>
                <w:bCs/>
                <w:color w:val="000000"/>
                <w:sz w:val="26"/>
                <w:szCs w:val="26"/>
                <w:lang w:val="en-US"/>
              </w:rPr>
              <w:t>3</w:t>
            </w:r>
          </w:p>
        </w:tc>
        <w:tc>
          <w:tcPr>
            <w:tcW w:w="2551" w:type="dxa"/>
            <w:vMerge w:val="restart"/>
            <w:vAlign w:val="center"/>
          </w:tcPr>
          <w:p w14:paraId="3EE44529" w14:textId="38E33569" w:rsidR="00F22BD2" w:rsidRPr="00EB2691" w:rsidRDefault="00F22BD2" w:rsidP="0082794D">
            <w:pPr>
              <w:spacing w:before="60" w:after="60"/>
              <w:jc w:val="center"/>
              <w:rPr>
                <w:bCs/>
                <w:color w:val="000000"/>
                <w:sz w:val="26"/>
                <w:szCs w:val="26"/>
                <w:lang w:val="en-US"/>
              </w:rPr>
            </w:pPr>
            <w:r w:rsidRPr="00EB2691">
              <w:rPr>
                <w:color w:val="000000"/>
                <w:spacing w:val="-4"/>
                <w:sz w:val="26"/>
                <w:szCs w:val="26"/>
                <w:lang w:val="nl-NL"/>
              </w:rPr>
              <w:t>Cán</w:t>
            </w:r>
            <w:r w:rsidRPr="00EB2691">
              <w:rPr>
                <w:color w:val="000000"/>
                <w:spacing w:val="-4"/>
                <w:sz w:val="26"/>
                <w:szCs w:val="26"/>
              </w:rPr>
              <w:t xml:space="preserve"> bộ, c</w:t>
            </w:r>
            <w:r w:rsidRPr="00EB2691">
              <w:rPr>
                <w:color w:val="000000"/>
                <w:spacing w:val="-4"/>
                <w:sz w:val="26"/>
                <w:szCs w:val="26"/>
                <w:lang w:val="nl-NL"/>
              </w:rPr>
              <w:t>hiến sĩ điều khiển</w:t>
            </w:r>
            <w:r w:rsidRPr="00EB2691">
              <w:rPr>
                <w:color w:val="000000"/>
                <w:spacing w:val="-4"/>
                <w:sz w:val="26"/>
                <w:szCs w:val="26"/>
              </w:rPr>
              <w:t>, vận hành</w:t>
            </w:r>
            <w:r w:rsidRPr="00EB2691">
              <w:rPr>
                <w:color w:val="000000"/>
                <w:spacing w:val="-4"/>
                <w:sz w:val="26"/>
                <w:szCs w:val="26"/>
                <w:lang w:val="nl-NL"/>
              </w:rPr>
              <w:t xml:space="preserve"> xe chữa cháy, xe chuyên dùng phục vụ chữa cháy, cứu nạn, cứu hộ, tàu</w:t>
            </w:r>
            <w:r w:rsidR="00E23079">
              <w:rPr>
                <w:color w:val="000000"/>
                <w:spacing w:val="-4"/>
                <w:sz w:val="26"/>
                <w:szCs w:val="26"/>
                <w:lang w:val="nl-NL"/>
              </w:rPr>
              <w:t xml:space="preserve"> chữa cháy</w:t>
            </w:r>
            <w:r w:rsidRPr="00EB2691">
              <w:rPr>
                <w:color w:val="000000"/>
                <w:spacing w:val="-4"/>
                <w:sz w:val="26"/>
                <w:szCs w:val="26"/>
                <w:lang w:val="nl-NL"/>
              </w:rPr>
              <w:t>, xuồng, ca nô chữa cháy, cứu nạn, cứu hộ</w:t>
            </w:r>
          </w:p>
        </w:tc>
        <w:tc>
          <w:tcPr>
            <w:tcW w:w="1417" w:type="dxa"/>
            <w:vMerge w:val="restart"/>
          </w:tcPr>
          <w:p w14:paraId="563DFD73"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23311087"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huấn luyện thể lực</w:t>
            </w:r>
          </w:p>
        </w:tc>
        <w:tc>
          <w:tcPr>
            <w:tcW w:w="2410" w:type="dxa"/>
          </w:tcPr>
          <w:p w14:paraId="2C53C62A" w14:textId="77777777" w:rsidR="00F22BD2" w:rsidRPr="00EB2691" w:rsidRDefault="00F22BD2" w:rsidP="0082794D">
            <w:pPr>
              <w:spacing w:before="60" w:after="60"/>
              <w:jc w:val="center"/>
              <w:rPr>
                <w:bCs/>
                <w:color w:val="000000"/>
                <w:sz w:val="26"/>
                <w:szCs w:val="26"/>
                <w:lang w:val="en-US"/>
              </w:rPr>
            </w:pPr>
          </w:p>
        </w:tc>
        <w:tc>
          <w:tcPr>
            <w:tcW w:w="1275" w:type="dxa"/>
          </w:tcPr>
          <w:p w14:paraId="24E5F8CD" w14:textId="77777777" w:rsidR="00F22BD2" w:rsidRPr="00EB2691" w:rsidRDefault="00F22BD2" w:rsidP="0082794D">
            <w:pPr>
              <w:spacing w:before="60" w:after="60"/>
              <w:jc w:val="both"/>
              <w:rPr>
                <w:bCs/>
                <w:color w:val="000000"/>
                <w:sz w:val="26"/>
                <w:szCs w:val="26"/>
                <w:lang w:val="en-US"/>
              </w:rPr>
            </w:pPr>
          </w:p>
        </w:tc>
      </w:tr>
      <w:tr w:rsidR="00F22BD2" w:rsidRPr="00EB2691" w14:paraId="099DE866" w14:textId="77777777" w:rsidTr="00674645">
        <w:trPr>
          <w:trHeight w:val="731"/>
        </w:trPr>
        <w:tc>
          <w:tcPr>
            <w:tcW w:w="563" w:type="dxa"/>
            <w:vMerge/>
            <w:vAlign w:val="center"/>
          </w:tcPr>
          <w:p w14:paraId="34AED0E2" w14:textId="77777777" w:rsidR="00F22BD2" w:rsidRPr="00EB2691" w:rsidRDefault="00F22BD2" w:rsidP="0082794D">
            <w:pPr>
              <w:spacing w:before="60" w:after="60"/>
              <w:jc w:val="center"/>
              <w:rPr>
                <w:bCs/>
                <w:color w:val="000000"/>
                <w:sz w:val="26"/>
                <w:szCs w:val="26"/>
                <w:lang w:val="en-US"/>
              </w:rPr>
            </w:pPr>
          </w:p>
        </w:tc>
        <w:tc>
          <w:tcPr>
            <w:tcW w:w="2551" w:type="dxa"/>
            <w:vMerge/>
            <w:vAlign w:val="center"/>
          </w:tcPr>
          <w:p w14:paraId="31902BEB" w14:textId="77777777" w:rsidR="00F22BD2" w:rsidRPr="00EB2691" w:rsidRDefault="00F22BD2" w:rsidP="0082794D">
            <w:pPr>
              <w:spacing w:before="60" w:after="60"/>
              <w:jc w:val="center"/>
              <w:rPr>
                <w:color w:val="000000"/>
                <w:spacing w:val="-4"/>
                <w:sz w:val="26"/>
                <w:szCs w:val="26"/>
                <w:lang w:val="nl-NL"/>
              </w:rPr>
            </w:pPr>
          </w:p>
        </w:tc>
        <w:tc>
          <w:tcPr>
            <w:tcW w:w="1417" w:type="dxa"/>
            <w:vMerge/>
          </w:tcPr>
          <w:p w14:paraId="02F1AA98"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0C2A42FE"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kỹ thuật cá</w:t>
            </w:r>
            <w:r w:rsidRPr="00EB2691">
              <w:rPr>
                <w:color w:val="000000"/>
                <w:sz w:val="26"/>
                <w:szCs w:val="26"/>
              </w:rPr>
              <w:t xml:space="preserve"> nhân </w:t>
            </w:r>
            <w:r w:rsidRPr="00EB2691">
              <w:rPr>
                <w:color w:val="000000"/>
                <w:sz w:val="26"/>
                <w:szCs w:val="26"/>
                <w:lang w:val="nl-NL"/>
              </w:rPr>
              <w:t>chữa cháy, cứu nạn, cứu hộ</w:t>
            </w:r>
          </w:p>
        </w:tc>
        <w:tc>
          <w:tcPr>
            <w:tcW w:w="2410" w:type="dxa"/>
          </w:tcPr>
          <w:p w14:paraId="4C58BF79" w14:textId="77777777" w:rsidR="00F22BD2" w:rsidRPr="00EB2691" w:rsidRDefault="00F22BD2" w:rsidP="0082794D">
            <w:pPr>
              <w:spacing w:before="60" w:after="60"/>
              <w:jc w:val="center"/>
              <w:rPr>
                <w:bCs/>
                <w:color w:val="000000"/>
                <w:sz w:val="26"/>
                <w:szCs w:val="26"/>
                <w:lang w:val="en-US"/>
              </w:rPr>
            </w:pPr>
          </w:p>
        </w:tc>
        <w:tc>
          <w:tcPr>
            <w:tcW w:w="1275" w:type="dxa"/>
          </w:tcPr>
          <w:p w14:paraId="03B67472" w14:textId="77777777" w:rsidR="00F22BD2" w:rsidRPr="00EB2691" w:rsidRDefault="00F22BD2" w:rsidP="0082794D">
            <w:pPr>
              <w:spacing w:before="60" w:after="60"/>
              <w:jc w:val="both"/>
              <w:rPr>
                <w:bCs/>
                <w:color w:val="000000"/>
                <w:sz w:val="26"/>
                <w:szCs w:val="26"/>
                <w:lang w:val="en-US"/>
              </w:rPr>
            </w:pPr>
          </w:p>
        </w:tc>
      </w:tr>
      <w:tr w:rsidR="00F22BD2" w:rsidRPr="00EB2691" w14:paraId="3E5270B9" w14:textId="77777777" w:rsidTr="00674645">
        <w:trPr>
          <w:trHeight w:val="731"/>
        </w:trPr>
        <w:tc>
          <w:tcPr>
            <w:tcW w:w="563" w:type="dxa"/>
            <w:vMerge/>
            <w:vAlign w:val="center"/>
          </w:tcPr>
          <w:p w14:paraId="09E94043" w14:textId="77777777" w:rsidR="00F22BD2" w:rsidRPr="00EB2691" w:rsidRDefault="00F22BD2" w:rsidP="0082794D">
            <w:pPr>
              <w:spacing w:before="60" w:after="60"/>
              <w:jc w:val="center"/>
              <w:rPr>
                <w:bCs/>
                <w:color w:val="000000"/>
                <w:sz w:val="26"/>
                <w:szCs w:val="26"/>
                <w:lang w:val="en-US"/>
              </w:rPr>
            </w:pPr>
          </w:p>
        </w:tc>
        <w:tc>
          <w:tcPr>
            <w:tcW w:w="2551" w:type="dxa"/>
            <w:vMerge/>
            <w:vAlign w:val="center"/>
          </w:tcPr>
          <w:p w14:paraId="54530E73" w14:textId="77777777" w:rsidR="00F22BD2" w:rsidRPr="00EB2691" w:rsidRDefault="00F22BD2" w:rsidP="0082794D">
            <w:pPr>
              <w:spacing w:before="60" w:after="60"/>
              <w:jc w:val="center"/>
              <w:rPr>
                <w:color w:val="000000"/>
                <w:spacing w:val="-4"/>
                <w:sz w:val="26"/>
                <w:szCs w:val="26"/>
                <w:lang w:val="nl-NL"/>
              </w:rPr>
            </w:pPr>
          </w:p>
        </w:tc>
        <w:tc>
          <w:tcPr>
            <w:tcW w:w="1417" w:type="dxa"/>
            <w:vMerge/>
          </w:tcPr>
          <w:p w14:paraId="115E2FE4" w14:textId="77777777" w:rsidR="00F22BD2" w:rsidRPr="00EB2691" w:rsidRDefault="00F22BD2" w:rsidP="0082794D">
            <w:pPr>
              <w:spacing w:before="60" w:after="60"/>
              <w:jc w:val="both"/>
              <w:rPr>
                <w:color w:val="000000"/>
                <w:sz w:val="26"/>
                <w:szCs w:val="26"/>
                <w:lang w:val="nl-NL"/>
              </w:rPr>
            </w:pPr>
          </w:p>
        </w:tc>
        <w:tc>
          <w:tcPr>
            <w:tcW w:w="6521" w:type="dxa"/>
            <w:vAlign w:val="center"/>
          </w:tcPr>
          <w:p w14:paraId="655FF6B2" w14:textId="77777777" w:rsidR="00F22BD2" w:rsidRPr="00EB2691" w:rsidRDefault="00F22BD2" w:rsidP="0082794D">
            <w:pPr>
              <w:spacing w:before="60" w:after="60"/>
              <w:jc w:val="both"/>
              <w:rPr>
                <w:bCs/>
                <w:color w:val="000000"/>
                <w:sz w:val="26"/>
                <w:szCs w:val="26"/>
                <w:lang w:val="en-US"/>
              </w:rPr>
            </w:pPr>
            <w:r w:rsidRPr="00EB2691">
              <w:rPr>
                <w:color w:val="000000"/>
                <w:sz w:val="26"/>
                <w:szCs w:val="26"/>
                <w:lang w:val="nl-NL"/>
              </w:rPr>
              <w:t>Thực hành sử dụng, bảo quản, bảo dưỡng phương tiện, thiết bị chữa cháy,</w:t>
            </w:r>
            <w:r w:rsidRPr="00EB2691">
              <w:rPr>
                <w:color w:val="000000"/>
                <w:sz w:val="26"/>
                <w:szCs w:val="26"/>
              </w:rPr>
              <w:t xml:space="preserve"> </w:t>
            </w:r>
            <w:r w:rsidRPr="00EB2691">
              <w:rPr>
                <w:color w:val="000000"/>
                <w:sz w:val="26"/>
                <w:szCs w:val="26"/>
                <w:lang w:val="nl-NL"/>
              </w:rPr>
              <w:t>cứu nạn, cứu hộ</w:t>
            </w:r>
          </w:p>
        </w:tc>
        <w:tc>
          <w:tcPr>
            <w:tcW w:w="2410" w:type="dxa"/>
          </w:tcPr>
          <w:p w14:paraId="2D8805B3" w14:textId="77777777" w:rsidR="00F22BD2" w:rsidRPr="00EB2691" w:rsidRDefault="00F22BD2" w:rsidP="0082794D">
            <w:pPr>
              <w:spacing w:before="60" w:after="60"/>
              <w:jc w:val="center"/>
              <w:rPr>
                <w:bCs/>
                <w:color w:val="000000"/>
                <w:sz w:val="26"/>
                <w:szCs w:val="26"/>
                <w:lang w:val="en-US"/>
              </w:rPr>
            </w:pPr>
          </w:p>
        </w:tc>
        <w:tc>
          <w:tcPr>
            <w:tcW w:w="1275" w:type="dxa"/>
          </w:tcPr>
          <w:p w14:paraId="564F613E" w14:textId="77777777" w:rsidR="00F22BD2" w:rsidRPr="00EB2691" w:rsidRDefault="00F22BD2" w:rsidP="0082794D">
            <w:pPr>
              <w:spacing w:before="60" w:after="60"/>
              <w:jc w:val="both"/>
              <w:rPr>
                <w:bCs/>
                <w:color w:val="000000"/>
                <w:sz w:val="26"/>
                <w:szCs w:val="26"/>
                <w:lang w:val="en-US"/>
              </w:rPr>
            </w:pPr>
          </w:p>
        </w:tc>
      </w:tr>
      <w:bookmarkEnd w:id="7"/>
    </w:tbl>
    <w:p w14:paraId="0BA77322" w14:textId="77777777" w:rsidR="00F22BD2" w:rsidRDefault="00F22BD2" w:rsidP="00F22BD2">
      <w:pPr>
        <w:jc w:val="both"/>
        <w:rPr>
          <w:i/>
          <w:iCs/>
          <w:color w:val="000000" w:themeColor="text1"/>
          <w:lang w:val="en-US"/>
        </w:rPr>
      </w:pPr>
      <w:r w:rsidRPr="009F5E4D">
        <w:rPr>
          <w:i/>
          <w:iCs/>
          <w:color w:val="000000" w:themeColor="text1"/>
          <w:lang w:val="en-US"/>
        </w:rPr>
        <w:br w:type="page"/>
      </w:r>
    </w:p>
    <w:bookmarkEnd w:id="8"/>
    <w:p w14:paraId="7BBB43F1" w14:textId="77777777" w:rsidR="00FE6ED7" w:rsidRPr="00863EA7" w:rsidRDefault="00FE6ED7" w:rsidP="00F22BD2">
      <w:pPr>
        <w:jc w:val="both"/>
        <w:rPr>
          <w:color w:val="000000" w:themeColor="text1"/>
          <w:lang w:val="en-US"/>
        </w:rPr>
        <w:sectPr w:rsidR="00FE6ED7" w:rsidRPr="00863EA7" w:rsidSect="00FE6ED7">
          <w:footerReference w:type="default" r:id="rId10"/>
          <w:pgSz w:w="16840" w:h="11907" w:orient="landscape" w:code="9"/>
          <w:pgMar w:top="1134" w:right="1134" w:bottom="1701" w:left="1134" w:header="567" w:footer="720" w:gutter="0"/>
          <w:cols w:space="720"/>
          <w:docGrid w:linePitch="381"/>
        </w:sectPr>
      </w:pPr>
    </w:p>
    <w:p w14:paraId="6F56276F" w14:textId="2E809830" w:rsidR="007741DF" w:rsidRPr="000946E9" w:rsidRDefault="00FE6ED7" w:rsidP="00FE6ED7">
      <w:pPr>
        <w:jc w:val="right"/>
        <w:rPr>
          <w:b/>
          <w:color w:val="000000" w:themeColor="text1"/>
          <w:sz w:val="28"/>
          <w:szCs w:val="28"/>
          <w:lang w:val="en-US"/>
        </w:rPr>
      </w:pPr>
      <w:bookmarkStart w:id="9" w:name="_Hlk199232804"/>
      <w:r w:rsidRPr="000946E9">
        <w:rPr>
          <w:b/>
          <w:color w:val="000000" w:themeColor="text1"/>
          <w:sz w:val="28"/>
          <w:szCs w:val="28"/>
        </w:rPr>
        <w:lastRenderedPageBreak/>
        <w:t>Mẫu số</w:t>
      </w:r>
      <w:r w:rsidRPr="000946E9">
        <w:rPr>
          <w:b/>
          <w:color w:val="000000" w:themeColor="text1"/>
          <w:sz w:val="28"/>
          <w:szCs w:val="28"/>
          <w:lang w:val="en-US"/>
        </w:rPr>
        <w:t xml:space="preserve"> 03</w:t>
      </w:r>
    </w:p>
    <w:tbl>
      <w:tblPr>
        <w:tblW w:w="9214" w:type="dxa"/>
        <w:tblLook w:val="04A0" w:firstRow="1" w:lastRow="0" w:firstColumn="1" w:lastColumn="0" w:noHBand="0" w:noVBand="1"/>
      </w:tblPr>
      <w:tblGrid>
        <w:gridCol w:w="1843"/>
        <w:gridCol w:w="7371"/>
      </w:tblGrid>
      <w:tr w:rsidR="00FE6ED7" w:rsidRPr="00B52CD4" w14:paraId="0502E29D" w14:textId="77777777" w:rsidTr="006A5F0E">
        <w:tc>
          <w:tcPr>
            <w:tcW w:w="1843" w:type="dxa"/>
            <w:shd w:val="clear" w:color="auto" w:fill="auto"/>
          </w:tcPr>
          <w:p w14:paraId="75155D26" w14:textId="77777777" w:rsidR="00FE6ED7" w:rsidRPr="00674645" w:rsidRDefault="00FE6ED7" w:rsidP="006A5F0E">
            <w:pPr>
              <w:jc w:val="center"/>
              <w:rPr>
                <w:color w:val="000000" w:themeColor="text1"/>
                <w:sz w:val="26"/>
                <w:szCs w:val="30"/>
              </w:rPr>
            </w:pPr>
            <w:r w:rsidRPr="00674645">
              <w:rPr>
                <w:color w:val="000000" w:themeColor="text1"/>
                <w:sz w:val="26"/>
                <w:szCs w:val="30"/>
              </w:rPr>
              <w:t>…. (1)…..</w:t>
            </w:r>
          </w:p>
          <w:p w14:paraId="4FA37550" w14:textId="77777777" w:rsidR="00FE6ED7" w:rsidRPr="00674645" w:rsidRDefault="00FE6ED7" w:rsidP="006A5F0E">
            <w:pPr>
              <w:jc w:val="center"/>
              <w:rPr>
                <w:color w:val="000000" w:themeColor="text1"/>
                <w:sz w:val="26"/>
                <w:szCs w:val="30"/>
              </w:rPr>
            </w:pPr>
            <w:r w:rsidRPr="00674645">
              <w:rPr>
                <w:color w:val="000000" w:themeColor="text1"/>
                <w:sz w:val="26"/>
                <w:szCs w:val="30"/>
              </w:rPr>
              <w:t>…… (2)….....</w:t>
            </w:r>
          </w:p>
          <w:p w14:paraId="4CD8574D" w14:textId="77777777" w:rsidR="00FE6ED7" w:rsidRPr="00B52CD4" w:rsidRDefault="00FE6ED7" w:rsidP="006A5F0E">
            <w:pPr>
              <w:jc w:val="center"/>
              <w:rPr>
                <w:color w:val="000000" w:themeColor="text1"/>
                <w:sz w:val="26"/>
                <w:szCs w:val="26"/>
              </w:rPr>
            </w:pPr>
            <w:r w:rsidRPr="00B52CD4">
              <w:rPr>
                <w:noProof/>
                <w:color w:val="000000" w:themeColor="text1"/>
                <w:sz w:val="26"/>
                <w:szCs w:val="26"/>
              </w:rPr>
              <mc:AlternateContent>
                <mc:Choice Requires="wps">
                  <w:drawing>
                    <wp:anchor distT="0" distB="0" distL="114300" distR="114300" simplePos="0" relativeHeight="251713560" behindDoc="0" locked="0" layoutInCell="1" allowOverlap="1" wp14:anchorId="5ABC4C91" wp14:editId="04D244F9">
                      <wp:simplePos x="0" y="0"/>
                      <wp:positionH relativeFrom="column">
                        <wp:posOffset>364218</wp:posOffset>
                      </wp:positionH>
                      <wp:positionV relativeFrom="paragraph">
                        <wp:posOffset>10160</wp:posOffset>
                      </wp:positionV>
                      <wp:extent cx="266700" cy="0"/>
                      <wp:effectExtent l="0" t="0" r="0" b="0"/>
                      <wp:wrapNone/>
                      <wp:docPr id="112586307" name="Straight Connector 25"/>
                      <wp:cNvGraphicFramePr/>
                      <a:graphic xmlns:a="http://schemas.openxmlformats.org/drawingml/2006/main">
                        <a:graphicData uri="http://schemas.microsoft.com/office/word/2010/wordprocessingShape">
                          <wps:wsp>
                            <wps:cNvCnPr/>
                            <wps:spPr>
                              <a:xfrm>
                                <a:off x="0" y="0"/>
                                <a:ext cx="266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E0C14E" id="Straight Connector 25" o:spid="_x0000_s1026" style="position:absolute;z-index:251713560;visibility:visible;mso-wrap-style:square;mso-wrap-distance-left:9pt;mso-wrap-distance-top:0;mso-wrap-distance-right:9pt;mso-wrap-distance-bottom:0;mso-position-horizontal:absolute;mso-position-horizontal-relative:text;mso-position-vertical:absolute;mso-position-vertical-relative:text" from="28.7pt,.8pt" to="49.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" strokecolor="black [3200]" strokeweight=".5pt">
                      <v:stroke joinstyle="miter"/>
                    </v:line>
                  </w:pict>
                </mc:Fallback>
              </mc:AlternateContent>
            </w:r>
          </w:p>
          <w:p w14:paraId="229A0BA0" w14:textId="77777777" w:rsidR="00FE6ED7" w:rsidRPr="00B52CD4" w:rsidRDefault="00FE6ED7" w:rsidP="006A5F0E">
            <w:pPr>
              <w:jc w:val="center"/>
              <w:rPr>
                <w:color w:val="000000" w:themeColor="text1"/>
                <w:szCs w:val="28"/>
              </w:rPr>
            </w:pPr>
            <w:r w:rsidRPr="00674645">
              <w:rPr>
                <w:color w:val="000000" w:themeColor="text1"/>
                <w:sz w:val="28"/>
                <w:szCs w:val="28"/>
              </w:rPr>
              <w:t>Số</w:t>
            </w:r>
            <w:r w:rsidRPr="00674645">
              <w:rPr>
                <w:color w:val="000000" w:themeColor="text1"/>
                <w:sz w:val="28"/>
                <w:szCs w:val="28"/>
                <w:lang w:val="en-US"/>
              </w:rPr>
              <w:t>:</w:t>
            </w:r>
            <w:r w:rsidRPr="00674645">
              <w:rPr>
                <w:color w:val="000000" w:themeColor="text1"/>
                <w:sz w:val="28"/>
                <w:szCs w:val="28"/>
              </w:rPr>
              <w:t xml:space="preserve"> … </w:t>
            </w:r>
          </w:p>
        </w:tc>
        <w:tc>
          <w:tcPr>
            <w:tcW w:w="7371" w:type="dxa"/>
            <w:shd w:val="clear" w:color="auto" w:fill="auto"/>
          </w:tcPr>
          <w:p w14:paraId="0ABCCD20" w14:textId="77777777" w:rsidR="00FE6ED7" w:rsidRPr="00B52CD4" w:rsidRDefault="00FE6ED7" w:rsidP="006A5F0E">
            <w:pPr>
              <w:jc w:val="center"/>
              <w:rPr>
                <w:b/>
                <w:color w:val="000000" w:themeColor="text1"/>
                <w:sz w:val="26"/>
                <w:szCs w:val="26"/>
              </w:rPr>
            </w:pPr>
            <w:r w:rsidRPr="00B52CD4">
              <w:rPr>
                <w:b/>
                <w:color w:val="000000" w:themeColor="text1"/>
                <w:sz w:val="26"/>
                <w:szCs w:val="26"/>
              </w:rPr>
              <w:t>CỘNG HÒA XÃ HỘI CHỦ NGHĨA VIỆT NAM</w:t>
            </w:r>
          </w:p>
          <w:p w14:paraId="0815E97E" w14:textId="77777777" w:rsidR="00FE6ED7" w:rsidRPr="00B52CD4" w:rsidRDefault="00FE6ED7" w:rsidP="006A5F0E">
            <w:pPr>
              <w:jc w:val="center"/>
              <w:rPr>
                <w:b/>
                <w:color w:val="000000" w:themeColor="text1"/>
                <w:sz w:val="28"/>
                <w:szCs w:val="28"/>
              </w:rPr>
            </w:pPr>
            <w:r w:rsidRPr="00B52CD4">
              <w:rPr>
                <w:b/>
                <w:color w:val="000000" w:themeColor="text1"/>
                <w:sz w:val="28"/>
                <w:szCs w:val="28"/>
              </w:rPr>
              <w:t>Độc lập - Tự do - Hạnh phúc</w:t>
            </w:r>
          </w:p>
          <w:p w14:paraId="4BAB4856" w14:textId="77777777" w:rsidR="00FE6ED7" w:rsidRPr="00B52CD4" w:rsidRDefault="00FE6ED7" w:rsidP="006A5F0E">
            <w:pPr>
              <w:spacing w:before="240"/>
              <w:jc w:val="center"/>
              <w:rPr>
                <w:b/>
                <w:color w:val="000000" w:themeColor="text1"/>
                <w:sz w:val="20"/>
                <w:szCs w:val="20"/>
              </w:rPr>
            </w:pPr>
            <w:r w:rsidRPr="00674645">
              <w:rPr>
                <w:i/>
                <w:noProof/>
                <w:color w:val="000000" w:themeColor="text1"/>
                <w:sz w:val="28"/>
                <w:szCs w:val="28"/>
              </w:rPr>
              <mc:AlternateContent>
                <mc:Choice Requires="wps">
                  <w:drawing>
                    <wp:anchor distT="0" distB="0" distL="114300" distR="114300" simplePos="0" relativeHeight="251714584" behindDoc="0" locked="0" layoutInCell="1" allowOverlap="1" wp14:anchorId="11ACC652" wp14:editId="2C4104AB">
                      <wp:simplePos x="0" y="0"/>
                      <wp:positionH relativeFrom="column">
                        <wp:posOffset>1207770</wp:posOffset>
                      </wp:positionH>
                      <wp:positionV relativeFrom="paragraph">
                        <wp:posOffset>11430</wp:posOffset>
                      </wp:positionV>
                      <wp:extent cx="2133600" cy="0"/>
                      <wp:effectExtent l="0" t="0" r="0" b="0"/>
                      <wp:wrapNone/>
                      <wp:docPr id="775021718" name="Straight Connector 24"/>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F4D0113" id="Straight Connector 24" o:spid="_x0000_s1026" style="position:absolute;z-index:251714584;visibility:visible;mso-wrap-style:square;mso-wrap-distance-left:9pt;mso-wrap-distance-top:0;mso-wrap-distance-right:9pt;mso-wrap-distance-bottom:0;mso-position-horizontal:absolute;mso-position-horizontal-relative:text;mso-position-vertical:absolute;mso-position-vertical-relative:text" from="95.1pt,.9pt" to="263.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" strokecolor="black [3200]" strokeweight=".5pt">
                      <v:stroke joinstyle="miter"/>
                    </v:line>
                  </w:pict>
                </mc:Fallback>
              </mc:AlternateContent>
            </w:r>
            <w:r w:rsidRPr="00674645">
              <w:rPr>
                <w:i/>
                <w:color w:val="000000" w:themeColor="text1"/>
                <w:sz w:val="28"/>
                <w:szCs w:val="28"/>
              </w:rPr>
              <w:t>…, ngày … tháng … năm .…</w:t>
            </w:r>
          </w:p>
        </w:tc>
      </w:tr>
    </w:tbl>
    <w:p w14:paraId="7CE5042E" w14:textId="77777777" w:rsidR="00FE6ED7" w:rsidRPr="00FE6ED7" w:rsidRDefault="00FE6ED7" w:rsidP="007741DF">
      <w:pPr>
        <w:jc w:val="center"/>
        <w:rPr>
          <w:b/>
          <w:color w:val="000000" w:themeColor="text1"/>
          <w:sz w:val="28"/>
          <w:szCs w:val="28"/>
          <w:lang w:val="en-US"/>
        </w:rPr>
      </w:pPr>
    </w:p>
    <w:p w14:paraId="783B52FA" w14:textId="77777777" w:rsidR="007741DF" w:rsidRPr="008B1510" w:rsidRDefault="007741DF" w:rsidP="007741DF">
      <w:pPr>
        <w:jc w:val="center"/>
        <w:rPr>
          <w:b/>
          <w:sz w:val="28"/>
          <w:szCs w:val="28"/>
        </w:rPr>
      </w:pPr>
      <w:r w:rsidRPr="008B1510">
        <w:rPr>
          <w:b/>
          <w:sz w:val="28"/>
          <w:szCs w:val="28"/>
        </w:rPr>
        <w:t>BÁO CÁO</w:t>
      </w:r>
    </w:p>
    <w:p w14:paraId="16EB45E5" w14:textId="109F807A" w:rsidR="007741DF" w:rsidRPr="008B1510" w:rsidRDefault="006F5824" w:rsidP="007741DF">
      <w:pPr>
        <w:jc w:val="center"/>
        <w:rPr>
          <w:b/>
          <w:sz w:val="28"/>
          <w:szCs w:val="28"/>
          <w:lang w:val="en-US"/>
        </w:rPr>
      </w:pPr>
      <w:r w:rsidRPr="008B1510">
        <w:rPr>
          <w:b/>
          <w:sz w:val="28"/>
          <w:szCs w:val="28"/>
          <w:lang w:val="en-US"/>
        </w:rPr>
        <w:t>R</w:t>
      </w:r>
      <w:r w:rsidRPr="008B1510">
        <w:rPr>
          <w:b/>
          <w:sz w:val="28"/>
          <w:szCs w:val="28"/>
        </w:rPr>
        <w:t>út kinh nghiệm</w:t>
      </w:r>
      <w:r w:rsidRPr="008B1510">
        <w:rPr>
          <w:b/>
          <w:sz w:val="28"/>
          <w:szCs w:val="28"/>
          <w:lang w:val="en-US"/>
        </w:rPr>
        <w:t xml:space="preserve"> toàn diện</w:t>
      </w:r>
      <w:r w:rsidRPr="008B1510">
        <w:rPr>
          <w:b/>
          <w:sz w:val="28"/>
          <w:szCs w:val="28"/>
        </w:rPr>
        <w:t xml:space="preserve"> vụ cháy </w:t>
      </w:r>
    </w:p>
    <w:p w14:paraId="7E965276" w14:textId="5ECB47B0" w:rsidR="006F5824" w:rsidRPr="008B1510" w:rsidRDefault="006F5824" w:rsidP="007741DF">
      <w:pPr>
        <w:jc w:val="center"/>
        <w:rPr>
          <w:b/>
          <w:sz w:val="28"/>
          <w:szCs w:val="28"/>
          <w:vertAlign w:val="superscript"/>
          <w:lang w:val="en-US"/>
        </w:rPr>
      </w:pPr>
      <w:r w:rsidRPr="008B1510">
        <w:rPr>
          <w:noProof/>
          <w:sz w:val="28"/>
          <w:szCs w:val="28"/>
        </w:rPr>
        <mc:AlternateContent>
          <mc:Choice Requires="wps">
            <w:drawing>
              <wp:anchor distT="0" distB="0" distL="114300" distR="114300" simplePos="0" relativeHeight="251709464" behindDoc="0" locked="0" layoutInCell="1" allowOverlap="1" wp14:anchorId="576A4722" wp14:editId="3BCB1D3A">
                <wp:simplePos x="0" y="0"/>
                <wp:positionH relativeFrom="column">
                  <wp:posOffset>2403475</wp:posOffset>
                </wp:positionH>
                <wp:positionV relativeFrom="paragraph">
                  <wp:posOffset>36683</wp:posOffset>
                </wp:positionV>
                <wp:extent cx="949325" cy="0"/>
                <wp:effectExtent l="0" t="0" r="0" b="0"/>
                <wp:wrapNone/>
                <wp:docPr id="550224801" name="Straight Connector 27"/>
                <wp:cNvGraphicFramePr/>
                <a:graphic xmlns:a="http://schemas.openxmlformats.org/drawingml/2006/main">
                  <a:graphicData uri="http://schemas.microsoft.com/office/word/2010/wordprocessingShape">
                    <wps:wsp>
                      <wps:cNvCnPr/>
                      <wps:spPr>
                        <a:xfrm>
                          <a:off x="0" y="0"/>
                          <a:ext cx="949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E3AA1C2" id="Straight Connector 27" o:spid="_x0000_s1026" style="position:absolute;z-index:251709464;visibility:visible;mso-wrap-style:square;mso-wrap-distance-left:9pt;mso-wrap-distance-top:0;mso-wrap-distance-right:9pt;mso-wrap-distance-bottom:0;mso-position-horizontal:absolute;mso-position-horizontal-relative:text;mso-position-vertical:absolute;mso-position-vertical-relative:text" from="189.25pt,2.9pt" to="264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" strokecolor="black [3200]" strokeweight=".5pt">
                <v:stroke joinstyle="miter"/>
              </v:line>
            </w:pict>
          </mc:Fallback>
        </mc:AlternateContent>
      </w:r>
    </w:p>
    <w:p w14:paraId="5AE52C72" w14:textId="2F58D832" w:rsidR="007741DF" w:rsidRPr="008B1510" w:rsidRDefault="007741DF" w:rsidP="006F5824">
      <w:pPr>
        <w:spacing w:before="120"/>
        <w:ind w:firstLine="1418"/>
        <w:rPr>
          <w:sz w:val="28"/>
          <w:szCs w:val="28"/>
        </w:rPr>
      </w:pPr>
      <w:r w:rsidRPr="008B1510">
        <w:rPr>
          <w:sz w:val="28"/>
          <w:szCs w:val="28"/>
        </w:rPr>
        <w:t xml:space="preserve">Xảy ra ngày: ………/……/……..    </w:t>
      </w:r>
    </w:p>
    <w:p w14:paraId="24E6EB7B" w14:textId="55C1CC0F" w:rsidR="007741DF" w:rsidRPr="008B1510" w:rsidRDefault="007741DF" w:rsidP="00063AA5">
      <w:pPr>
        <w:ind w:firstLine="1418"/>
        <w:rPr>
          <w:sz w:val="28"/>
          <w:szCs w:val="28"/>
          <w:lang w:val="en-US"/>
        </w:rPr>
      </w:pPr>
      <w:r w:rsidRPr="008B1510">
        <w:rPr>
          <w:sz w:val="28"/>
          <w:szCs w:val="28"/>
          <w:lang w:val="en-US"/>
        </w:rPr>
        <w:t>Tại</w:t>
      </w:r>
      <w:r w:rsidRPr="008B1510">
        <w:rPr>
          <w:sz w:val="28"/>
          <w:szCs w:val="28"/>
        </w:rPr>
        <w:t>:…………………………………(</w:t>
      </w:r>
      <w:r w:rsidRPr="008B1510">
        <w:rPr>
          <w:sz w:val="28"/>
          <w:szCs w:val="28"/>
          <w:lang w:val="en-US"/>
        </w:rPr>
        <w:t>3</w:t>
      </w:r>
      <w:r w:rsidRPr="008B1510">
        <w:rPr>
          <w:sz w:val="28"/>
          <w:szCs w:val="28"/>
        </w:rPr>
        <w:t>)……………………</w:t>
      </w:r>
    </w:p>
    <w:p w14:paraId="49E48DE6" w14:textId="5BB1F99C" w:rsidR="007741DF" w:rsidRPr="008B1510" w:rsidRDefault="007741DF" w:rsidP="00063AA5">
      <w:pPr>
        <w:ind w:firstLine="1418"/>
        <w:rPr>
          <w:sz w:val="28"/>
          <w:szCs w:val="28"/>
          <w:lang w:val="en-US"/>
        </w:rPr>
      </w:pPr>
      <w:r w:rsidRPr="008B1510">
        <w:rPr>
          <w:sz w:val="28"/>
          <w:szCs w:val="28"/>
          <w:lang w:val="en-US"/>
        </w:rPr>
        <w:t xml:space="preserve">Địa chỉ: </w:t>
      </w:r>
      <w:r w:rsidRPr="008B1510">
        <w:rPr>
          <w:sz w:val="28"/>
          <w:szCs w:val="28"/>
        </w:rPr>
        <w:t>………..……………………………………………</w:t>
      </w:r>
    </w:p>
    <w:p w14:paraId="60247D94" w14:textId="2B4896E3" w:rsidR="007741DF" w:rsidRPr="008B1510" w:rsidRDefault="007741DF" w:rsidP="00063AA5">
      <w:pPr>
        <w:spacing w:before="40" w:after="40" w:line="340" w:lineRule="exact"/>
        <w:ind w:firstLine="1418"/>
        <w:jc w:val="both"/>
        <w:rPr>
          <w:sz w:val="28"/>
          <w:szCs w:val="28"/>
          <w:lang w:val="en-US"/>
        </w:rPr>
      </w:pPr>
      <w:r w:rsidRPr="008B1510">
        <w:rPr>
          <w:sz w:val="28"/>
          <w:szCs w:val="28"/>
          <w:lang w:val="en-US"/>
        </w:rPr>
        <w:t>V</w:t>
      </w:r>
      <w:r w:rsidRPr="008B1510">
        <w:rPr>
          <w:sz w:val="28"/>
          <w:szCs w:val="28"/>
        </w:rPr>
        <w:t>ụ cháy</w:t>
      </w:r>
      <w:r w:rsidRPr="008B1510">
        <w:rPr>
          <w:sz w:val="28"/>
          <w:szCs w:val="28"/>
          <w:lang w:val="en-US"/>
        </w:rPr>
        <w:t xml:space="preserve"> cấp</w:t>
      </w:r>
      <w:r w:rsidRPr="008B1510">
        <w:rPr>
          <w:sz w:val="28"/>
          <w:szCs w:val="28"/>
        </w:rPr>
        <w:t>: ………..……………………………………</w:t>
      </w:r>
      <w:r w:rsidR="00674645" w:rsidRPr="008B1510">
        <w:rPr>
          <w:sz w:val="28"/>
          <w:szCs w:val="28"/>
          <w:lang w:val="en-US"/>
        </w:rPr>
        <w:t>…</w:t>
      </w:r>
    </w:p>
    <w:p w14:paraId="5118B946" w14:textId="77777777" w:rsidR="008B1510" w:rsidRPr="008B1510" w:rsidRDefault="008B1510" w:rsidP="00063AA5">
      <w:pPr>
        <w:spacing w:before="40" w:after="40" w:line="340" w:lineRule="exact"/>
        <w:ind w:firstLine="1418"/>
        <w:jc w:val="both"/>
        <w:rPr>
          <w:sz w:val="28"/>
          <w:szCs w:val="28"/>
          <w:lang w:val="en-US"/>
        </w:rPr>
      </w:pPr>
    </w:p>
    <w:p w14:paraId="5E040BDF" w14:textId="77777777" w:rsidR="007741DF" w:rsidRPr="008B1510" w:rsidRDefault="007741DF" w:rsidP="002A6936">
      <w:pPr>
        <w:spacing w:before="120" w:line="320" w:lineRule="exact"/>
        <w:ind w:firstLine="720"/>
        <w:jc w:val="both"/>
        <w:rPr>
          <w:sz w:val="28"/>
          <w:szCs w:val="28"/>
          <w:lang w:val="en-US"/>
        </w:rPr>
      </w:pPr>
      <w:r w:rsidRPr="008B1510">
        <w:rPr>
          <w:b/>
          <w:bCs/>
          <w:sz w:val="28"/>
          <w:szCs w:val="28"/>
          <w:lang w:val="en-US"/>
        </w:rPr>
        <w:t>I.</w:t>
      </w:r>
      <w:r w:rsidRPr="008B1510">
        <w:rPr>
          <w:sz w:val="28"/>
          <w:szCs w:val="28"/>
          <w:lang w:val="en-US"/>
        </w:rPr>
        <w:t xml:space="preserve"> </w:t>
      </w:r>
      <w:r w:rsidRPr="008B1510">
        <w:rPr>
          <w:b/>
          <w:bCs/>
          <w:sz w:val="28"/>
          <w:szCs w:val="28"/>
          <w:lang w:val="en-US"/>
        </w:rPr>
        <w:t>THÔNG TIN KHÁI QUÁT VỀ</w:t>
      </w:r>
      <w:r w:rsidRPr="008B1510">
        <w:rPr>
          <w:sz w:val="28"/>
          <w:szCs w:val="28"/>
          <w:lang w:val="en-US"/>
        </w:rPr>
        <w:t xml:space="preserve"> </w:t>
      </w:r>
      <w:r w:rsidRPr="008B1510">
        <w:rPr>
          <w:b/>
          <w:sz w:val="28"/>
          <w:szCs w:val="28"/>
          <w:lang w:val="en-US"/>
        </w:rPr>
        <w:t xml:space="preserve">VỤ </w:t>
      </w:r>
      <w:r w:rsidRPr="008B1510">
        <w:rPr>
          <w:b/>
          <w:sz w:val="28"/>
          <w:szCs w:val="28"/>
        </w:rPr>
        <w:t>CHÁY</w:t>
      </w:r>
    </w:p>
    <w:p w14:paraId="5C48450C" w14:textId="07105887" w:rsidR="007741DF" w:rsidRPr="008B1510" w:rsidRDefault="007741DF" w:rsidP="002A6936">
      <w:pPr>
        <w:spacing w:before="120" w:line="320" w:lineRule="exact"/>
        <w:ind w:firstLine="720"/>
        <w:jc w:val="both"/>
        <w:rPr>
          <w:sz w:val="28"/>
          <w:szCs w:val="28"/>
          <w:lang w:val="en-US"/>
        </w:rPr>
      </w:pPr>
      <w:r w:rsidRPr="008B1510">
        <w:rPr>
          <w:sz w:val="28"/>
          <w:szCs w:val="28"/>
          <w:lang w:val="en-US"/>
        </w:rPr>
        <w:t xml:space="preserve">1. Thông tin đối tượng xảy ra cháy: </w:t>
      </w:r>
      <w:r w:rsidRPr="008B1510">
        <w:rPr>
          <w:sz w:val="28"/>
          <w:szCs w:val="28"/>
        </w:rPr>
        <w:t>……………</w:t>
      </w:r>
      <w:r w:rsidRPr="008B1510">
        <w:rPr>
          <w:sz w:val="28"/>
          <w:szCs w:val="28"/>
          <w:lang w:val="en-US"/>
        </w:rPr>
        <w:t>(4)</w:t>
      </w:r>
      <w:r w:rsidRPr="008B1510">
        <w:rPr>
          <w:sz w:val="28"/>
          <w:szCs w:val="28"/>
        </w:rPr>
        <w:t>………………………</w:t>
      </w:r>
      <w:r w:rsidR="00164F65" w:rsidRPr="008B1510">
        <w:rPr>
          <w:sz w:val="28"/>
          <w:szCs w:val="28"/>
          <w:lang w:val="en-US"/>
        </w:rPr>
        <w:t>.</w:t>
      </w:r>
    </w:p>
    <w:p w14:paraId="5B8DD1CC" w14:textId="1920E3AD" w:rsidR="007741DF" w:rsidRPr="008B1510" w:rsidRDefault="007741DF" w:rsidP="002A6936">
      <w:pPr>
        <w:spacing w:before="120" w:line="320" w:lineRule="exact"/>
        <w:ind w:firstLine="709"/>
        <w:rPr>
          <w:bCs/>
          <w:sz w:val="28"/>
          <w:szCs w:val="28"/>
          <w:lang w:val="en-US"/>
        </w:rPr>
      </w:pPr>
      <w:r w:rsidRPr="008B1510">
        <w:rPr>
          <w:bCs/>
          <w:sz w:val="28"/>
          <w:szCs w:val="28"/>
          <w:lang w:val="en-US"/>
        </w:rPr>
        <w:t xml:space="preserve">2. </w:t>
      </w:r>
      <w:r w:rsidRPr="008B1510">
        <w:rPr>
          <w:bCs/>
          <w:sz w:val="28"/>
          <w:szCs w:val="28"/>
        </w:rPr>
        <w:t>Thiệt hại</w:t>
      </w:r>
      <w:r w:rsidR="00164F65" w:rsidRPr="008B1510">
        <w:rPr>
          <w:bCs/>
          <w:sz w:val="28"/>
          <w:szCs w:val="28"/>
          <w:lang w:val="en-US"/>
        </w:rPr>
        <w:t>:</w:t>
      </w:r>
    </w:p>
    <w:p w14:paraId="6AB66349" w14:textId="77777777" w:rsidR="007741DF" w:rsidRPr="008B1510" w:rsidRDefault="007741DF" w:rsidP="002A6936">
      <w:pPr>
        <w:spacing w:before="120" w:line="320" w:lineRule="exact"/>
        <w:ind w:firstLine="709"/>
        <w:jc w:val="both"/>
        <w:rPr>
          <w:sz w:val="28"/>
          <w:szCs w:val="28"/>
        </w:rPr>
      </w:pPr>
      <w:r w:rsidRPr="008B1510">
        <w:rPr>
          <w:sz w:val="28"/>
          <w:szCs w:val="28"/>
        </w:rPr>
        <w:tab/>
        <w:t xml:space="preserve">- Về người: </w:t>
      </w:r>
    </w:p>
    <w:p w14:paraId="720BE219" w14:textId="2A97ACFC" w:rsidR="007741DF" w:rsidRPr="008B1510" w:rsidRDefault="007741DF" w:rsidP="002A6936">
      <w:pPr>
        <w:spacing w:before="120" w:line="320" w:lineRule="exact"/>
        <w:ind w:firstLine="709"/>
        <w:jc w:val="both"/>
        <w:rPr>
          <w:sz w:val="28"/>
          <w:szCs w:val="28"/>
          <w:lang w:val="en-US"/>
        </w:rPr>
      </w:pPr>
      <w:r w:rsidRPr="008B1510">
        <w:rPr>
          <w:sz w:val="28"/>
          <w:szCs w:val="28"/>
        </w:rPr>
        <w:t xml:space="preserve">+ </w:t>
      </w:r>
      <w:r w:rsidR="00364E1B" w:rsidRPr="008B1510">
        <w:rPr>
          <w:sz w:val="28"/>
          <w:szCs w:val="28"/>
          <w:lang w:val="en-US"/>
        </w:rPr>
        <w:t>Số người c</w:t>
      </w:r>
      <w:r w:rsidRPr="008B1510">
        <w:rPr>
          <w:sz w:val="28"/>
          <w:szCs w:val="28"/>
        </w:rPr>
        <w:t>hết</w:t>
      </w:r>
      <w:r w:rsidR="00973657" w:rsidRPr="008B1510">
        <w:rPr>
          <w:sz w:val="28"/>
          <w:szCs w:val="28"/>
          <w:lang w:val="en-US"/>
        </w:rPr>
        <w:t>:</w:t>
      </w:r>
      <w:r w:rsidRPr="008B1510">
        <w:rPr>
          <w:sz w:val="28"/>
          <w:szCs w:val="28"/>
        </w:rPr>
        <w:t xml:space="preserve"> ….. người</w:t>
      </w:r>
      <w:r w:rsidR="00AC0060" w:rsidRPr="008B1510">
        <w:rPr>
          <w:sz w:val="28"/>
          <w:szCs w:val="28"/>
          <w:lang w:val="en-US"/>
        </w:rPr>
        <w:t>;</w:t>
      </w:r>
    </w:p>
    <w:p w14:paraId="5CA70C67" w14:textId="30B64E8E" w:rsidR="007741DF" w:rsidRPr="008B1510" w:rsidRDefault="007741DF" w:rsidP="008B1510">
      <w:pPr>
        <w:spacing w:before="120" w:line="320" w:lineRule="exact"/>
        <w:ind w:firstLine="709"/>
        <w:jc w:val="both"/>
        <w:rPr>
          <w:sz w:val="28"/>
          <w:szCs w:val="28"/>
        </w:rPr>
      </w:pPr>
      <w:r w:rsidRPr="008B1510">
        <w:rPr>
          <w:sz w:val="28"/>
          <w:szCs w:val="28"/>
        </w:rPr>
        <w:t xml:space="preserve">+ </w:t>
      </w:r>
      <w:r w:rsidR="00364E1B" w:rsidRPr="008B1510">
        <w:rPr>
          <w:sz w:val="28"/>
          <w:szCs w:val="28"/>
          <w:lang w:val="en-US"/>
        </w:rPr>
        <w:t>Số người b</w:t>
      </w:r>
      <w:r w:rsidRPr="008B1510">
        <w:rPr>
          <w:sz w:val="28"/>
          <w:szCs w:val="28"/>
        </w:rPr>
        <w:t>ị thương</w:t>
      </w:r>
      <w:r w:rsidR="00973657" w:rsidRPr="008B1510">
        <w:rPr>
          <w:sz w:val="28"/>
          <w:szCs w:val="28"/>
          <w:lang w:val="en-US"/>
        </w:rPr>
        <w:t>:</w:t>
      </w:r>
      <w:r w:rsidRPr="008B1510">
        <w:rPr>
          <w:sz w:val="28"/>
          <w:szCs w:val="28"/>
        </w:rPr>
        <w:t xml:space="preserve"> ….. người, tỷ lệ thương tật (đối với từng </w:t>
      </w:r>
      <w:r w:rsidRPr="008B1510">
        <w:rPr>
          <w:sz w:val="28"/>
          <w:szCs w:val="28"/>
          <w:lang w:val="en-US"/>
        </w:rPr>
        <w:t>người</w:t>
      </w:r>
      <w:r w:rsidRPr="008B1510">
        <w:rPr>
          <w:sz w:val="28"/>
          <w:szCs w:val="28"/>
        </w:rPr>
        <w:t>):</w:t>
      </w:r>
      <w:r w:rsidR="008B1510">
        <w:rPr>
          <w:sz w:val="28"/>
          <w:szCs w:val="28"/>
          <w:lang w:val="en-US"/>
        </w:rPr>
        <w:t>…</w:t>
      </w:r>
      <w:r w:rsidR="00AC0060" w:rsidRPr="008B1510">
        <w:rPr>
          <w:sz w:val="28"/>
          <w:szCs w:val="28"/>
          <w:lang w:val="en-US"/>
        </w:rPr>
        <w:t>;</w:t>
      </w:r>
    </w:p>
    <w:p w14:paraId="1A268A30" w14:textId="594B4356" w:rsidR="009F243C" w:rsidRPr="008B1510" w:rsidRDefault="00EE7848" w:rsidP="002A6936">
      <w:pPr>
        <w:spacing w:before="120" w:line="320" w:lineRule="exact"/>
        <w:ind w:firstLine="709"/>
        <w:jc w:val="both"/>
        <w:rPr>
          <w:sz w:val="28"/>
          <w:szCs w:val="28"/>
          <w:lang w:val="en-US"/>
        </w:rPr>
      </w:pPr>
      <w:r w:rsidRPr="008B1510">
        <w:rPr>
          <w:sz w:val="28"/>
          <w:szCs w:val="28"/>
          <w:lang w:val="nl-NL"/>
        </w:rPr>
        <w:t>+</w:t>
      </w:r>
      <w:r w:rsidR="007741DF" w:rsidRPr="008B1510">
        <w:rPr>
          <w:sz w:val="28"/>
          <w:szCs w:val="28"/>
          <w:lang w:val="nl-NL"/>
        </w:rPr>
        <w:t xml:space="preserve"> Số</w:t>
      </w:r>
      <w:r w:rsidR="00DB0B22" w:rsidRPr="008B1510">
        <w:rPr>
          <w:sz w:val="28"/>
          <w:szCs w:val="28"/>
          <w:lang w:val="en-US"/>
        </w:rPr>
        <w:t xml:space="preserve"> </w:t>
      </w:r>
      <w:r w:rsidR="007741DF" w:rsidRPr="008B1510">
        <w:rPr>
          <w:sz w:val="28"/>
          <w:szCs w:val="28"/>
          <w:lang w:val="en-US"/>
        </w:rPr>
        <w:t xml:space="preserve">cán bộ, chiến sỹ </w:t>
      </w:r>
      <w:r w:rsidR="007741DF" w:rsidRPr="008B1510">
        <w:rPr>
          <w:sz w:val="28"/>
          <w:szCs w:val="28"/>
        </w:rPr>
        <w:t>bị</w:t>
      </w:r>
      <w:r w:rsidR="00DB0B22" w:rsidRPr="008B1510">
        <w:rPr>
          <w:iCs/>
          <w:sz w:val="28"/>
          <w:szCs w:val="28"/>
        </w:rPr>
        <w:t xml:space="preserve"> thương</w:t>
      </w:r>
      <w:r w:rsidR="00DB0B22" w:rsidRPr="008B1510">
        <w:rPr>
          <w:iCs/>
          <w:sz w:val="28"/>
          <w:szCs w:val="28"/>
          <w:lang w:val="en-US"/>
        </w:rPr>
        <w:t xml:space="preserve"> (hoặc </w:t>
      </w:r>
      <w:r w:rsidR="00973657" w:rsidRPr="008B1510">
        <w:rPr>
          <w:iCs/>
          <w:sz w:val="28"/>
          <w:szCs w:val="28"/>
          <w:lang w:val="en-US"/>
        </w:rPr>
        <w:t>hy sinh</w:t>
      </w:r>
      <w:r w:rsidR="007741DF" w:rsidRPr="008B1510">
        <w:rPr>
          <w:iCs/>
          <w:sz w:val="28"/>
          <w:szCs w:val="28"/>
        </w:rPr>
        <w:t>)</w:t>
      </w:r>
      <w:r w:rsidR="00EB4C3F" w:rsidRPr="008B1510">
        <w:rPr>
          <w:iCs/>
          <w:sz w:val="28"/>
          <w:szCs w:val="28"/>
          <w:lang w:val="en-US"/>
        </w:rPr>
        <w:t xml:space="preserve"> </w:t>
      </w:r>
      <w:r w:rsidR="00EB4C3F" w:rsidRPr="008B1510">
        <w:rPr>
          <w:sz w:val="28"/>
          <w:szCs w:val="28"/>
          <w:lang w:val="en-US"/>
        </w:rPr>
        <w:t>trong q</w:t>
      </w:r>
      <w:r w:rsidR="00EB4C3F" w:rsidRPr="008B1510">
        <w:rPr>
          <w:sz w:val="28"/>
          <w:szCs w:val="28"/>
        </w:rPr>
        <w:t>uá trình tham gia chữa cháy</w:t>
      </w:r>
      <w:r w:rsidR="00EB4C3F" w:rsidRPr="008B1510">
        <w:rPr>
          <w:sz w:val="28"/>
          <w:szCs w:val="28"/>
          <w:lang w:val="en-US"/>
        </w:rPr>
        <w:t>, cứu nạn, cứu hộ</w:t>
      </w:r>
      <w:r w:rsidR="00973657" w:rsidRPr="008B1510">
        <w:rPr>
          <w:iCs/>
          <w:sz w:val="28"/>
          <w:szCs w:val="28"/>
          <w:lang w:val="en-US"/>
        </w:rPr>
        <w:t>:</w:t>
      </w:r>
      <w:r w:rsidR="007741DF" w:rsidRPr="008B1510">
        <w:rPr>
          <w:iCs/>
          <w:sz w:val="28"/>
          <w:szCs w:val="28"/>
        </w:rPr>
        <w:t>…</w:t>
      </w:r>
      <w:r w:rsidR="007741DF" w:rsidRPr="008B1510">
        <w:rPr>
          <w:sz w:val="28"/>
          <w:szCs w:val="28"/>
        </w:rPr>
        <w:t>…</w:t>
      </w:r>
      <w:r w:rsidR="00973657" w:rsidRPr="008B1510">
        <w:rPr>
          <w:sz w:val="28"/>
          <w:szCs w:val="28"/>
          <w:lang w:val="en-US"/>
        </w:rPr>
        <w:t xml:space="preserve"> đồng chí</w:t>
      </w:r>
      <w:r w:rsidR="007741DF" w:rsidRPr="008B1510">
        <w:rPr>
          <w:sz w:val="28"/>
          <w:szCs w:val="28"/>
          <w:lang w:val="en-US"/>
        </w:rPr>
        <w:t xml:space="preserve">; </w:t>
      </w:r>
    </w:p>
    <w:p w14:paraId="2F0F3CF3" w14:textId="729FE943" w:rsidR="007741DF" w:rsidRPr="008B1510" w:rsidRDefault="00AC0060" w:rsidP="002A6936">
      <w:pPr>
        <w:spacing w:before="120" w:line="320" w:lineRule="exact"/>
        <w:ind w:firstLine="709"/>
        <w:jc w:val="both"/>
        <w:rPr>
          <w:sz w:val="28"/>
          <w:szCs w:val="28"/>
          <w:lang w:val="en-US"/>
        </w:rPr>
      </w:pPr>
      <w:r w:rsidRPr="008B1510">
        <w:rPr>
          <w:sz w:val="28"/>
          <w:szCs w:val="28"/>
          <w:lang w:val="en-US"/>
        </w:rPr>
        <w:t>+</w:t>
      </w:r>
      <w:r w:rsidR="009F243C" w:rsidRPr="008B1510">
        <w:rPr>
          <w:sz w:val="28"/>
          <w:szCs w:val="28"/>
          <w:lang w:val="en-US"/>
        </w:rPr>
        <w:t xml:space="preserve"> Số </w:t>
      </w:r>
      <w:r w:rsidR="007741DF" w:rsidRPr="008B1510">
        <w:rPr>
          <w:sz w:val="28"/>
          <w:szCs w:val="28"/>
        </w:rPr>
        <w:t xml:space="preserve">người của </w:t>
      </w:r>
      <w:r w:rsidR="007741DF" w:rsidRPr="008B1510">
        <w:rPr>
          <w:iCs/>
          <w:sz w:val="28"/>
          <w:szCs w:val="28"/>
        </w:rPr>
        <w:t>cơ quan</w:t>
      </w:r>
      <w:r w:rsidR="009F243C" w:rsidRPr="008B1510">
        <w:rPr>
          <w:iCs/>
          <w:sz w:val="28"/>
          <w:szCs w:val="28"/>
          <w:lang w:val="en-US"/>
        </w:rPr>
        <w:t xml:space="preserve"> (</w:t>
      </w:r>
      <w:r w:rsidR="007741DF" w:rsidRPr="008B1510">
        <w:rPr>
          <w:iCs/>
          <w:sz w:val="28"/>
          <w:szCs w:val="28"/>
        </w:rPr>
        <w:t>tổ chức)</w:t>
      </w:r>
      <w:r w:rsidR="007741DF" w:rsidRPr="008B1510">
        <w:rPr>
          <w:sz w:val="28"/>
          <w:szCs w:val="28"/>
        </w:rPr>
        <w:t xml:space="preserve"> </w:t>
      </w:r>
      <w:r w:rsidR="009F243C" w:rsidRPr="008B1510">
        <w:rPr>
          <w:sz w:val="28"/>
          <w:szCs w:val="28"/>
        </w:rPr>
        <w:t>bị</w:t>
      </w:r>
      <w:r w:rsidR="009F243C" w:rsidRPr="008B1510">
        <w:rPr>
          <w:iCs/>
          <w:sz w:val="28"/>
          <w:szCs w:val="28"/>
        </w:rPr>
        <w:t xml:space="preserve"> thương</w:t>
      </w:r>
      <w:r w:rsidR="009F243C" w:rsidRPr="008B1510">
        <w:rPr>
          <w:iCs/>
          <w:sz w:val="28"/>
          <w:szCs w:val="28"/>
          <w:lang w:val="en-US"/>
        </w:rPr>
        <w:t xml:space="preserve"> (hoặc hy sinh</w:t>
      </w:r>
      <w:r w:rsidR="009F243C" w:rsidRPr="008B1510">
        <w:rPr>
          <w:iCs/>
          <w:sz w:val="28"/>
          <w:szCs w:val="28"/>
        </w:rPr>
        <w:t>)</w:t>
      </w:r>
      <w:r w:rsidR="00EB4C3F" w:rsidRPr="008B1510">
        <w:rPr>
          <w:iCs/>
          <w:sz w:val="28"/>
          <w:szCs w:val="28"/>
          <w:lang w:val="en-US"/>
        </w:rPr>
        <w:t xml:space="preserve"> </w:t>
      </w:r>
      <w:r w:rsidR="00EB4C3F" w:rsidRPr="008B1510">
        <w:rPr>
          <w:sz w:val="28"/>
          <w:szCs w:val="28"/>
          <w:lang w:val="en-US"/>
        </w:rPr>
        <w:t>trong q</w:t>
      </w:r>
      <w:r w:rsidR="00EB4C3F" w:rsidRPr="008B1510">
        <w:rPr>
          <w:sz w:val="28"/>
          <w:szCs w:val="28"/>
        </w:rPr>
        <w:t>uá trình tham gia chữa cháy</w:t>
      </w:r>
      <w:r w:rsidR="00EB4C3F" w:rsidRPr="008B1510">
        <w:rPr>
          <w:sz w:val="28"/>
          <w:szCs w:val="28"/>
          <w:lang w:val="en-US"/>
        </w:rPr>
        <w:t>, cứu nạn, cứu hộ</w:t>
      </w:r>
      <w:r w:rsidR="009F243C" w:rsidRPr="008B1510">
        <w:rPr>
          <w:iCs/>
          <w:sz w:val="28"/>
          <w:szCs w:val="28"/>
          <w:lang w:val="en-US"/>
        </w:rPr>
        <w:t>:…..người</w:t>
      </w:r>
      <w:r w:rsidRPr="008B1510">
        <w:rPr>
          <w:iCs/>
          <w:sz w:val="28"/>
          <w:szCs w:val="28"/>
          <w:lang w:val="en-US"/>
        </w:rPr>
        <w:t>.</w:t>
      </w:r>
    </w:p>
    <w:p w14:paraId="1996446B" w14:textId="3215E9F2" w:rsidR="00EE7848" w:rsidRPr="008B1510" w:rsidRDefault="00EE7848" w:rsidP="002A6936">
      <w:pPr>
        <w:spacing w:before="120" w:line="320" w:lineRule="exact"/>
        <w:ind w:firstLine="709"/>
        <w:jc w:val="both"/>
        <w:rPr>
          <w:sz w:val="28"/>
          <w:szCs w:val="28"/>
        </w:rPr>
      </w:pPr>
      <w:r w:rsidRPr="008B1510">
        <w:rPr>
          <w:sz w:val="28"/>
          <w:szCs w:val="28"/>
        </w:rPr>
        <w:tab/>
        <w:t xml:space="preserve">- Về tài sản: ………………, </w:t>
      </w:r>
      <w:r w:rsidR="004E50C4" w:rsidRPr="008B1510">
        <w:rPr>
          <w:sz w:val="28"/>
          <w:szCs w:val="28"/>
          <w:lang w:val="en-US"/>
        </w:rPr>
        <w:t>ước tính thành tiền:</w:t>
      </w:r>
      <w:r w:rsidRPr="008B1510">
        <w:rPr>
          <w:sz w:val="28"/>
          <w:szCs w:val="28"/>
        </w:rPr>
        <w:t xml:space="preserve"> ......................</w:t>
      </w:r>
      <w:r w:rsidR="004E50C4" w:rsidRPr="008B1510">
        <w:rPr>
          <w:sz w:val="28"/>
          <w:szCs w:val="28"/>
          <w:lang w:val="en-US"/>
        </w:rPr>
        <w:t xml:space="preserve">triệu </w:t>
      </w:r>
      <w:r w:rsidRPr="008B1510">
        <w:rPr>
          <w:sz w:val="28"/>
          <w:szCs w:val="28"/>
        </w:rPr>
        <w:t>đồng.</w:t>
      </w:r>
    </w:p>
    <w:p w14:paraId="76A20D7E" w14:textId="77777777" w:rsidR="007741DF" w:rsidRPr="008B1510" w:rsidRDefault="007741DF" w:rsidP="002A6936">
      <w:pPr>
        <w:spacing w:before="120" w:line="320" w:lineRule="exact"/>
        <w:ind w:firstLine="709"/>
        <w:jc w:val="both"/>
        <w:rPr>
          <w:sz w:val="28"/>
          <w:szCs w:val="28"/>
        </w:rPr>
      </w:pPr>
      <w:r w:rsidRPr="008B1510">
        <w:rPr>
          <w:sz w:val="28"/>
          <w:szCs w:val="28"/>
          <w:lang w:val="en-US"/>
        </w:rPr>
        <w:t>3.</w:t>
      </w:r>
      <w:r w:rsidRPr="008B1510">
        <w:rPr>
          <w:sz w:val="28"/>
          <w:szCs w:val="28"/>
        </w:rPr>
        <w:t xml:space="preserve"> Đơn vị được phân công chủ trì xác minh, giải quyết vụ cháy: </w:t>
      </w:r>
    </w:p>
    <w:p w14:paraId="41EC8519" w14:textId="02EEA3DB" w:rsidR="007741DF" w:rsidRPr="008B1510" w:rsidRDefault="008B1510" w:rsidP="008B1510">
      <w:pPr>
        <w:spacing w:before="120" w:line="320" w:lineRule="exact"/>
        <w:jc w:val="both"/>
        <w:rPr>
          <w:sz w:val="28"/>
          <w:szCs w:val="28"/>
          <w:lang w:val="en-US"/>
        </w:rPr>
      </w:pPr>
      <w:r>
        <w:rPr>
          <w:sz w:val="28"/>
          <w:szCs w:val="28"/>
          <w:lang w:val="en-US"/>
        </w:rPr>
        <w:t>……..</w:t>
      </w:r>
      <w:r w:rsidR="007741DF" w:rsidRPr="008B1510">
        <w:rPr>
          <w:sz w:val="28"/>
          <w:szCs w:val="28"/>
        </w:rPr>
        <w:t>…………………………………..…………………………………………</w:t>
      </w:r>
      <w:r w:rsidR="004E50C4" w:rsidRPr="008B1510">
        <w:rPr>
          <w:sz w:val="28"/>
          <w:szCs w:val="28"/>
          <w:lang w:val="en-US"/>
        </w:rPr>
        <w:t>.</w:t>
      </w:r>
    </w:p>
    <w:p w14:paraId="29BAE055" w14:textId="11485036" w:rsidR="007741DF" w:rsidRPr="008B1510" w:rsidRDefault="007741DF" w:rsidP="002A6936">
      <w:pPr>
        <w:spacing w:before="120" w:line="320" w:lineRule="exact"/>
        <w:ind w:firstLine="709"/>
        <w:jc w:val="both"/>
        <w:rPr>
          <w:bCs/>
          <w:sz w:val="28"/>
          <w:szCs w:val="28"/>
          <w:lang w:val="en-US"/>
        </w:rPr>
      </w:pPr>
      <w:r w:rsidRPr="008B1510">
        <w:rPr>
          <w:bCs/>
          <w:sz w:val="28"/>
          <w:szCs w:val="28"/>
          <w:lang w:val="en-US"/>
        </w:rPr>
        <w:t>4</w:t>
      </w:r>
      <w:r w:rsidRPr="008B1510">
        <w:rPr>
          <w:bCs/>
          <w:sz w:val="28"/>
          <w:szCs w:val="28"/>
        </w:rPr>
        <w:t>. Nguyên nhân</w:t>
      </w:r>
      <w:r w:rsidR="004E50C4" w:rsidRPr="008B1510">
        <w:rPr>
          <w:bCs/>
          <w:sz w:val="28"/>
          <w:szCs w:val="28"/>
          <w:lang w:val="en-US"/>
        </w:rPr>
        <w:t>:</w:t>
      </w:r>
    </w:p>
    <w:p w14:paraId="013CE4F7" w14:textId="77777777" w:rsidR="007741DF" w:rsidRPr="008B1510" w:rsidRDefault="007741DF" w:rsidP="002A6936">
      <w:pPr>
        <w:spacing w:before="120" w:line="320" w:lineRule="exact"/>
        <w:ind w:firstLine="709"/>
        <w:jc w:val="both"/>
        <w:rPr>
          <w:sz w:val="28"/>
          <w:szCs w:val="28"/>
        </w:rPr>
      </w:pPr>
      <w:r w:rsidRPr="008B1510">
        <w:rPr>
          <w:sz w:val="28"/>
          <w:szCs w:val="28"/>
        </w:rPr>
        <w:tab/>
        <w:t>- Nguyên nhân cháy:</w:t>
      </w:r>
    </w:p>
    <w:p w14:paraId="1828812B" w14:textId="4716D4D6" w:rsidR="007741DF" w:rsidRPr="008B1510" w:rsidRDefault="008B1510" w:rsidP="008B1510">
      <w:pPr>
        <w:spacing w:before="120" w:line="320" w:lineRule="exact"/>
        <w:jc w:val="both"/>
        <w:rPr>
          <w:sz w:val="28"/>
          <w:szCs w:val="28"/>
          <w:lang w:val="en-US"/>
        </w:rPr>
      </w:pPr>
      <w:r>
        <w:rPr>
          <w:sz w:val="28"/>
          <w:szCs w:val="28"/>
          <w:lang w:val="en-US"/>
        </w:rPr>
        <w:t>……..</w:t>
      </w:r>
      <w:r w:rsidR="007741DF" w:rsidRPr="008B1510">
        <w:rPr>
          <w:sz w:val="28"/>
          <w:szCs w:val="28"/>
        </w:rPr>
        <w:t>…………………………………..…………………………………………</w:t>
      </w:r>
      <w:r w:rsidR="004E50C4" w:rsidRPr="008B1510">
        <w:rPr>
          <w:sz w:val="28"/>
          <w:szCs w:val="28"/>
          <w:lang w:val="en-US"/>
        </w:rPr>
        <w:t>.</w:t>
      </w:r>
    </w:p>
    <w:p w14:paraId="64F01341" w14:textId="77777777" w:rsidR="007741DF" w:rsidRPr="008B1510" w:rsidRDefault="007741DF" w:rsidP="002A6936">
      <w:pPr>
        <w:spacing w:before="120" w:line="320" w:lineRule="exact"/>
        <w:ind w:firstLine="709"/>
        <w:jc w:val="both"/>
        <w:rPr>
          <w:sz w:val="28"/>
          <w:szCs w:val="28"/>
        </w:rPr>
      </w:pPr>
      <w:r w:rsidRPr="008B1510">
        <w:rPr>
          <w:sz w:val="28"/>
          <w:szCs w:val="28"/>
        </w:rPr>
        <w:t>- Nguyên nhân vụ cháy:</w:t>
      </w:r>
    </w:p>
    <w:p w14:paraId="691F98A3" w14:textId="0C8BB2FC" w:rsidR="007741DF" w:rsidRPr="008B1510" w:rsidRDefault="008B1510" w:rsidP="008B1510">
      <w:pPr>
        <w:spacing w:before="120" w:line="320" w:lineRule="exact"/>
        <w:jc w:val="both"/>
        <w:rPr>
          <w:sz w:val="28"/>
          <w:szCs w:val="28"/>
          <w:lang w:val="en-US"/>
        </w:rPr>
      </w:pPr>
      <w:r>
        <w:rPr>
          <w:sz w:val="28"/>
          <w:szCs w:val="28"/>
          <w:lang w:val="en-US"/>
        </w:rPr>
        <w:t>……..</w:t>
      </w:r>
      <w:r w:rsidR="007741DF" w:rsidRPr="008B1510">
        <w:rPr>
          <w:sz w:val="28"/>
          <w:szCs w:val="28"/>
        </w:rPr>
        <w:t>…………………………………..…………………………………………</w:t>
      </w:r>
      <w:r w:rsidR="004E50C4" w:rsidRPr="008B1510">
        <w:rPr>
          <w:sz w:val="28"/>
          <w:szCs w:val="28"/>
          <w:lang w:val="en-US"/>
        </w:rPr>
        <w:t>.</w:t>
      </w:r>
    </w:p>
    <w:p w14:paraId="7C2F9CA6" w14:textId="2738DB68" w:rsidR="007741DF" w:rsidRPr="008B1510" w:rsidRDefault="007741DF" w:rsidP="002A6936">
      <w:pPr>
        <w:spacing w:before="120" w:line="320" w:lineRule="exact"/>
        <w:ind w:firstLine="709"/>
        <w:jc w:val="both"/>
        <w:rPr>
          <w:b/>
          <w:spacing w:val="-6"/>
          <w:sz w:val="28"/>
          <w:szCs w:val="28"/>
        </w:rPr>
      </w:pPr>
      <w:r w:rsidRPr="008B1510">
        <w:rPr>
          <w:b/>
          <w:spacing w:val="-6"/>
          <w:sz w:val="28"/>
          <w:szCs w:val="28"/>
          <w:lang w:val="en-US"/>
        </w:rPr>
        <w:t>I</w:t>
      </w:r>
      <w:r w:rsidRPr="008B1510">
        <w:rPr>
          <w:b/>
          <w:spacing w:val="-6"/>
          <w:sz w:val="28"/>
          <w:szCs w:val="28"/>
        </w:rPr>
        <w:t>I. DIỄN BIẾN ĐÁM CHÁY VÀ CÔNG TÁC TỔ CHỨC CHỮA CHÁY</w:t>
      </w:r>
      <w:r w:rsidR="00B85AB1" w:rsidRPr="008B1510">
        <w:rPr>
          <w:b/>
          <w:spacing w:val="-6"/>
          <w:sz w:val="28"/>
          <w:szCs w:val="28"/>
          <w:lang w:val="en-US"/>
        </w:rPr>
        <w:t>,</w:t>
      </w:r>
      <w:r w:rsidRPr="008B1510">
        <w:rPr>
          <w:b/>
          <w:spacing w:val="-6"/>
          <w:sz w:val="28"/>
          <w:szCs w:val="28"/>
        </w:rPr>
        <w:t xml:space="preserve"> CỨU NẠN, CỨU HỘ</w:t>
      </w:r>
    </w:p>
    <w:p w14:paraId="49997AAC" w14:textId="77777777" w:rsidR="007741DF" w:rsidRPr="008B1510" w:rsidRDefault="007741DF" w:rsidP="002A6936">
      <w:pPr>
        <w:spacing w:before="120" w:line="320" w:lineRule="exact"/>
        <w:ind w:firstLine="709"/>
        <w:jc w:val="both"/>
        <w:rPr>
          <w:sz w:val="28"/>
          <w:szCs w:val="28"/>
          <w:lang w:val="en-US"/>
        </w:rPr>
      </w:pPr>
      <w:r w:rsidRPr="008B1510">
        <w:rPr>
          <w:sz w:val="28"/>
          <w:szCs w:val="28"/>
        </w:rPr>
        <w:t>1. Phát hiện cháy</w:t>
      </w:r>
      <w:r w:rsidRPr="008B1510">
        <w:rPr>
          <w:sz w:val="28"/>
          <w:szCs w:val="28"/>
          <w:lang w:val="en-US"/>
        </w:rPr>
        <w:t>,</w:t>
      </w:r>
      <w:r w:rsidRPr="008B1510">
        <w:rPr>
          <w:sz w:val="28"/>
          <w:szCs w:val="28"/>
        </w:rPr>
        <w:t xml:space="preserve"> báo cháy</w:t>
      </w:r>
      <w:r w:rsidRPr="008B1510">
        <w:rPr>
          <w:sz w:val="28"/>
          <w:szCs w:val="28"/>
          <w:lang w:val="en-US"/>
        </w:rPr>
        <w:t>:</w:t>
      </w:r>
    </w:p>
    <w:p w14:paraId="200407C1" w14:textId="77777777" w:rsidR="007741DF" w:rsidRPr="008B1510" w:rsidRDefault="007741DF" w:rsidP="002A6936">
      <w:pPr>
        <w:spacing w:before="120" w:line="320" w:lineRule="exact"/>
        <w:ind w:firstLine="709"/>
        <w:jc w:val="both"/>
        <w:rPr>
          <w:i/>
          <w:color w:val="000000" w:themeColor="text1"/>
          <w:spacing w:val="-2"/>
          <w:sz w:val="28"/>
          <w:szCs w:val="28"/>
          <w:lang w:val="en-US"/>
        </w:rPr>
      </w:pPr>
      <w:r w:rsidRPr="008B1510">
        <w:rPr>
          <w:i/>
          <w:color w:val="000000" w:themeColor="text1"/>
          <w:spacing w:val="-2"/>
          <w:sz w:val="28"/>
          <w:szCs w:val="28"/>
          <w:lang w:val="en-US"/>
        </w:rPr>
        <w:t>(Ghi thông tin về: họ tên, địa chỉ người phát hiện cháy, báo cháy; thời gian phát hiện cháy, báo cháy; hình thức, thời điểm báo cháy; cơ quan/đơn vị báo cháy)</w:t>
      </w:r>
    </w:p>
    <w:p w14:paraId="55AA46D6" w14:textId="77777777" w:rsidR="007741DF" w:rsidRPr="008B1510" w:rsidRDefault="007741DF" w:rsidP="002A6936">
      <w:pPr>
        <w:spacing w:before="120" w:line="320" w:lineRule="exact"/>
        <w:ind w:firstLine="720"/>
        <w:jc w:val="both"/>
        <w:rPr>
          <w:sz w:val="28"/>
          <w:szCs w:val="28"/>
        </w:rPr>
      </w:pPr>
      <w:r w:rsidRPr="008B1510">
        <w:rPr>
          <w:sz w:val="28"/>
          <w:szCs w:val="28"/>
        </w:rPr>
        <w:lastRenderedPageBreak/>
        <w:t xml:space="preserve">2. </w:t>
      </w:r>
      <w:r w:rsidRPr="008B1510">
        <w:rPr>
          <w:sz w:val="28"/>
          <w:szCs w:val="28"/>
          <w:lang w:val="en-US"/>
        </w:rPr>
        <w:t>T</w:t>
      </w:r>
      <w:r w:rsidRPr="008B1510">
        <w:rPr>
          <w:sz w:val="28"/>
          <w:szCs w:val="28"/>
        </w:rPr>
        <w:t>ổ chức chữa cháy</w:t>
      </w:r>
      <w:r w:rsidRPr="008B1510">
        <w:rPr>
          <w:sz w:val="28"/>
          <w:szCs w:val="28"/>
          <w:lang w:val="en-US"/>
        </w:rPr>
        <w:t>,</w:t>
      </w:r>
      <w:r w:rsidRPr="008B1510">
        <w:rPr>
          <w:sz w:val="28"/>
          <w:szCs w:val="28"/>
        </w:rPr>
        <w:t xml:space="preserve"> </w:t>
      </w:r>
      <w:r w:rsidRPr="008B1510">
        <w:rPr>
          <w:sz w:val="28"/>
          <w:szCs w:val="28"/>
          <w:lang w:val="en-US"/>
        </w:rPr>
        <w:t>cứu nạn, cứu hộ</w:t>
      </w:r>
      <w:r w:rsidRPr="008B1510">
        <w:rPr>
          <w:sz w:val="28"/>
          <w:szCs w:val="28"/>
        </w:rPr>
        <w:t xml:space="preserve"> của lực lượng tại chỗ:</w:t>
      </w:r>
    </w:p>
    <w:p w14:paraId="006C63C7" w14:textId="77777777" w:rsidR="007741DF" w:rsidRPr="008B1510" w:rsidRDefault="007741DF" w:rsidP="002A6936">
      <w:pPr>
        <w:spacing w:before="120" w:line="320" w:lineRule="exact"/>
        <w:ind w:firstLine="709"/>
        <w:jc w:val="both"/>
        <w:rPr>
          <w:i/>
          <w:color w:val="000000" w:themeColor="text1"/>
          <w:spacing w:val="4"/>
          <w:sz w:val="28"/>
          <w:szCs w:val="28"/>
          <w:lang w:val="en-US"/>
        </w:rPr>
      </w:pPr>
      <w:r w:rsidRPr="008B1510">
        <w:rPr>
          <w:i/>
          <w:color w:val="000000" w:themeColor="text1"/>
          <w:spacing w:val="4"/>
          <w:sz w:val="28"/>
          <w:szCs w:val="28"/>
          <w:lang w:val="en-US"/>
        </w:rPr>
        <w:t>(Ghi thông tin về: họ t</w:t>
      </w:r>
      <w:r w:rsidRPr="008B1510">
        <w:rPr>
          <w:i/>
          <w:color w:val="000000" w:themeColor="text1"/>
          <w:spacing w:val="4"/>
          <w:sz w:val="28"/>
          <w:szCs w:val="28"/>
        </w:rPr>
        <w:t>ên, chức vụ người chỉ huy, số lượng người tham gia chữa cháy</w:t>
      </w:r>
      <w:r w:rsidRPr="008B1510">
        <w:rPr>
          <w:i/>
          <w:color w:val="000000" w:themeColor="text1"/>
          <w:spacing w:val="4"/>
          <w:sz w:val="28"/>
          <w:szCs w:val="28"/>
          <w:lang w:val="en-US"/>
        </w:rPr>
        <w:t>,</w:t>
      </w:r>
      <w:r w:rsidRPr="008B1510">
        <w:rPr>
          <w:i/>
          <w:color w:val="000000" w:themeColor="text1"/>
          <w:spacing w:val="4"/>
          <w:sz w:val="28"/>
          <w:szCs w:val="28"/>
        </w:rPr>
        <w:t xml:space="preserve"> </w:t>
      </w:r>
      <w:r w:rsidRPr="008B1510">
        <w:rPr>
          <w:i/>
          <w:color w:val="000000" w:themeColor="text1"/>
          <w:spacing w:val="4"/>
          <w:sz w:val="28"/>
          <w:szCs w:val="28"/>
          <w:lang w:val="en-US"/>
        </w:rPr>
        <w:t>c</w:t>
      </w:r>
      <w:r w:rsidRPr="008B1510">
        <w:rPr>
          <w:i/>
          <w:spacing w:val="4"/>
          <w:sz w:val="28"/>
          <w:szCs w:val="28"/>
          <w:lang w:val="en-US"/>
        </w:rPr>
        <w:t>ứu nạn, cứu hộ</w:t>
      </w:r>
      <w:r w:rsidRPr="008B1510">
        <w:rPr>
          <w:i/>
          <w:color w:val="000000" w:themeColor="text1"/>
          <w:spacing w:val="4"/>
          <w:sz w:val="28"/>
          <w:szCs w:val="28"/>
          <w:lang w:val="en-US"/>
        </w:rPr>
        <w:t>; p</w:t>
      </w:r>
      <w:r w:rsidRPr="008B1510">
        <w:rPr>
          <w:i/>
          <w:color w:val="000000" w:themeColor="text1"/>
          <w:spacing w:val="4"/>
          <w:sz w:val="28"/>
          <w:szCs w:val="28"/>
        </w:rPr>
        <w:t>hương tiện</w:t>
      </w:r>
      <w:r w:rsidRPr="008B1510">
        <w:rPr>
          <w:i/>
          <w:color w:val="000000" w:themeColor="text1"/>
          <w:spacing w:val="4"/>
          <w:sz w:val="28"/>
          <w:szCs w:val="28"/>
          <w:lang w:val="en-US"/>
        </w:rPr>
        <w:t>, hoạt động</w:t>
      </w:r>
      <w:r w:rsidRPr="008B1510">
        <w:rPr>
          <w:i/>
          <w:color w:val="000000" w:themeColor="text1"/>
          <w:spacing w:val="4"/>
          <w:sz w:val="28"/>
          <w:szCs w:val="28"/>
        </w:rPr>
        <w:t xml:space="preserve"> chữa cháy</w:t>
      </w:r>
      <w:r w:rsidRPr="008B1510">
        <w:rPr>
          <w:i/>
          <w:color w:val="000000" w:themeColor="text1"/>
          <w:spacing w:val="4"/>
          <w:sz w:val="28"/>
          <w:szCs w:val="28"/>
          <w:lang w:val="en-US"/>
        </w:rPr>
        <w:t>, c</w:t>
      </w:r>
      <w:r w:rsidRPr="008B1510">
        <w:rPr>
          <w:i/>
          <w:spacing w:val="4"/>
          <w:sz w:val="28"/>
          <w:szCs w:val="28"/>
          <w:lang w:val="en-US"/>
        </w:rPr>
        <w:t>ứu nạn, cứu hộ</w:t>
      </w:r>
      <w:r w:rsidRPr="008B1510">
        <w:rPr>
          <w:i/>
          <w:color w:val="000000" w:themeColor="text1"/>
          <w:spacing w:val="4"/>
          <w:sz w:val="28"/>
          <w:szCs w:val="28"/>
        </w:rPr>
        <w:t xml:space="preserve"> đã được triển khai</w:t>
      </w:r>
      <w:r w:rsidRPr="008B1510">
        <w:rPr>
          <w:i/>
          <w:color w:val="000000" w:themeColor="text1"/>
          <w:spacing w:val="4"/>
          <w:sz w:val="28"/>
          <w:szCs w:val="28"/>
          <w:lang w:val="en-US"/>
        </w:rPr>
        <w:t xml:space="preserve"> trước và sau khi lực lượng Cảnh sát phòng cháy, chữa cháy và cứu nạn, cứu hộ đến hiện trường)</w:t>
      </w:r>
    </w:p>
    <w:p w14:paraId="593C6936" w14:textId="77777777" w:rsidR="007741DF" w:rsidRPr="008B1510" w:rsidRDefault="007741DF" w:rsidP="002A6936">
      <w:pPr>
        <w:spacing w:before="120" w:line="320" w:lineRule="exact"/>
        <w:ind w:firstLine="709"/>
        <w:jc w:val="both"/>
        <w:rPr>
          <w:sz w:val="28"/>
          <w:szCs w:val="28"/>
        </w:rPr>
      </w:pPr>
      <w:r w:rsidRPr="008B1510">
        <w:rPr>
          <w:sz w:val="28"/>
          <w:szCs w:val="28"/>
        </w:rPr>
        <w:t>3. Tổ chức triển khai các hoạt động chữa cháy</w:t>
      </w:r>
      <w:r w:rsidRPr="008B1510">
        <w:rPr>
          <w:sz w:val="28"/>
          <w:szCs w:val="28"/>
          <w:lang w:val="en-US"/>
        </w:rPr>
        <w:t>, cứu nạn, cứu hộ</w:t>
      </w:r>
      <w:r w:rsidRPr="008B1510">
        <w:rPr>
          <w:sz w:val="28"/>
          <w:szCs w:val="28"/>
        </w:rPr>
        <w:t xml:space="preserve"> của lực lượng Công an:</w:t>
      </w:r>
    </w:p>
    <w:p w14:paraId="7D9D24FD" w14:textId="77777777" w:rsidR="007741DF" w:rsidRPr="008B1510" w:rsidRDefault="007741DF" w:rsidP="002A6936">
      <w:pPr>
        <w:spacing w:before="120" w:line="320" w:lineRule="exact"/>
        <w:ind w:firstLine="709"/>
        <w:jc w:val="both"/>
        <w:rPr>
          <w:sz w:val="28"/>
          <w:szCs w:val="28"/>
        </w:rPr>
      </w:pPr>
      <w:r w:rsidRPr="008B1510">
        <w:rPr>
          <w:sz w:val="28"/>
          <w:szCs w:val="28"/>
        </w:rPr>
        <w:t xml:space="preserve">3.1. </w:t>
      </w:r>
      <w:r w:rsidRPr="008B1510">
        <w:rPr>
          <w:sz w:val="28"/>
          <w:szCs w:val="28"/>
          <w:lang w:val="en-US"/>
        </w:rPr>
        <w:t>T</w:t>
      </w:r>
      <w:r w:rsidRPr="008B1510">
        <w:rPr>
          <w:sz w:val="28"/>
          <w:szCs w:val="28"/>
        </w:rPr>
        <w:t>iếp nhận</w:t>
      </w:r>
      <w:r w:rsidRPr="008B1510">
        <w:rPr>
          <w:sz w:val="28"/>
          <w:szCs w:val="28"/>
          <w:lang w:val="en-US"/>
        </w:rPr>
        <w:t xml:space="preserve">, </w:t>
      </w:r>
      <w:r w:rsidRPr="008B1510">
        <w:rPr>
          <w:sz w:val="28"/>
          <w:szCs w:val="28"/>
        </w:rPr>
        <w:t>xử lý thông tin báo cháy:</w:t>
      </w:r>
    </w:p>
    <w:p w14:paraId="10A10A8E" w14:textId="6C4BBA7C" w:rsidR="007741DF" w:rsidRPr="008B1510" w:rsidRDefault="007741DF" w:rsidP="002A6936">
      <w:pPr>
        <w:tabs>
          <w:tab w:val="left" w:pos="1251"/>
        </w:tabs>
        <w:spacing w:before="120" w:line="320" w:lineRule="exact"/>
        <w:ind w:firstLine="709"/>
        <w:jc w:val="both"/>
        <w:rPr>
          <w:i/>
          <w:color w:val="000000" w:themeColor="text1"/>
          <w:spacing w:val="-6"/>
          <w:sz w:val="28"/>
          <w:szCs w:val="28"/>
          <w:lang w:val="en-US"/>
        </w:rPr>
      </w:pPr>
      <w:r w:rsidRPr="008B1510">
        <w:rPr>
          <w:i/>
          <w:color w:val="000000" w:themeColor="text1"/>
          <w:spacing w:val="-6"/>
          <w:sz w:val="28"/>
          <w:szCs w:val="28"/>
          <w:lang w:val="en-US"/>
        </w:rPr>
        <w:t>(Ghi thông tin về: đơn vị, thời gian, hình thức tiếp nhận thông tin; thời gian, tên đơn vị được huy động đi chữa cháy, cứu nạn, cứu hộ và được huy động tham gia)</w:t>
      </w:r>
      <w:r w:rsidR="002910E6" w:rsidRPr="008B1510">
        <w:rPr>
          <w:i/>
          <w:color w:val="000000" w:themeColor="text1"/>
          <w:spacing w:val="-6"/>
          <w:sz w:val="28"/>
          <w:szCs w:val="28"/>
          <w:lang w:val="en-US"/>
        </w:rPr>
        <w:t>.</w:t>
      </w:r>
    </w:p>
    <w:p w14:paraId="0D1E9AD1" w14:textId="77777777" w:rsidR="007741DF" w:rsidRPr="008B1510" w:rsidRDefault="007741DF" w:rsidP="002A6936">
      <w:pPr>
        <w:spacing w:before="120" w:line="320" w:lineRule="exact"/>
        <w:jc w:val="both"/>
        <w:rPr>
          <w:spacing w:val="-4"/>
          <w:sz w:val="28"/>
          <w:szCs w:val="28"/>
        </w:rPr>
      </w:pPr>
      <w:r w:rsidRPr="008B1510">
        <w:rPr>
          <w:sz w:val="28"/>
          <w:szCs w:val="28"/>
        </w:rPr>
        <w:tab/>
      </w:r>
      <w:r w:rsidRPr="008B1510">
        <w:rPr>
          <w:spacing w:val="-4"/>
          <w:sz w:val="28"/>
          <w:szCs w:val="28"/>
        </w:rPr>
        <w:t xml:space="preserve">3.2. </w:t>
      </w:r>
      <w:r w:rsidRPr="008B1510">
        <w:rPr>
          <w:spacing w:val="-4"/>
          <w:sz w:val="28"/>
          <w:szCs w:val="28"/>
          <w:lang w:val="en-US"/>
        </w:rPr>
        <w:t>L</w:t>
      </w:r>
      <w:r w:rsidRPr="008B1510">
        <w:rPr>
          <w:spacing w:val="-4"/>
          <w:sz w:val="28"/>
          <w:szCs w:val="28"/>
        </w:rPr>
        <w:t>ực lượng, phương tiện tham gia chữa cháy</w:t>
      </w:r>
      <w:r w:rsidRPr="008B1510">
        <w:rPr>
          <w:spacing w:val="-4"/>
          <w:sz w:val="28"/>
          <w:szCs w:val="28"/>
          <w:lang w:val="en-US"/>
        </w:rPr>
        <w:t>,</w:t>
      </w:r>
      <w:r w:rsidRPr="008B1510">
        <w:rPr>
          <w:spacing w:val="-4"/>
          <w:sz w:val="28"/>
          <w:szCs w:val="28"/>
        </w:rPr>
        <w:t xml:space="preserve"> </w:t>
      </w:r>
      <w:r w:rsidRPr="008B1510">
        <w:rPr>
          <w:spacing w:val="-4"/>
          <w:sz w:val="28"/>
          <w:szCs w:val="28"/>
          <w:lang w:val="en-US"/>
        </w:rPr>
        <w:t>cứu nạn, cứu hộ</w:t>
      </w:r>
      <w:r w:rsidRPr="008B1510">
        <w:rPr>
          <w:spacing w:val="-4"/>
          <w:sz w:val="28"/>
          <w:szCs w:val="28"/>
        </w:rPr>
        <w:t>:</w:t>
      </w:r>
    </w:p>
    <w:p w14:paraId="6A26045D" w14:textId="303E1A23" w:rsidR="007741DF" w:rsidRPr="008B1510" w:rsidRDefault="007741DF" w:rsidP="002A6936">
      <w:pPr>
        <w:tabs>
          <w:tab w:val="left" w:pos="1251"/>
        </w:tabs>
        <w:spacing w:before="120" w:line="320" w:lineRule="exact"/>
        <w:ind w:firstLine="709"/>
        <w:jc w:val="both"/>
        <w:rPr>
          <w:i/>
          <w:color w:val="000000" w:themeColor="text1"/>
          <w:sz w:val="28"/>
          <w:szCs w:val="28"/>
          <w:lang w:val="en-US"/>
        </w:rPr>
      </w:pPr>
      <w:r w:rsidRPr="008B1510">
        <w:rPr>
          <w:i/>
          <w:color w:val="000000" w:themeColor="text1"/>
          <w:sz w:val="28"/>
          <w:szCs w:val="28"/>
          <w:lang w:val="en-US"/>
        </w:rPr>
        <w:t>(Ghi thông tin về: số lượng người, cán bộ, chiến sĩ tham gia chữa cháy, cứu nạn, cứu hộ; số lượng, chủng loại phương tiện của các đơn vị được huy động đi chữa cháy, cứu nạn, cứu hộ; thời điểm nhận lệnh huy động và đến đám cháy; quãng đường di chuyển)</w:t>
      </w:r>
      <w:r w:rsidR="002910E6" w:rsidRPr="008B1510">
        <w:rPr>
          <w:i/>
          <w:color w:val="000000" w:themeColor="text1"/>
          <w:sz w:val="28"/>
          <w:szCs w:val="28"/>
          <w:lang w:val="en-US"/>
        </w:rPr>
        <w:t>.</w:t>
      </w:r>
    </w:p>
    <w:p w14:paraId="4F8245B7" w14:textId="77777777" w:rsidR="007741DF" w:rsidRPr="008B1510" w:rsidRDefault="007741DF" w:rsidP="002A6936">
      <w:pPr>
        <w:spacing w:before="120" w:line="320" w:lineRule="exact"/>
        <w:ind w:firstLine="720"/>
        <w:jc w:val="both"/>
        <w:rPr>
          <w:sz w:val="28"/>
          <w:szCs w:val="28"/>
        </w:rPr>
      </w:pPr>
      <w:r w:rsidRPr="008B1510">
        <w:rPr>
          <w:sz w:val="28"/>
          <w:szCs w:val="28"/>
        </w:rPr>
        <w:t>3.3. Triển khai chữa cháy</w:t>
      </w:r>
      <w:r w:rsidRPr="008B1510">
        <w:rPr>
          <w:sz w:val="28"/>
          <w:szCs w:val="28"/>
          <w:lang w:val="en-US"/>
        </w:rPr>
        <w:t>, cứu nạn, cứu hộ</w:t>
      </w:r>
      <w:r w:rsidRPr="008B1510">
        <w:rPr>
          <w:sz w:val="28"/>
          <w:szCs w:val="28"/>
        </w:rPr>
        <w:t>:</w:t>
      </w:r>
    </w:p>
    <w:p w14:paraId="53B966D4" w14:textId="77777777" w:rsidR="007741DF" w:rsidRPr="008B1510" w:rsidRDefault="007741DF" w:rsidP="002A6936">
      <w:pPr>
        <w:spacing w:before="120" w:line="320" w:lineRule="exact"/>
        <w:ind w:firstLine="720"/>
        <w:jc w:val="both"/>
        <w:rPr>
          <w:sz w:val="28"/>
          <w:szCs w:val="28"/>
          <w:lang w:val="en-US"/>
        </w:rPr>
      </w:pPr>
      <w:r w:rsidRPr="008B1510">
        <w:rPr>
          <w:sz w:val="28"/>
          <w:szCs w:val="28"/>
        </w:rPr>
        <w:t xml:space="preserve">3.3.1. </w:t>
      </w:r>
      <w:r w:rsidRPr="008B1510">
        <w:rPr>
          <w:sz w:val="28"/>
          <w:szCs w:val="28"/>
          <w:lang w:val="en-US"/>
        </w:rPr>
        <w:t>T</w:t>
      </w:r>
      <w:r w:rsidRPr="008B1510">
        <w:rPr>
          <w:sz w:val="28"/>
          <w:szCs w:val="28"/>
        </w:rPr>
        <w:t>rinh sát đám cháy</w:t>
      </w:r>
      <w:r w:rsidRPr="008B1510">
        <w:rPr>
          <w:sz w:val="28"/>
          <w:szCs w:val="28"/>
          <w:lang w:val="en-US"/>
        </w:rPr>
        <w:t>:</w:t>
      </w:r>
    </w:p>
    <w:p w14:paraId="0AAABBB2" w14:textId="597D8A8D" w:rsidR="007741DF" w:rsidRPr="008B1510" w:rsidRDefault="007741DF" w:rsidP="002A6936">
      <w:pPr>
        <w:spacing w:before="120" w:line="320" w:lineRule="exact"/>
        <w:ind w:firstLine="709"/>
        <w:jc w:val="both"/>
        <w:rPr>
          <w:i/>
          <w:color w:val="000000" w:themeColor="text1"/>
          <w:sz w:val="28"/>
          <w:szCs w:val="28"/>
          <w:lang w:val="en-US"/>
        </w:rPr>
      </w:pPr>
      <w:r w:rsidRPr="008B1510">
        <w:rPr>
          <w:i/>
          <w:color w:val="000000" w:themeColor="text1"/>
          <w:sz w:val="28"/>
          <w:szCs w:val="28"/>
          <w:lang w:val="en-US"/>
        </w:rPr>
        <w:t>(Ghi thông tin về: số lượng, thành phần tổ trinh sát; k</w:t>
      </w:r>
      <w:r w:rsidRPr="008B1510">
        <w:rPr>
          <w:i/>
          <w:color w:val="000000" w:themeColor="text1"/>
          <w:sz w:val="28"/>
          <w:szCs w:val="28"/>
        </w:rPr>
        <w:t>hu vực trinh sát</w:t>
      </w:r>
      <w:r w:rsidRPr="008B1510">
        <w:rPr>
          <w:i/>
          <w:color w:val="000000" w:themeColor="text1"/>
          <w:sz w:val="28"/>
          <w:szCs w:val="28"/>
          <w:lang w:val="en-US"/>
        </w:rPr>
        <w:t>; p</w:t>
      </w:r>
      <w:r w:rsidRPr="008B1510">
        <w:rPr>
          <w:i/>
          <w:color w:val="000000" w:themeColor="text1"/>
          <w:sz w:val="28"/>
          <w:szCs w:val="28"/>
        </w:rPr>
        <w:t>hương tiện, thiết bị</w:t>
      </w:r>
      <w:r w:rsidRPr="008B1510">
        <w:rPr>
          <w:i/>
          <w:color w:val="000000" w:themeColor="text1"/>
          <w:sz w:val="28"/>
          <w:szCs w:val="28"/>
          <w:lang w:val="en-US"/>
        </w:rPr>
        <w:t xml:space="preserve"> </w:t>
      </w:r>
      <w:r w:rsidRPr="008B1510">
        <w:rPr>
          <w:i/>
          <w:color w:val="000000" w:themeColor="text1"/>
          <w:sz w:val="28"/>
          <w:szCs w:val="28"/>
        </w:rPr>
        <w:t>phục vụ hoạt động trinh sát</w:t>
      </w:r>
      <w:r w:rsidRPr="008B1510">
        <w:rPr>
          <w:i/>
          <w:color w:val="000000" w:themeColor="text1"/>
          <w:sz w:val="28"/>
          <w:szCs w:val="28"/>
          <w:lang w:val="en-US"/>
        </w:rPr>
        <w:t xml:space="preserve">; </w:t>
      </w:r>
      <w:r w:rsidRPr="008B1510">
        <w:rPr>
          <w:i/>
          <w:color w:val="000000" w:themeColor="text1"/>
          <w:sz w:val="28"/>
          <w:szCs w:val="28"/>
        </w:rPr>
        <w:t xml:space="preserve">kết quả </w:t>
      </w:r>
      <w:r w:rsidRPr="008B1510">
        <w:rPr>
          <w:i/>
          <w:color w:val="000000" w:themeColor="text1"/>
          <w:sz w:val="28"/>
          <w:szCs w:val="28"/>
          <w:lang w:val="en-US"/>
        </w:rPr>
        <w:t xml:space="preserve">thực hiện nhiệm vụ của tổ </w:t>
      </w:r>
      <w:r w:rsidRPr="008B1510">
        <w:rPr>
          <w:i/>
          <w:color w:val="000000" w:themeColor="text1"/>
          <w:sz w:val="28"/>
          <w:szCs w:val="28"/>
        </w:rPr>
        <w:t>trinh sát</w:t>
      </w:r>
      <w:r w:rsidRPr="008B1510">
        <w:rPr>
          <w:i/>
          <w:color w:val="000000" w:themeColor="text1"/>
          <w:sz w:val="28"/>
          <w:szCs w:val="28"/>
          <w:lang w:val="en-US"/>
        </w:rPr>
        <w:t>)</w:t>
      </w:r>
      <w:r w:rsidR="002910E6" w:rsidRPr="008B1510">
        <w:rPr>
          <w:i/>
          <w:color w:val="000000" w:themeColor="text1"/>
          <w:sz w:val="28"/>
          <w:szCs w:val="28"/>
          <w:lang w:val="en-US"/>
        </w:rPr>
        <w:t>.</w:t>
      </w:r>
    </w:p>
    <w:p w14:paraId="52EF45A0" w14:textId="77777777" w:rsidR="007741DF" w:rsidRPr="008B1510" w:rsidRDefault="007741DF" w:rsidP="002A6936">
      <w:pPr>
        <w:spacing w:before="120" w:line="320" w:lineRule="exact"/>
        <w:ind w:firstLine="720"/>
        <w:jc w:val="both"/>
        <w:rPr>
          <w:sz w:val="28"/>
          <w:szCs w:val="28"/>
        </w:rPr>
      </w:pPr>
      <w:r w:rsidRPr="008B1510">
        <w:rPr>
          <w:sz w:val="28"/>
          <w:szCs w:val="28"/>
        </w:rPr>
        <w:t xml:space="preserve">3.3.2. Triển khai </w:t>
      </w:r>
      <w:r w:rsidRPr="008B1510">
        <w:rPr>
          <w:sz w:val="28"/>
          <w:szCs w:val="28"/>
          <w:lang w:val="en-US"/>
        </w:rPr>
        <w:t>lực lượng, phương tiện:</w:t>
      </w:r>
    </w:p>
    <w:p w14:paraId="404EDA2D" w14:textId="424E5F5A" w:rsidR="007741DF" w:rsidRPr="008B1510" w:rsidRDefault="007741DF" w:rsidP="002A6936">
      <w:pPr>
        <w:tabs>
          <w:tab w:val="left" w:pos="1251"/>
        </w:tabs>
        <w:spacing w:before="120" w:line="320" w:lineRule="exact"/>
        <w:ind w:firstLine="709"/>
        <w:jc w:val="both"/>
        <w:rPr>
          <w:i/>
          <w:iCs/>
          <w:color w:val="000000" w:themeColor="text1"/>
          <w:sz w:val="28"/>
          <w:szCs w:val="28"/>
          <w:lang w:val="en-US"/>
        </w:rPr>
      </w:pPr>
      <w:r w:rsidRPr="008B1510">
        <w:rPr>
          <w:i/>
          <w:iCs/>
          <w:color w:val="000000" w:themeColor="text1"/>
          <w:sz w:val="28"/>
          <w:szCs w:val="28"/>
          <w:lang w:val="en-US"/>
        </w:rPr>
        <w:t>(Ghi thông tin về: đ</w:t>
      </w:r>
      <w:r w:rsidRPr="008B1510">
        <w:rPr>
          <w:i/>
          <w:iCs/>
          <w:color w:val="000000" w:themeColor="text1"/>
          <w:sz w:val="28"/>
          <w:szCs w:val="28"/>
        </w:rPr>
        <w:t xml:space="preserve">ội hình chữa cháy và </w:t>
      </w:r>
      <w:r w:rsidRPr="008B1510">
        <w:rPr>
          <w:i/>
          <w:iCs/>
          <w:color w:val="000000" w:themeColor="text1"/>
          <w:sz w:val="28"/>
          <w:szCs w:val="28"/>
          <w:lang w:val="en-US"/>
        </w:rPr>
        <w:t>cứu nan, cứu hộ; bố trí lực lượng, phương tiện; h</w:t>
      </w:r>
      <w:r w:rsidRPr="008B1510">
        <w:rPr>
          <w:i/>
          <w:iCs/>
          <w:color w:val="000000" w:themeColor="text1"/>
          <w:sz w:val="28"/>
          <w:szCs w:val="28"/>
        </w:rPr>
        <w:t>ướng tấn công chính</w:t>
      </w:r>
      <w:r w:rsidRPr="008B1510">
        <w:rPr>
          <w:i/>
          <w:iCs/>
          <w:color w:val="000000" w:themeColor="text1"/>
          <w:sz w:val="28"/>
          <w:szCs w:val="28"/>
          <w:lang w:val="en-US"/>
        </w:rPr>
        <w:t xml:space="preserve"> và</w:t>
      </w:r>
      <w:r w:rsidRPr="008B1510">
        <w:rPr>
          <w:i/>
          <w:iCs/>
          <w:color w:val="000000" w:themeColor="text1"/>
          <w:sz w:val="28"/>
          <w:szCs w:val="28"/>
        </w:rPr>
        <w:t xml:space="preserve"> hướng tấn công khác</w:t>
      </w:r>
      <w:r w:rsidRPr="008B1510">
        <w:rPr>
          <w:i/>
          <w:iCs/>
          <w:color w:val="000000" w:themeColor="text1"/>
          <w:sz w:val="28"/>
          <w:szCs w:val="28"/>
          <w:lang w:val="en-US"/>
        </w:rPr>
        <w:t xml:space="preserve">; </w:t>
      </w:r>
      <w:r w:rsidRPr="008B1510">
        <w:rPr>
          <w:i/>
          <w:iCs/>
          <w:color w:val="000000" w:themeColor="text1"/>
          <w:sz w:val="28"/>
          <w:szCs w:val="28"/>
        </w:rPr>
        <w:t>phương pháp, biện pháp, chiến thuật chữa cháy</w:t>
      </w:r>
      <w:r w:rsidR="00B667A2" w:rsidRPr="008B1510">
        <w:rPr>
          <w:i/>
          <w:iCs/>
          <w:color w:val="000000" w:themeColor="text1"/>
          <w:sz w:val="28"/>
          <w:szCs w:val="28"/>
          <w:lang w:val="en-US"/>
        </w:rPr>
        <w:t>,</w:t>
      </w:r>
      <w:r w:rsidRPr="008B1510">
        <w:rPr>
          <w:i/>
          <w:iCs/>
          <w:color w:val="000000" w:themeColor="text1"/>
          <w:sz w:val="28"/>
          <w:szCs w:val="28"/>
        </w:rPr>
        <w:t xml:space="preserve"> </w:t>
      </w:r>
      <w:r w:rsidRPr="008B1510">
        <w:rPr>
          <w:i/>
          <w:iCs/>
          <w:color w:val="000000" w:themeColor="text1"/>
          <w:sz w:val="28"/>
          <w:szCs w:val="28"/>
          <w:lang w:val="en-US"/>
        </w:rPr>
        <w:t>cứu nan, cứu hộ</w:t>
      </w:r>
      <w:r w:rsidRPr="008B1510">
        <w:rPr>
          <w:i/>
          <w:iCs/>
          <w:color w:val="000000" w:themeColor="text1"/>
          <w:sz w:val="28"/>
          <w:szCs w:val="28"/>
        </w:rPr>
        <w:t xml:space="preserve"> đã triển khai</w:t>
      </w:r>
      <w:r w:rsidRPr="008B1510">
        <w:rPr>
          <w:i/>
          <w:iCs/>
          <w:color w:val="000000" w:themeColor="text1"/>
          <w:sz w:val="28"/>
          <w:szCs w:val="28"/>
          <w:lang w:val="en-US"/>
        </w:rPr>
        <w:t>; c</w:t>
      </w:r>
      <w:r w:rsidRPr="008B1510">
        <w:rPr>
          <w:i/>
          <w:iCs/>
          <w:color w:val="000000" w:themeColor="text1"/>
          <w:sz w:val="28"/>
          <w:szCs w:val="28"/>
        </w:rPr>
        <w:t>hất chữa cháy chủ yếu</w:t>
      </w:r>
      <w:r w:rsidRPr="008B1510">
        <w:rPr>
          <w:i/>
          <w:iCs/>
          <w:color w:val="000000" w:themeColor="text1"/>
          <w:sz w:val="28"/>
          <w:szCs w:val="28"/>
          <w:lang w:val="en-US"/>
        </w:rPr>
        <w:t xml:space="preserve">; </w:t>
      </w:r>
      <w:r w:rsidRPr="008B1510">
        <w:rPr>
          <w:i/>
          <w:iCs/>
          <w:color w:val="000000" w:themeColor="text1"/>
          <w:sz w:val="28"/>
          <w:szCs w:val="28"/>
        </w:rPr>
        <w:t>các đội hình truyền, tiếp nước đã triển khai</w:t>
      </w:r>
      <w:r w:rsidRPr="008B1510">
        <w:rPr>
          <w:i/>
          <w:iCs/>
          <w:color w:val="000000" w:themeColor="text1"/>
          <w:sz w:val="28"/>
          <w:szCs w:val="28"/>
          <w:lang w:val="en-US"/>
        </w:rPr>
        <w:t>; quy mô, diện tích đám cháy theo từng giai đoạn huy động lực lượng, phương tiện; kèm theo sơ đồ triển khai lực lượng, phương tiện theo từng giai đoạn chữa cháy)</w:t>
      </w:r>
      <w:r w:rsidR="00D572D5" w:rsidRPr="008B1510">
        <w:rPr>
          <w:i/>
          <w:iCs/>
          <w:color w:val="000000" w:themeColor="text1"/>
          <w:sz w:val="28"/>
          <w:szCs w:val="28"/>
          <w:lang w:val="en-US"/>
        </w:rPr>
        <w:t>.</w:t>
      </w:r>
    </w:p>
    <w:p w14:paraId="2C14BC07" w14:textId="77777777" w:rsidR="007741DF" w:rsidRPr="008B1510" w:rsidRDefault="007741DF" w:rsidP="002A6936">
      <w:pPr>
        <w:spacing w:before="120" w:line="320" w:lineRule="exact"/>
        <w:ind w:firstLine="720"/>
        <w:jc w:val="both"/>
        <w:rPr>
          <w:sz w:val="28"/>
          <w:szCs w:val="28"/>
          <w:lang w:val="en-US"/>
        </w:rPr>
      </w:pPr>
      <w:r w:rsidRPr="008B1510">
        <w:rPr>
          <w:sz w:val="28"/>
          <w:szCs w:val="28"/>
        </w:rPr>
        <w:t>3.3.3. Chỉ huy chữa cháy</w:t>
      </w:r>
      <w:r w:rsidRPr="008B1510">
        <w:rPr>
          <w:sz w:val="28"/>
          <w:szCs w:val="28"/>
          <w:lang w:val="en-US"/>
        </w:rPr>
        <w:t>,</w:t>
      </w:r>
      <w:r w:rsidRPr="008B1510">
        <w:rPr>
          <w:sz w:val="28"/>
          <w:szCs w:val="28"/>
        </w:rPr>
        <w:t xml:space="preserve"> </w:t>
      </w:r>
      <w:r w:rsidRPr="008B1510">
        <w:rPr>
          <w:sz w:val="28"/>
          <w:szCs w:val="28"/>
          <w:lang w:val="en-US"/>
        </w:rPr>
        <w:t>cứu nạn, cứu hộ</w:t>
      </w:r>
      <w:r w:rsidRPr="008B1510">
        <w:rPr>
          <w:sz w:val="28"/>
          <w:szCs w:val="28"/>
        </w:rPr>
        <w:t>:</w:t>
      </w:r>
    </w:p>
    <w:p w14:paraId="327E1D8E" w14:textId="148B627F" w:rsidR="007741DF" w:rsidRPr="008B1510" w:rsidRDefault="007741DF" w:rsidP="002A6936">
      <w:pPr>
        <w:tabs>
          <w:tab w:val="left" w:pos="1251"/>
        </w:tabs>
        <w:spacing w:before="120" w:line="320" w:lineRule="exact"/>
        <w:ind w:firstLine="709"/>
        <w:jc w:val="both"/>
        <w:rPr>
          <w:i/>
          <w:iCs/>
          <w:color w:val="000000" w:themeColor="text1"/>
          <w:sz w:val="28"/>
          <w:szCs w:val="28"/>
          <w:lang w:val="en-US"/>
        </w:rPr>
      </w:pPr>
      <w:r w:rsidRPr="008B1510">
        <w:rPr>
          <w:i/>
          <w:iCs/>
          <w:color w:val="000000" w:themeColor="text1"/>
          <w:sz w:val="28"/>
          <w:szCs w:val="28"/>
          <w:lang w:val="en-US"/>
        </w:rPr>
        <w:t>(Ghi thông tin về: họ tên, chức vụ, đơn vị công tác của người chỉ huy chữa cháy; thời điểm thực hiện nhiệm vụ chỉ huy chữa cháy)</w:t>
      </w:r>
      <w:r w:rsidR="00D572D5" w:rsidRPr="008B1510">
        <w:rPr>
          <w:i/>
          <w:iCs/>
          <w:color w:val="000000" w:themeColor="text1"/>
          <w:sz w:val="28"/>
          <w:szCs w:val="28"/>
          <w:lang w:val="en-US"/>
        </w:rPr>
        <w:t>.</w:t>
      </w:r>
    </w:p>
    <w:p w14:paraId="2B408F3A" w14:textId="77777777" w:rsidR="007741DF" w:rsidRPr="008B1510" w:rsidRDefault="007741DF" w:rsidP="002A6936">
      <w:pPr>
        <w:spacing w:before="120" w:line="320" w:lineRule="exact"/>
        <w:ind w:firstLine="720"/>
        <w:jc w:val="both"/>
        <w:rPr>
          <w:sz w:val="28"/>
          <w:szCs w:val="28"/>
          <w:lang w:val="en-US"/>
        </w:rPr>
      </w:pPr>
      <w:r w:rsidRPr="008B1510">
        <w:rPr>
          <w:spacing w:val="-4"/>
          <w:sz w:val="28"/>
          <w:szCs w:val="28"/>
        </w:rPr>
        <w:t xml:space="preserve">3.3.4. </w:t>
      </w:r>
      <w:r w:rsidRPr="008B1510">
        <w:rPr>
          <w:spacing w:val="-4"/>
          <w:sz w:val="28"/>
          <w:szCs w:val="28"/>
          <w:lang w:val="en-US"/>
        </w:rPr>
        <w:t>Việc duy trì</w:t>
      </w:r>
      <w:r w:rsidRPr="008B1510">
        <w:rPr>
          <w:spacing w:val="-4"/>
          <w:sz w:val="28"/>
          <w:szCs w:val="28"/>
        </w:rPr>
        <w:t xml:space="preserve"> thông tin liên </w:t>
      </w:r>
      <w:r w:rsidRPr="008B1510">
        <w:rPr>
          <w:spacing w:val="-4"/>
          <w:sz w:val="28"/>
          <w:szCs w:val="28"/>
          <w:lang w:val="en-US"/>
        </w:rPr>
        <w:t xml:space="preserve">lạc, </w:t>
      </w:r>
      <w:r w:rsidRPr="008B1510">
        <w:rPr>
          <w:spacing w:val="-4"/>
          <w:sz w:val="28"/>
          <w:szCs w:val="28"/>
        </w:rPr>
        <w:t>bảo đảm hậu cần, y tế</w:t>
      </w:r>
      <w:r w:rsidRPr="008B1510">
        <w:rPr>
          <w:spacing w:val="-4"/>
          <w:sz w:val="28"/>
          <w:szCs w:val="28"/>
          <w:lang w:val="en-US"/>
        </w:rPr>
        <w:t xml:space="preserve"> phục vụ chữa cháy, cứu nạn, cứu hộ,</w:t>
      </w:r>
      <w:r w:rsidRPr="008B1510">
        <w:rPr>
          <w:spacing w:val="-4"/>
          <w:sz w:val="28"/>
          <w:szCs w:val="28"/>
        </w:rPr>
        <w:t xml:space="preserve"> </w:t>
      </w:r>
      <w:r w:rsidRPr="008B1510">
        <w:rPr>
          <w:sz w:val="28"/>
          <w:szCs w:val="28"/>
        </w:rPr>
        <w:t>bảo đảm an ninh, trật tự</w:t>
      </w:r>
      <w:r w:rsidRPr="008B1510">
        <w:rPr>
          <w:sz w:val="28"/>
          <w:szCs w:val="28"/>
          <w:lang w:val="en-US"/>
        </w:rPr>
        <w:t xml:space="preserve"> nơi xảy ra cháy:</w:t>
      </w:r>
    </w:p>
    <w:p w14:paraId="66C37836" w14:textId="53ACE8E5" w:rsidR="007741DF" w:rsidRPr="008B1510" w:rsidRDefault="007741DF" w:rsidP="002A6936">
      <w:pPr>
        <w:tabs>
          <w:tab w:val="left" w:pos="1251"/>
        </w:tabs>
        <w:spacing w:before="120" w:line="320" w:lineRule="exact"/>
        <w:ind w:firstLine="709"/>
        <w:jc w:val="both"/>
        <w:rPr>
          <w:i/>
          <w:iCs/>
          <w:color w:val="000000" w:themeColor="text1"/>
          <w:spacing w:val="-8"/>
          <w:sz w:val="28"/>
          <w:szCs w:val="28"/>
          <w:lang w:val="en-US"/>
        </w:rPr>
      </w:pPr>
      <w:r w:rsidRPr="008B1510">
        <w:rPr>
          <w:i/>
          <w:iCs/>
          <w:color w:val="000000" w:themeColor="text1"/>
          <w:spacing w:val="-8"/>
          <w:sz w:val="28"/>
          <w:szCs w:val="28"/>
          <w:lang w:val="en-US"/>
        </w:rPr>
        <w:t>(Đánh giá việc triển khai các nội dung theo quy định tại Điều 15 Thông tư này)</w:t>
      </w:r>
      <w:r w:rsidR="00D572D5" w:rsidRPr="008B1510">
        <w:rPr>
          <w:i/>
          <w:iCs/>
          <w:color w:val="000000" w:themeColor="text1"/>
          <w:spacing w:val="-8"/>
          <w:sz w:val="28"/>
          <w:szCs w:val="28"/>
          <w:lang w:val="en-US"/>
        </w:rPr>
        <w:t>.</w:t>
      </w:r>
    </w:p>
    <w:p w14:paraId="73E7AF24" w14:textId="18647D44" w:rsidR="007741DF" w:rsidRPr="008B1510" w:rsidRDefault="007741DF" w:rsidP="002A6936">
      <w:pPr>
        <w:spacing w:before="120" w:line="320" w:lineRule="exact"/>
        <w:jc w:val="both"/>
        <w:rPr>
          <w:sz w:val="28"/>
          <w:szCs w:val="28"/>
          <w:lang w:val="en-US"/>
        </w:rPr>
      </w:pPr>
      <w:r w:rsidRPr="008B1510">
        <w:rPr>
          <w:sz w:val="28"/>
          <w:szCs w:val="28"/>
        </w:rPr>
        <w:tab/>
        <w:t>4. Kết quả chữa cháy</w:t>
      </w:r>
      <w:r w:rsidR="00D572D5" w:rsidRPr="008B1510">
        <w:rPr>
          <w:sz w:val="28"/>
          <w:szCs w:val="28"/>
          <w:lang w:val="en-US"/>
        </w:rPr>
        <w:t xml:space="preserve">, </w:t>
      </w:r>
      <w:r w:rsidRPr="008B1510">
        <w:rPr>
          <w:sz w:val="28"/>
          <w:szCs w:val="28"/>
          <w:lang w:val="en-US"/>
        </w:rPr>
        <w:t>cứu nạn, cứu hộ</w:t>
      </w:r>
      <w:r w:rsidRPr="008B1510">
        <w:rPr>
          <w:sz w:val="28"/>
          <w:szCs w:val="28"/>
        </w:rPr>
        <w:t>:</w:t>
      </w:r>
    </w:p>
    <w:p w14:paraId="1A36FE21" w14:textId="62266887" w:rsidR="007741DF" w:rsidRPr="008B1510" w:rsidRDefault="007741DF" w:rsidP="002A6936">
      <w:pPr>
        <w:tabs>
          <w:tab w:val="left" w:pos="1251"/>
        </w:tabs>
        <w:spacing w:before="120" w:line="320" w:lineRule="exact"/>
        <w:ind w:firstLine="709"/>
        <w:jc w:val="both"/>
        <w:rPr>
          <w:i/>
          <w:iCs/>
          <w:color w:val="000000" w:themeColor="text1"/>
          <w:sz w:val="28"/>
          <w:szCs w:val="28"/>
          <w:lang w:val="en-US"/>
        </w:rPr>
      </w:pPr>
      <w:r w:rsidRPr="008B1510">
        <w:rPr>
          <w:i/>
          <w:iCs/>
          <w:color w:val="000000" w:themeColor="text1"/>
          <w:sz w:val="28"/>
          <w:szCs w:val="28"/>
          <w:lang w:val="en-US"/>
        </w:rPr>
        <w:t>(Ghi thông tin về: thời gian tổ chức chữa cháy; thời điểm đám cháy được khống chế và dập tắt hoàn toàn; số lượng, tình trạng người bị nạn; tài sản, công trình bảo vệ và cứu được)</w:t>
      </w:r>
      <w:r w:rsidR="00D572D5" w:rsidRPr="008B1510">
        <w:rPr>
          <w:i/>
          <w:iCs/>
          <w:color w:val="000000" w:themeColor="text1"/>
          <w:sz w:val="28"/>
          <w:szCs w:val="28"/>
          <w:lang w:val="en-US"/>
        </w:rPr>
        <w:t>.</w:t>
      </w:r>
    </w:p>
    <w:p w14:paraId="4ABFE9D1" w14:textId="25F107A9" w:rsidR="007741DF" w:rsidRPr="008B1510" w:rsidRDefault="007741DF" w:rsidP="002A6936">
      <w:pPr>
        <w:spacing w:before="120" w:line="320" w:lineRule="exact"/>
        <w:ind w:firstLine="709"/>
        <w:jc w:val="both"/>
        <w:rPr>
          <w:sz w:val="28"/>
          <w:szCs w:val="28"/>
          <w:lang w:val="en-US"/>
        </w:rPr>
      </w:pPr>
      <w:r w:rsidRPr="008B1510">
        <w:rPr>
          <w:sz w:val="28"/>
          <w:szCs w:val="28"/>
        </w:rPr>
        <w:t>5. Thu hồi lực lượng</w:t>
      </w:r>
      <w:r w:rsidRPr="008B1510">
        <w:rPr>
          <w:sz w:val="28"/>
          <w:szCs w:val="28"/>
          <w:lang w:val="en-US"/>
        </w:rPr>
        <w:t>,</w:t>
      </w:r>
      <w:r w:rsidRPr="008B1510">
        <w:rPr>
          <w:sz w:val="28"/>
          <w:szCs w:val="28"/>
        </w:rPr>
        <w:t xml:space="preserve"> phương tiện: </w:t>
      </w:r>
      <w:r w:rsidRPr="008B1510">
        <w:rPr>
          <w:sz w:val="28"/>
          <w:szCs w:val="28"/>
          <w:lang w:val="en-US"/>
        </w:rPr>
        <w:t>h</w:t>
      </w:r>
      <w:r w:rsidRPr="008B1510">
        <w:rPr>
          <w:sz w:val="28"/>
          <w:szCs w:val="28"/>
        </w:rPr>
        <w:t>ồi …giờ ….. phút, ngày ……/…../……</w:t>
      </w:r>
    </w:p>
    <w:p w14:paraId="3F79C8BF" w14:textId="77777777" w:rsidR="007741DF" w:rsidRPr="008B1510" w:rsidRDefault="007741DF" w:rsidP="002A6936">
      <w:pPr>
        <w:spacing w:before="120" w:line="300" w:lineRule="exact"/>
        <w:ind w:firstLine="709"/>
        <w:jc w:val="both"/>
        <w:rPr>
          <w:sz w:val="28"/>
          <w:szCs w:val="28"/>
          <w:lang w:val="en-US"/>
        </w:rPr>
      </w:pPr>
      <w:r w:rsidRPr="008B1510">
        <w:rPr>
          <w:sz w:val="28"/>
          <w:szCs w:val="28"/>
          <w:lang w:val="en-US"/>
        </w:rPr>
        <w:lastRenderedPageBreak/>
        <w:t>6</w:t>
      </w:r>
      <w:r w:rsidRPr="008B1510">
        <w:rPr>
          <w:sz w:val="28"/>
          <w:szCs w:val="28"/>
        </w:rPr>
        <w:t xml:space="preserve">. </w:t>
      </w:r>
      <w:r w:rsidRPr="008B1510">
        <w:rPr>
          <w:sz w:val="28"/>
          <w:szCs w:val="28"/>
          <w:lang w:val="en-US"/>
        </w:rPr>
        <w:t>B</w:t>
      </w:r>
      <w:r w:rsidRPr="008B1510">
        <w:rPr>
          <w:sz w:val="28"/>
          <w:szCs w:val="28"/>
        </w:rPr>
        <w:t>ảo quản phương tiện, thiết bị chữa cháy</w:t>
      </w:r>
      <w:r w:rsidRPr="008B1510">
        <w:rPr>
          <w:sz w:val="28"/>
          <w:szCs w:val="28"/>
          <w:lang w:val="en-US"/>
        </w:rPr>
        <w:t>, cứu nạn, cứu hộ</w:t>
      </w:r>
      <w:r w:rsidRPr="008B1510">
        <w:rPr>
          <w:sz w:val="28"/>
          <w:szCs w:val="28"/>
        </w:rPr>
        <w:t xml:space="preserve"> trong </w:t>
      </w:r>
      <w:r w:rsidRPr="008B1510">
        <w:rPr>
          <w:sz w:val="28"/>
          <w:szCs w:val="28"/>
          <w:lang w:val="en-US"/>
        </w:rPr>
        <w:t>quá trình thực hiện</w:t>
      </w:r>
      <w:r w:rsidRPr="008B1510">
        <w:rPr>
          <w:sz w:val="28"/>
          <w:szCs w:val="28"/>
        </w:rPr>
        <w:t xml:space="preserve"> nhiệm vụ </w:t>
      </w:r>
      <w:r w:rsidRPr="008B1510">
        <w:rPr>
          <w:sz w:val="28"/>
          <w:szCs w:val="28"/>
          <w:lang w:val="en-US"/>
        </w:rPr>
        <w:t>và bảo quản, bảo dưỡng sau khi kết thúc nhiệm vụ chữa cháy:</w:t>
      </w:r>
    </w:p>
    <w:p w14:paraId="3E172EB7" w14:textId="59AAC3A2" w:rsidR="007741DF" w:rsidRPr="008B1510" w:rsidRDefault="007741DF" w:rsidP="002A6936">
      <w:pPr>
        <w:tabs>
          <w:tab w:val="left" w:pos="1251"/>
        </w:tabs>
        <w:spacing w:before="120" w:line="300" w:lineRule="exact"/>
        <w:ind w:firstLine="709"/>
        <w:jc w:val="both"/>
        <w:rPr>
          <w:i/>
          <w:iCs/>
          <w:color w:val="000000" w:themeColor="text1"/>
          <w:spacing w:val="-4"/>
          <w:sz w:val="28"/>
          <w:szCs w:val="28"/>
          <w:lang w:val="en-US"/>
        </w:rPr>
      </w:pPr>
      <w:r w:rsidRPr="008B1510">
        <w:rPr>
          <w:i/>
          <w:iCs/>
          <w:color w:val="000000" w:themeColor="text1"/>
          <w:spacing w:val="-4"/>
          <w:sz w:val="28"/>
          <w:szCs w:val="28"/>
          <w:lang w:val="en-US"/>
        </w:rPr>
        <w:t>(Ghi thông tin về: các hoạt động đã tổ chức triển khai thực hiện; những hỏng hóc, thiếu hụt đối với phương tiện, thiết bị, chất chữa cháy và hướng khắc phục)</w:t>
      </w:r>
      <w:r w:rsidR="00A65962" w:rsidRPr="008B1510">
        <w:rPr>
          <w:i/>
          <w:iCs/>
          <w:color w:val="000000" w:themeColor="text1"/>
          <w:spacing w:val="-4"/>
          <w:sz w:val="28"/>
          <w:szCs w:val="28"/>
          <w:lang w:val="en-US"/>
        </w:rPr>
        <w:t>.</w:t>
      </w:r>
    </w:p>
    <w:p w14:paraId="1A67E877" w14:textId="77777777" w:rsidR="007741DF" w:rsidRPr="008B1510" w:rsidRDefault="007741DF" w:rsidP="002A6936">
      <w:pPr>
        <w:spacing w:before="120" w:line="300" w:lineRule="exact"/>
        <w:ind w:firstLine="720"/>
        <w:jc w:val="both"/>
        <w:rPr>
          <w:b/>
          <w:sz w:val="28"/>
          <w:szCs w:val="28"/>
          <w:lang w:val="en-US"/>
        </w:rPr>
      </w:pPr>
      <w:r w:rsidRPr="008B1510">
        <w:rPr>
          <w:b/>
          <w:sz w:val="28"/>
          <w:szCs w:val="28"/>
        </w:rPr>
        <w:t>I</w:t>
      </w:r>
      <w:r w:rsidRPr="008B1510">
        <w:rPr>
          <w:b/>
          <w:sz w:val="28"/>
          <w:szCs w:val="28"/>
          <w:lang w:val="en-US"/>
        </w:rPr>
        <w:t>II</w:t>
      </w:r>
      <w:r w:rsidRPr="008B1510">
        <w:rPr>
          <w:b/>
          <w:sz w:val="28"/>
          <w:szCs w:val="28"/>
        </w:rPr>
        <w:t xml:space="preserve">. </w:t>
      </w:r>
      <w:r w:rsidRPr="008B1510">
        <w:rPr>
          <w:b/>
          <w:sz w:val="28"/>
          <w:szCs w:val="28"/>
          <w:lang w:val="en-US"/>
        </w:rPr>
        <w:t>NHẬN XÉT, ĐÁNH GIÁ</w:t>
      </w:r>
    </w:p>
    <w:p w14:paraId="1F4DE9BC" w14:textId="32FF0CE7" w:rsidR="007741DF" w:rsidRPr="008B1510" w:rsidRDefault="007741DF" w:rsidP="002A6936">
      <w:pPr>
        <w:spacing w:before="120" w:line="300" w:lineRule="exact"/>
        <w:ind w:firstLine="720"/>
        <w:jc w:val="both"/>
        <w:rPr>
          <w:bCs/>
          <w:sz w:val="28"/>
          <w:szCs w:val="28"/>
          <w:lang w:val="en-US"/>
        </w:rPr>
      </w:pPr>
      <w:r w:rsidRPr="008B1510">
        <w:rPr>
          <w:bCs/>
          <w:sz w:val="28"/>
          <w:szCs w:val="28"/>
          <w:lang w:val="en-US"/>
        </w:rPr>
        <w:t xml:space="preserve">1. Việc chấp hành quy định của pháp luật </w:t>
      </w:r>
      <w:r w:rsidRPr="008B1510">
        <w:rPr>
          <w:bCs/>
          <w:sz w:val="28"/>
          <w:szCs w:val="28"/>
        </w:rPr>
        <w:t xml:space="preserve">về </w:t>
      </w:r>
      <w:r w:rsidRPr="008B1510">
        <w:rPr>
          <w:bCs/>
          <w:sz w:val="28"/>
          <w:szCs w:val="28"/>
          <w:lang w:val="en-US"/>
        </w:rPr>
        <w:t>phòng cháy, chữa cháy và cứu nạn, cứu hộ của người đứng đầu cơ sở/chủ phương tiện giao thông/chủ đầu tư, chủ sở hữu công trình/chủ hộ gia đìn</w:t>
      </w:r>
      <w:r w:rsidR="00A65962" w:rsidRPr="008B1510">
        <w:rPr>
          <w:bCs/>
          <w:sz w:val="28"/>
          <w:szCs w:val="28"/>
          <w:lang w:val="en-US"/>
        </w:rPr>
        <w:t>h,…</w:t>
      </w:r>
      <w:r w:rsidRPr="008B1510">
        <w:rPr>
          <w:bCs/>
          <w:sz w:val="28"/>
          <w:szCs w:val="28"/>
          <w:lang w:val="en-US"/>
        </w:rPr>
        <w:t>:</w:t>
      </w:r>
    </w:p>
    <w:p w14:paraId="0B0C963C" w14:textId="385CD9D0" w:rsidR="007741DF" w:rsidRPr="008B1510" w:rsidRDefault="007741DF" w:rsidP="002A6936">
      <w:pPr>
        <w:spacing w:before="120" w:line="300" w:lineRule="exact"/>
        <w:ind w:firstLine="709"/>
        <w:jc w:val="both"/>
        <w:rPr>
          <w:i/>
          <w:iCs/>
          <w:color w:val="000000" w:themeColor="text1"/>
          <w:sz w:val="28"/>
          <w:szCs w:val="28"/>
          <w:lang w:val="en-US"/>
        </w:rPr>
      </w:pPr>
      <w:r w:rsidRPr="008B1510">
        <w:rPr>
          <w:i/>
          <w:iCs/>
          <w:color w:val="000000" w:themeColor="text1"/>
          <w:sz w:val="28"/>
          <w:szCs w:val="28"/>
          <w:lang w:val="en-US"/>
        </w:rPr>
        <w:t>(Đánh giá việc thực hiện trách nhiệm của người đứng đầu cơ sở/chủ phương tiện giao thông/chủ đầu tư, chủ sở hữu công trình/chủ hộ gia đình… có liên quan đến vụ cháy; ưu điểm, tồn tại, hạn chế, vi phạm về phòng cháy, chữa cháy, cứu nạn, cứu hộ)</w:t>
      </w:r>
      <w:r w:rsidR="00E30D98" w:rsidRPr="008B1510">
        <w:rPr>
          <w:i/>
          <w:iCs/>
          <w:color w:val="000000" w:themeColor="text1"/>
          <w:sz w:val="28"/>
          <w:szCs w:val="28"/>
          <w:lang w:val="en-US"/>
        </w:rPr>
        <w:t>.</w:t>
      </w:r>
    </w:p>
    <w:p w14:paraId="7CEC3377" w14:textId="77777777" w:rsidR="007741DF" w:rsidRPr="008B1510" w:rsidRDefault="007741DF" w:rsidP="002A6936">
      <w:pPr>
        <w:spacing w:before="120" w:line="300" w:lineRule="exact"/>
        <w:jc w:val="both"/>
        <w:rPr>
          <w:sz w:val="28"/>
          <w:szCs w:val="28"/>
          <w:lang w:val="en-US"/>
        </w:rPr>
      </w:pPr>
      <w:r w:rsidRPr="008B1510">
        <w:rPr>
          <w:b/>
          <w:bCs/>
          <w:sz w:val="28"/>
          <w:szCs w:val="28"/>
          <w:lang w:val="en-US"/>
        </w:rPr>
        <w:tab/>
      </w:r>
      <w:r w:rsidRPr="008B1510">
        <w:rPr>
          <w:sz w:val="28"/>
          <w:szCs w:val="28"/>
          <w:lang w:val="en-US"/>
        </w:rPr>
        <w:t>2. Việc thực hiện trách nhiệm quản lý nhà nước về phòng cháy, chữa cháy và cứu nạn, cứu hộ của cơ quan Công an/Ủy ban nhân dân các cấp:</w:t>
      </w:r>
    </w:p>
    <w:p w14:paraId="0C7F5ADD" w14:textId="5D1CC844" w:rsidR="007741DF" w:rsidRPr="008B1510" w:rsidRDefault="007741DF" w:rsidP="002A6936">
      <w:pPr>
        <w:spacing w:before="120" w:line="300" w:lineRule="exact"/>
        <w:ind w:firstLine="720"/>
        <w:jc w:val="both"/>
        <w:rPr>
          <w:i/>
          <w:iCs/>
          <w:color w:val="000000" w:themeColor="text1"/>
          <w:sz w:val="28"/>
          <w:szCs w:val="28"/>
          <w:lang w:val="en-US"/>
        </w:rPr>
      </w:pPr>
      <w:r w:rsidRPr="008B1510">
        <w:rPr>
          <w:i/>
          <w:iCs/>
          <w:color w:val="000000" w:themeColor="text1"/>
          <w:sz w:val="28"/>
          <w:szCs w:val="28"/>
          <w:lang w:val="en-US"/>
        </w:rPr>
        <w:t xml:space="preserve">(Đánh giá việc thực hiện </w:t>
      </w:r>
      <w:r w:rsidRPr="008B1510">
        <w:rPr>
          <w:i/>
          <w:iCs/>
          <w:sz w:val="28"/>
          <w:szCs w:val="28"/>
          <w:lang w:val="en-US"/>
        </w:rPr>
        <w:t>của cơ quan Công an/Ủy ban nhân dân các cấp</w:t>
      </w:r>
      <w:r w:rsidRPr="008B1510">
        <w:rPr>
          <w:i/>
          <w:iCs/>
          <w:color w:val="000000" w:themeColor="text1"/>
          <w:sz w:val="28"/>
          <w:szCs w:val="28"/>
          <w:lang w:val="en-US"/>
        </w:rPr>
        <w:t>; ưu điểm, tồn tại, hạn chế, trách nhiệm của các tập thể, cá nhân có liên quan)</w:t>
      </w:r>
      <w:r w:rsidR="00E30D98" w:rsidRPr="008B1510">
        <w:rPr>
          <w:i/>
          <w:iCs/>
          <w:color w:val="000000" w:themeColor="text1"/>
          <w:sz w:val="28"/>
          <w:szCs w:val="28"/>
          <w:lang w:val="en-US"/>
        </w:rPr>
        <w:t>.</w:t>
      </w:r>
    </w:p>
    <w:p w14:paraId="0CCD82DD" w14:textId="77777777" w:rsidR="007741DF" w:rsidRPr="008B1510" w:rsidRDefault="007741DF" w:rsidP="002A6936">
      <w:pPr>
        <w:spacing w:before="120" w:line="300" w:lineRule="exact"/>
        <w:ind w:firstLine="720"/>
        <w:jc w:val="both"/>
        <w:rPr>
          <w:bCs/>
          <w:sz w:val="28"/>
          <w:szCs w:val="28"/>
          <w:lang w:val="en-US"/>
        </w:rPr>
      </w:pPr>
      <w:r w:rsidRPr="008B1510">
        <w:rPr>
          <w:bCs/>
          <w:sz w:val="28"/>
          <w:szCs w:val="28"/>
          <w:lang w:val="en-US"/>
        </w:rPr>
        <w:t>3. Việc tổ chức triển khai các hoạt động chữa cháy, cứu nạn, cứu hộ:</w:t>
      </w:r>
    </w:p>
    <w:p w14:paraId="43222310" w14:textId="77777777" w:rsidR="007741DF" w:rsidRPr="008B1510" w:rsidRDefault="007741DF" w:rsidP="002A6936">
      <w:pPr>
        <w:spacing w:before="120" w:line="300" w:lineRule="exact"/>
        <w:ind w:firstLine="720"/>
        <w:jc w:val="both"/>
        <w:rPr>
          <w:bCs/>
          <w:sz w:val="28"/>
          <w:szCs w:val="28"/>
          <w:lang w:val="en-US"/>
        </w:rPr>
      </w:pPr>
      <w:r w:rsidRPr="008B1510">
        <w:rPr>
          <w:i/>
          <w:iCs/>
          <w:color w:val="000000" w:themeColor="text1"/>
          <w:sz w:val="28"/>
          <w:szCs w:val="28"/>
          <w:lang w:val="en-US"/>
        </w:rPr>
        <w:t>(Đánh giá chung về: công tác trực sẵn sàng chữa cháy, cứu nạn, cứu hộ; việc tiếp nhận, xử lý thông tin báo cháy; huy động lực lượng, phương tiện; triển khai các hoạt động chữa cháy, cứu nạn, cứu hộ và các vấn đề khác có liên quan)</w:t>
      </w:r>
    </w:p>
    <w:p w14:paraId="0FA8014B" w14:textId="77777777" w:rsidR="007741DF" w:rsidRPr="008B1510" w:rsidRDefault="007741DF" w:rsidP="002A6936">
      <w:pPr>
        <w:spacing w:before="120" w:line="300" w:lineRule="exact"/>
        <w:ind w:firstLine="720"/>
        <w:jc w:val="both"/>
        <w:rPr>
          <w:b/>
          <w:sz w:val="28"/>
          <w:szCs w:val="28"/>
          <w:lang w:val="en-US"/>
        </w:rPr>
      </w:pPr>
      <w:r w:rsidRPr="008B1510">
        <w:rPr>
          <w:bCs/>
          <w:sz w:val="28"/>
          <w:szCs w:val="28"/>
          <w:lang w:val="en-US"/>
        </w:rPr>
        <w:t>4</w:t>
      </w:r>
      <w:r w:rsidRPr="008B1510">
        <w:rPr>
          <w:bCs/>
          <w:sz w:val="28"/>
          <w:szCs w:val="28"/>
        </w:rPr>
        <w:t>.</w:t>
      </w:r>
      <w:r w:rsidRPr="008B1510">
        <w:rPr>
          <w:b/>
          <w:sz w:val="28"/>
          <w:szCs w:val="28"/>
        </w:rPr>
        <w:t xml:space="preserve"> </w:t>
      </w:r>
      <w:r w:rsidRPr="008B1510">
        <w:rPr>
          <w:bCs/>
          <w:sz w:val="28"/>
          <w:szCs w:val="28"/>
          <w:lang w:val="en-US"/>
        </w:rPr>
        <w:t xml:space="preserve">Nguyên nhân và </w:t>
      </w:r>
      <w:r w:rsidRPr="008B1510">
        <w:rPr>
          <w:bCs/>
          <w:sz w:val="28"/>
          <w:szCs w:val="28"/>
        </w:rPr>
        <w:t>những bài học kinh nghiệm rút ra qua vụ cháy</w:t>
      </w:r>
      <w:r w:rsidRPr="008B1510">
        <w:rPr>
          <w:bCs/>
          <w:sz w:val="28"/>
          <w:szCs w:val="28"/>
          <w:lang w:val="en-US"/>
        </w:rPr>
        <w:t>:</w:t>
      </w:r>
      <w:r w:rsidRPr="008B1510">
        <w:rPr>
          <w:b/>
          <w:sz w:val="28"/>
          <w:szCs w:val="28"/>
        </w:rPr>
        <w:t xml:space="preserve"> </w:t>
      </w:r>
    </w:p>
    <w:p w14:paraId="3B4663FA" w14:textId="406B375B" w:rsidR="007741DF" w:rsidRPr="008B1510" w:rsidRDefault="007741DF" w:rsidP="002A6936">
      <w:pPr>
        <w:spacing w:before="120" w:line="300" w:lineRule="exact"/>
        <w:ind w:firstLine="720"/>
        <w:jc w:val="both"/>
        <w:rPr>
          <w:bCs/>
          <w:sz w:val="28"/>
          <w:szCs w:val="28"/>
          <w:lang w:val="en-US"/>
        </w:rPr>
      </w:pPr>
      <w:r w:rsidRPr="008B1510">
        <w:rPr>
          <w:bCs/>
          <w:sz w:val="28"/>
          <w:szCs w:val="28"/>
          <w:lang w:val="en-US"/>
        </w:rPr>
        <w:t>4.1. Nguyên nhân của những tồn tại, hạn chế</w:t>
      </w:r>
      <w:r w:rsidR="008E4EEA" w:rsidRPr="008B1510">
        <w:rPr>
          <w:bCs/>
          <w:sz w:val="28"/>
          <w:szCs w:val="28"/>
          <w:lang w:val="en-US"/>
        </w:rPr>
        <w:t>:</w:t>
      </w:r>
    </w:p>
    <w:p w14:paraId="16763D79" w14:textId="77777777" w:rsidR="007741DF" w:rsidRPr="008B1510" w:rsidRDefault="007741DF" w:rsidP="002A6936">
      <w:pPr>
        <w:spacing w:before="120" w:line="300" w:lineRule="exact"/>
        <w:ind w:firstLine="720"/>
        <w:jc w:val="both"/>
        <w:rPr>
          <w:bCs/>
          <w:i/>
          <w:iCs/>
          <w:sz w:val="28"/>
          <w:szCs w:val="28"/>
          <w:lang w:val="en-US"/>
        </w:rPr>
      </w:pPr>
      <w:r w:rsidRPr="008B1510">
        <w:rPr>
          <w:bCs/>
          <w:i/>
          <w:iCs/>
          <w:sz w:val="28"/>
          <w:szCs w:val="28"/>
          <w:lang w:val="en-US"/>
        </w:rPr>
        <w:t>(Ghi nguyên nhân khách quan, chủ quan của những tồn tại, hạn chế)</w:t>
      </w:r>
    </w:p>
    <w:p w14:paraId="512101A7" w14:textId="6C378588" w:rsidR="007741DF" w:rsidRPr="008B1510" w:rsidRDefault="007741DF" w:rsidP="002A6936">
      <w:pPr>
        <w:spacing w:before="120" w:line="300" w:lineRule="exact"/>
        <w:jc w:val="both"/>
        <w:rPr>
          <w:sz w:val="28"/>
          <w:szCs w:val="28"/>
          <w:lang w:val="en-US"/>
        </w:rPr>
      </w:pPr>
      <w:r w:rsidRPr="008B1510">
        <w:rPr>
          <w:sz w:val="28"/>
          <w:szCs w:val="28"/>
        </w:rPr>
        <w:tab/>
      </w:r>
      <w:r w:rsidRPr="008B1510">
        <w:rPr>
          <w:sz w:val="28"/>
          <w:szCs w:val="28"/>
          <w:lang w:val="en-US"/>
        </w:rPr>
        <w:t>4.2. Bài học kinh nghiệm</w:t>
      </w:r>
      <w:r w:rsidR="008E4EEA" w:rsidRPr="008B1510">
        <w:rPr>
          <w:sz w:val="28"/>
          <w:szCs w:val="28"/>
          <w:lang w:val="en-US"/>
        </w:rPr>
        <w:t>:</w:t>
      </w:r>
    </w:p>
    <w:p w14:paraId="7A49546F" w14:textId="7B62C60B" w:rsidR="007741DF" w:rsidRPr="008B1510" w:rsidRDefault="001858F5" w:rsidP="001858F5">
      <w:pPr>
        <w:spacing w:before="120" w:line="300" w:lineRule="exact"/>
        <w:jc w:val="both"/>
        <w:rPr>
          <w:sz w:val="28"/>
          <w:szCs w:val="28"/>
          <w:lang w:val="en-US"/>
        </w:rPr>
      </w:pPr>
      <w:r>
        <w:rPr>
          <w:sz w:val="28"/>
          <w:szCs w:val="28"/>
          <w:lang w:val="en-US"/>
        </w:rPr>
        <w:t>……..</w:t>
      </w:r>
      <w:r w:rsidR="007741DF" w:rsidRPr="008B1510">
        <w:rPr>
          <w:sz w:val="28"/>
          <w:szCs w:val="28"/>
        </w:rPr>
        <w:t>……………………………………………………………………………</w:t>
      </w:r>
      <w:r w:rsidR="003B3827" w:rsidRPr="008B1510">
        <w:rPr>
          <w:sz w:val="28"/>
          <w:szCs w:val="28"/>
          <w:lang w:val="en-US"/>
        </w:rPr>
        <w:t>...</w:t>
      </w:r>
    </w:p>
    <w:p w14:paraId="6A390E53" w14:textId="77777777" w:rsidR="007741DF" w:rsidRPr="008B1510" w:rsidRDefault="007741DF" w:rsidP="002A6936">
      <w:pPr>
        <w:spacing w:before="120" w:line="300" w:lineRule="exact"/>
        <w:ind w:firstLine="709"/>
        <w:jc w:val="both"/>
        <w:rPr>
          <w:b/>
          <w:sz w:val="28"/>
          <w:szCs w:val="28"/>
          <w:lang w:val="en-US"/>
        </w:rPr>
      </w:pPr>
      <w:r w:rsidRPr="008B1510">
        <w:rPr>
          <w:b/>
          <w:sz w:val="28"/>
          <w:szCs w:val="28"/>
        </w:rPr>
        <w:tab/>
      </w:r>
      <w:r w:rsidRPr="008B1510">
        <w:rPr>
          <w:b/>
          <w:sz w:val="28"/>
          <w:szCs w:val="28"/>
          <w:lang w:val="en-US"/>
        </w:rPr>
        <w:t>I</w:t>
      </w:r>
      <w:r w:rsidRPr="008B1510">
        <w:rPr>
          <w:b/>
          <w:sz w:val="28"/>
          <w:szCs w:val="28"/>
        </w:rPr>
        <w:t>V.</w:t>
      </w:r>
      <w:r w:rsidRPr="008B1510">
        <w:rPr>
          <w:b/>
          <w:sz w:val="28"/>
          <w:szCs w:val="28"/>
          <w:lang w:val="en-US"/>
        </w:rPr>
        <w:t xml:space="preserve"> </w:t>
      </w:r>
      <w:r w:rsidRPr="008B1510">
        <w:rPr>
          <w:b/>
          <w:sz w:val="28"/>
          <w:szCs w:val="28"/>
        </w:rPr>
        <w:t>KIẾN NGHỊ</w:t>
      </w:r>
      <w:r w:rsidRPr="008B1510">
        <w:rPr>
          <w:b/>
          <w:sz w:val="28"/>
          <w:szCs w:val="28"/>
          <w:lang w:val="en-US"/>
        </w:rPr>
        <w:t>,</w:t>
      </w:r>
      <w:r w:rsidRPr="008B1510">
        <w:rPr>
          <w:b/>
          <w:sz w:val="28"/>
          <w:szCs w:val="28"/>
        </w:rPr>
        <w:t xml:space="preserve"> ĐỀ XUẤT</w:t>
      </w:r>
    </w:p>
    <w:p w14:paraId="29E7647D" w14:textId="1EFB6071" w:rsidR="007741DF" w:rsidRPr="008B1510" w:rsidRDefault="001858F5" w:rsidP="001858F5">
      <w:pPr>
        <w:spacing w:before="120" w:line="300" w:lineRule="exact"/>
        <w:jc w:val="both"/>
        <w:rPr>
          <w:sz w:val="28"/>
          <w:szCs w:val="28"/>
          <w:lang w:val="en-US"/>
        </w:rPr>
      </w:pPr>
      <w:r>
        <w:rPr>
          <w:sz w:val="28"/>
          <w:szCs w:val="28"/>
          <w:lang w:val="en-US"/>
        </w:rPr>
        <w:t>……..</w:t>
      </w:r>
      <w:r w:rsidR="007741DF" w:rsidRPr="008B1510">
        <w:rPr>
          <w:sz w:val="28"/>
          <w:szCs w:val="28"/>
        </w:rPr>
        <w:t>……………………………………………………………………………</w:t>
      </w:r>
      <w:r w:rsidR="003B3827" w:rsidRPr="008B1510">
        <w:rPr>
          <w:sz w:val="28"/>
          <w:szCs w:val="28"/>
          <w:lang w:val="en-US"/>
        </w:rPr>
        <w:t>...</w:t>
      </w:r>
    </w:p>
    <w:tbl>
      <w:tblPr>
        <w:tblW w:w="0" w:type="auto"/>
        <w:tblLook w:val="04A0" w:firstRow="1" w:lastRow="0" w:firstColumn="1" w:lastColumn="0" w:noHBand="0" w:noVBand="1"/>
      </w:tblPr>
      <w:tblGrid>
        <w:gridCol w:w="4513"/>
        <w:gridCol w:w="4559"/>
      </w:tblGrid>
      <w:tr w:rsidR="007741DF" w:rsidRPr="00B52CD4" w14:paraId="58A04F09" w14:textId="77777777" w:rsidTr="0082794D">
        <w:tc>
          <w:tcPr>
            <w:tcW w:w="4513" w:type="dxa"/>
            <w:shd w:val="clear" w:color="auto" w:fill="auto"/>
          </w:tcPr>
          <w:p w14:paraId="7B6042BD" w14:textId="77777777" w:rsidR="007741DF" w:rsidRPr="00B52CD4" w:rsidRDefault="007741DF" w:rsidP="0082794D">
            <w:pPr>
              <w:jc w:val="both"/>
              <w:rPr>
                <w:b/>
                <w:i/>
              </w:rPr>
            </w:pPr>
            <w:r w:rsidRPr="00B52CD4">
              <w:rPr>
                <w:b/>
                <w:i/>
              </w:rPr>
              <w:t>Nơi nhận:</w:t>
            </w:r>
          </w:p>
          <w:p w14:paraId="36ED57BA" w14:textId="59C5F702" w:rsidR="007741DF" w:rsidRPr="00AB6311" w:rsidRDefault="007741DF" w:rsidP="0082794D">
            <w:pPr>
              <w:jc w:val="both"/>
              <w:rPr>
                <w:sz w:val="22"/>
                <w:szCs w:val="22"/>
                <w:lang w:val="en-US"/>
              </w:rPr>
            </w:pPr>
            <w:r w:rsidRPr="00AB6311">
              <w:rPr>
                <w:sz w:val="22"/>
                <w:szCs w:val="22"/>
              </w:rPr>
              <w:t>- …</w:t>
            </w:r>
            <w:r w:rsidR="00AB6311">
              <w:rPr>
                <w:sz w:val="22"/>
                <w:szCs w:val="22"/>
                <w:lang w:val="en-US"/>
              </w:rPr>
              <w:t>;</w:t>
            </w:r>
          </w:p>
          <w:p w14:paraId="4A4B5934" w14:textId="1AA1F9D8" w:rsidR="007741DF" w:rsidRPr="00AB6311" w:rsidRDefault="007741DF" w:rsidP="0082794D">
            <w:pPr>
              <w:jc w:val="both"/>
              <w:rPr>
                <w:sz w:val="22"/>
                <w:szCs w:val="22"/>
                <w:lang w:val="en-US"/>
              </w:rPr>
            </w:pPr>
            <w:r w:rsidRPr="00AB6311">
              <w:rPr>
                <w:sz w:val="22"/>
                <w:szCs w:val="22"/>
              </w:rPr>
              <w:t>- …</w:t>
            </w:r>
            <w:r w:rsidR="00AB6311">
              <w:rPr>
                <w:sz w:val="22"/>
                <w:szCs w:val="22"/>
                <w:lang w:val="en-US"/>
              </w:rPr>
              <w:t>;</w:t>
            </w:r>
          </w:p>
          <w:p w14:paraId="47AA098A" w14:textId="77777777" w:rsidR="007741DF" w:rsidRPr="00B52CD4" w:rsidRDefault="007741DF" w:rsidP="0082794D">
            <w:pPr>
              <w:jc w:val="both"/>
              <w:rPr>
                <w:sz w:val="28"/>
                <w:szCs w:val="28"/>
              </w:rPr>
            </w:pPr>
            <w:r w:rsidRPr="00AB6311">
              <w:rPr>
                <w:sz w:val="22"/>
                <w:szCs w:val="22"/>
              </w:rPr>
              <w:t>- Lưu: ….</w:t>
            </w:r>
          </w:p>
        </w:tc>
        <w:tc>
          <w:tcPr>
            <w:tcW w:w="4559" w:type="dxa"/>
            <w:shd w:val="clear" w:color="auto" w:fill="auto"/>
          </w:tcPr>
          <w:p w14:paraId="613CD151" w14:textId="77777777" w:rsidR="007741DF" w:rsidRPr="00B52CD4" w:rsidRDefault="007741DF" w:rsidP="0082794D">
            <w:pPr>
              <w:spacing w:before="120"/>
              <w:ind w:firstLine="709"/>
              <w:jc w:val="center"/>
              <w:rPr>
                <w:b/>
                <w:sz w:val="26"/>
                <w:szCs w:val="26"/>
              </w:rPr>
            </w:pPr>
            <w:r w:rsidRPr="00B52CD4">
              <w:rPr>
                <w:b/>
                <w:sz w:val="26"/>
                <w:szCs w:val="26"/>
              </w:rPr>
              <w:t>THỦ TRƯỞNG ĐƠN VỊ</w:t>
            </w:r>
          </w:p>
          <w:p w14:paraId="7536F6A0" w14:textId="28076661" w:rsidR="007741DF" w:rsidRPr="00B52CD4" w:rsidRDefault="007741DF" w:rsidP="0082794D">
            <w:pPr>
              <w:ind w:firstLine="709"/>
              <w:jc w:val="center"/>
              <w:rPr>
                <w:i/>
                <w:sz w:val="28"/>
                <w:szCs w:val="28"/>
              </w:rPr>
            </w:pPr>
            <w:r w:rsidRPr="00B52CD4">
              <w:rPr>
                <w:i/>
                <w:sz w:val="26"/>
                <w:szCs w:val="26"/>
              </w:rPr>
              <w:t>(Ký, ghi rõ họ tên</w:t>
            </w:r>
            <w:r w:rsidR="002A6936">
              <w:rPr>
                <w:i/>
                <w:sz w:val="26"/>
                <w:szCs w:val="26"/>
                <w:lang w:val="en-US"/>
              </w:rPr>
              <w:t>,</w:t>
            </w:r>
            <w:r w:rsidRPr="00B52CD4">
              <w:rPr>
                <w:i/>
                <w:sz w:val="26"/>
                <w:szCs w:val="26"/>
              </w:rPr>
              <w:t xml:space="preserve"> đóng dấu</w:t>
            </w:r>
            <w:r w:rsidRPr="00B52CD4">
              <w:rPr>
                <w:i/>
                <w:sz w:val="28"/>
                <w:szCs w:val="28"/>
              </w:rPr>
              <w:t>)</w:t>
            </w:r>
          </w:p>
        </w:tc>
      </w:tr>
    </w:tbl>
    <w:p w14:paraId="1904F04D" w14:textId="430006C7" w:rsidR="007741DF" w:rsidRPr="001858F5" w:rsidRDefault="007741DF" w:rsidP="007741DF">
      <w:pPr>
        <w:jc w:val="both"/>
        <w:rPr>
          <w:i/>
          <w:iCs/>
        </w:rPr>
      </w:pPr>
      <w:r w:rsidRPr="001858F5">
        <w:rPr>
          <w:b/>
          <w:i/>
          <w:iCs/>
        </w:rPr>
        <w:t>Ghi chú:</w:t>
      </w:r>
    </w:p>
    <w:p w14:paraId="6D838041" w14:textId="229A3B24" w:rsidR="007741DF" w:rsidRPr="001858F5" w:rsidRDefault="007741DF" w:rsidP="007741DF">
      <w:pPr>
        <w:jc w:val="both"/>
        <w:rPr>
          <w:lang w:val="en-US"/>
        </w:rPr>
      </w:pPr>
      <w:r w:rsidRPr="001858F5">
        <w:t>(1) Tên đơn vị cấp trên trực tiếp quản lý</w:t>
      </w:r>
      <w:r w:rsidR="00674645" w:rsidRPr="001858F5">
        <w:rPr>
          <w:lang w:val="en-US"/>
        </w:rPr>
        <w:t>;</w:t>
      </w:r>
    </w:p>
    <w:p w14:paraId="68DC25FC" w14:textId="30EE819A" w:rsidR="007741DF" w:rsidRPr="001858F5" w:rsidRDefault="007741DF" w:rsidP="007741DF">
      <w:pPr>
        <w:jc w:val="both"/>
        <w:rPr>
          <w:lang w:val="en-US"/>
        </w:rPr>
      </w:pPr>
      <w:r w:rsidRPr="001858F5">
        <w:t>(2) Tên đơn vị xây dựng báo cáo</w:t>
      </w:r>
      <w:r w:rsidR="00674645" w:rsidRPr="001858F5">
        <w:rPr>
          <w:lang w:val="en-US"/>
        </w:rPr>
        <w:t>;</w:t>
      </w:r>
    </w:p>
    <w:p w14:paraId="60AA35CC" w14:textId="293030F3" w:rsidR="007741DF" w:rsidRPr="001858F5" w:rsidRDefault="007741DF" w:rsidP="007741DF">
      <w:pPr>
        <w:jc w:val="both"/>
        <w:rPr>
          <w:lang w:val="en-US"/>
        </w:rPr>
      </w:pPr>
      <w:r w:rsidRPr="001858F5">
        <w:t xml:space="preserve">(3) </w:t>
      </w:r>
      <w:r w:rsidRPr="001858F5">
        <w:rPr>
          <w:lang w:val="en-US"/>
        </w:rPr>
        <w:t xml:space="preserve">Tên </w:t>
      </w:r>
      <w:r w:rsidRPr="001858F5">
        <w:t>cơ sở/</w:t>
      </w:r>
      <w:r w:rsidRPr="001858F5">
        <w:rPr>
          <w:lang w:val="en-US"/>
        </w:rPr>
        <w:t xml:space="preserve">nhà/ công trình/ </w:t>
      </w:r>
      <w:r w:rsidRPr="001858F5">
        <w:t>phương tiện</w:t>
      </w:r>
      <w:r w:rsidRPr="001858F5">
        <w:rPr>
          <w:lang w:val="en-US"/>
        </w:rPr>
        <w:t>/</w:t>
      </w:r>
      <w:r w:rsidR="00674645" w:rsidRPr="001858F5">
        <w:rPr>
          <w:lang w:val="en-US"/>
        </w:rPr>
        <w:t xml:space="preserve"> </w:t>
      </w:r>
      <w:r w:rsidRPr="001858F5">
        <w:rPr>
          <w:lang w:val="en-US"/>
        </w:rPr>
        <w:t xml:space="preserve">địa điểm </w:t>
      </w:r>
      <w:r w:rsidRPr="001858F5">
        <w:t xml:space="preserve">xảy </w:t>
      </w:r>
      <w:r w:rsidRPr="001858F5">
        <w:rPr>
          <w:lang w:val="en-US"/>
        </w:rPr>
        <w:t xml:space="preserve">ra </w:t>
      </w:r>
      <w:r w:rsidRPr="001858F5">
        <w:t>cháy</w:t>
      </w:r>
      <w:r w:rsidR="00674645" w:rsidRPr="001858F5">
        <w:rPr>
          <w:lang w:val="en-US"/>
        </w:rPr>
        <w:t>;</w:t>
      </w:r>
    </w:p>
    <w:p w14:paraId="7CDEB99C" w14:textId="18B6C665" w:rsidR="007741DF" w:rsidRPr="001858F5" w:rsidRDefault="007741DF" w:rsidP="007741DF">
      <w:pPr>
        <w:jc w:val="both"/>
        <w:rPr>
          <w:lang w:val="en-US"/>
        </w:rPr>
      </w:pPr>
      <w:r w:rsidRPr="001858F5">
        <w:rPr>
          <w:lang w:val="en-US"/>
        </w:rPr>
        <w:t xml:space="preserve">(4) Ghi thông tin đối tượng xảy ra cháy: </w:t>
      </w:r>
    </w:p>
    <w:p w14:paraId="07838219" w14:textId="4534425F" w:rsidR="007741DF" w:rsidRPr="001858F5" w:rsidRDefault="00674645" w:rsidP="007741DF">
      <w:pPr>
        <w:jc w:val="both"/>
        <w:rPr>
          <w:spacing w:val="-2"/>
          <w:lang w:val="en-US"/>
        </w:rPr>
      </w:pPr>
      <w:r w:rsidRPr="001858F5">
        <w:rPr>
          <w:spacing w:val="-2"/>
          <w:lang w:val="en-US"/>
        </w:rPr>
        <w:t>-</w:t>
      </w:r>
      <w:r w:rsidR="007741DF" w:rsidRPr="001858F5">
        <w:rPr>
          <w:spacing w:val="-2"/>
          <w:lang w:val="en-US"/>
        </w:rPr>
        <w:t xml:space="preserve"> Cơ sở: ghi quy mô, đặc điểm kiến trúc xây dựng, năm đưa vào hoạt động, công năng, tính chất nguy hiểm cháy, nổ của nhà, công trình, dây </w:t>
      </w:r>
      <w:r w:rsidR="00231E93" w:rsidRPr="001858F5">
        <w:rPr>
          <w:spacing w:val="-2"/>
          <w:lang w:val="en-US"/>
        </w:rPr>
        <w:t>ch</w:t>
      </w:r>
      <w:r w:rsidR="007741DF" w:rsidRPr="001858F5">
        <w:rPr>
          <w:spacing w:val="-2"/>
          <w:lang w:val="en-US"/>
        </w:rPr>
        <w:t>uyền công nghệ sản xuất, kinh doanh thuộc cơ sở;</w:t>
      </w:r>
    </w:p>
    <w:p w14:paraId="5B22A643" w14:textId="6B4730F0" w:rsidR="007741DF" w:rsidRPr="001858F5" w:rsidRDefault="00674645" w:rsidP="007741DF">
      <w:pPr>
        <w:jc w:val="both"/>
        <w:rPr>
          <w:lang w:val="en-US"/>
        </w:rPr>
      </w:pPr>
      <w:r w:rsidRPr="001858F5">
        <w:rPr>
          <w:lang w:val="en-US"/>
        </w:rPr>
        <w:t>-</w:t>
      </w:r>
      <w:r w:rsidR="007741DF" w:rsidRPr="001858F5">
        <w:rPr>
          <w:lang w:val="en-US"/>
        </w:rPr>
        <w:t xml:space="preserve"> Phương tiện giao thông: ghi loại phương tiện, quy mô, tính chất hoạt động của phương tiện;</w:t>
      </w:r>
    </w:p>
    <w:p w14:paraId="5B51467C" w14:textId="5A03D7BA" w:rsidR="007741DF" w:rsidRPr="001858F5" w:rsidRDefault="00674645" w:rsidP="007741DF">
      <w:pPr>
        <w:jc w:val="both"/>
        <w:rPr>
          <w:lang w:val="en-US"/>
        </w:rPr>
      </w:pPr>
      <w:r w:rsidRPr="001858F5">
        <w:rPr>
          <w:lang w:val="en-US"/>
        </w:rPr>
        <w:t>-</w:t>
      </w:r>
      <w:r w:rsidR="007741DF" w:rsidRPr="001858F5">
        <w:rPr>
          <w:lang w:val="en-US"/>
        </w:rPr>
        <w:t xml:space="preserve"> Công trình xây dựng: ghi quy mô nhà, công trình xây dựng, khu vực xảy ra cháy;</w:t>
      </w:r>
    </w:p>
    <w:p w14:paraId="5809DD56" w14:textId="7116A690" w:rsidR="007741DF" w:rsidRPr="001858F5" w:rsidRDefault="00674645" w:rsidP="007741DF">
      <w:pPr>
        <w:jc w:val="both"/>
        <w:rPr>
          <w:lang w:val="en-US"/>
        </w:rPr>
      </w:pPr>
      <w:r w:rsidRPr="001858F5">
        <w:rPr>
          <w:lang w:val="en-US"/>
        </w:rPr>
        <w:t>-</w:t>
      </w:r>
      <w:r w:rsidR="007741DF" w:rsidRPr="001858F5">
        <w:rPr>
          <w:lang w:val="en-US"/>
        </w:rPr>
        <w:t xml:space="preserve"> Nhà ở, nhà để ở kết hợp sản xuất, kinh doanh: ghi quy mô, đặc điểm kiến trúc xây dựng, năm đưa vào hoạt động, công năng, tính chất nguy hiểm cháy, nổ của nhà;</w:t>
      </w:r>
    </w:p>
    <w:p w14:paraId="0D7D015D" w14:textId="196E4E49" w:rsidR="007741DF" w:rsidRPr="001858F5" w:rsidRDefault="00674645" w:rsidP="007741DF">
      <w:pPr>
        <w:jc w:val="both"/>
        <w:rPr>
          <w:lang w:val="en-US"/>
        </w:rPr>
      </w:pPr>
      <w:r w:rsidRPr="001858F5">
        <w:rPr>
          <w:lang w:val="en-US"/>
        </w:rPr>
        <w:t xml:space="preserve">- </w:t>
      </w:r>
      <w:r w:rsidR="007741DF" w:rsidRPr="001858F5">
        <w:rPr>
          <w:lang w:val="en-US"/>
        </w:rPr>
        <w:t>Địa điểm xảy ra cháy: bãi rác, cột điện</w:t>
      </w:r>
      <w:r w:rsidR="000055A1" w:rsidRPr="001858F5">
        <w:rPr>
          <w:lang w:val="en-US"/>
        </w:rPr>
        <w:t>..</w:t>
      </w:r>
      <w:r w:rsidRPr="001858F5">
        <w:rPr>
          <w:lang w:val="en-US"/>
        </w:rPr>
        <w:t>.</w:t>
      </w:r>
    </w:p>
    <w:p w14:paraId="290A9588" w14:textId="13924999" w:rsidR="007741DF" w:rsidRPr="000946E9" w:rsidRDefault="00374E86" w:rsidP="00374E86">
      <w:pPr>
        <w:tabs>
          <w:tab w:val="left" w:pos="5565"/>
        </w:tabs>
        <w:jc w:val="right"/>
        <w:rPr>
          <w:strike/>
          <w:color w:val="000000" w:themeColor="text1"/>
          <w:sz w:val="28"/>
          <w:szCs w:val="28"/>
          <w:lang w:val="en-US"/>
        </w:rPr>
      </w:pPr>
      <w:bookmarkStart w:id="10" w:name="_Hlk199232824"/>
      <w:bookmarkEnd w:id="9"/>
      <w:r w:rsidRPr="000946E9">
        <w:rPr>
          <w:b/>
          <w:color w:val="000000" w:themeColor="text1"/>
          <w:sz w:val="28"/>
          <w:szCs w:val="28"/>
        </w:rPr>
        <w:lastRenderedPageBreak/>
        <w:t>Mẫu số</w:t>
      </w:r>
      <w:r w:rsidRPr="000946E9">
        <w:rPr>
          <w:b/>
          <w:color w:val="000000" w:themeColor="text1"/>
          <w:sz w:val="28"/>
          <w:szCs w:val="28"/>
          <w:lang w:val="en-US"/>
        </w:rPr>
        <w:t xml:space="preserve"> 04</w:t>
      </w:r>
    </w:p>
    <w:tbl>
      <w:tblPr>
        <w:tblW w:w="9214" w:type="dxa"/>
        <w:tblLook w:val="04A0" w:firstRow="1" w:lastRow="0" w:firstColumn="1" w:lastColumn="0" w:noHBand="0" w:noVBand="1"/>
      </w:tblPr>
      <w:tblGrid>
        <w:gridCol w:w="1843"/>
        <w:gridCol w:w="7371"/>
      </w:tblGrid>
      <w:tr w:rsidR="00374E86" w:rsidRPr="00B52CD4" w14:paraId="25664F88" w14:textId="77777777" w:rsidTr="006A5F0E">
        <w:tc>
          <w:tcPr>
            <w:tcW w:w="1843" w:type="dxa"/>
            <w:shd w:val="clear" w:color="auto" w:fill="auto"/>
          </w:tcPr>
          <w:p w14:paraId="3053FAFB" w14:textId="77777777" w:rsidR="00374E86" w:rsidRPr="00674645" w:rsidRDefault="00374E86" w:rsidP="006A5F0E">
            <w:pPr>
              <w:jc w:val="center"/>
              <w:rPr>
                <w:color w:val="000000" w:themeColor="text1"/>
                <w:sz w:val="26"/>
                <w:szCs w:val="30"/>
              </w:rPr>
            </w:pPr>
            <w:r w:rsidRPr="00674645">
              <w:rPr>
                <w:color w:val="000000" w:themeColor="text1"/>
                <w:sz w:val="26"/>
                <w:szCs w:val="30"/>
              </w:rPr>
              <w:t>…. (1)…..</w:t>
            </w:r>
          </w:p>
          <w:p w14:paraId="20D043EE" w14:textId="77777777" w:rsidR="00374E86" w:rsidRPr="00674645" w:rsidRDefault="00374E86" w:rsidP="006A5F0E">
            <w:pPr>
              <w:jc w:val="center"/>
              <w:rPr>
                <w:color w:val="000000" w:themeColor="text1"/>
                <w:sz w:val="26"/>
                <w:szCs w:val="30"/>
              </w:rPr>
            </w:pPr>
            <w:r w:rsidRPr="00674645">
              <w:rPr>
                <w:color w:val="000000" w:themeColor="text1"/>
                <w:sz w:val="26"/>
                <w:szCs w:val="30"/>
              </w:rPr>
              <w:t>…… (2)….....</w:t>
            </w:r>
          </w:p>
          <w:p w14:paraId="70CAC5A5" w14:textId="77777777" w:rsidR="00374E86" w:rsidRPr="00B52CD4" w:rsidRDefault="00374E86" w:rsidP="006A5F0E">
            <w:pPr>
              <w:jc w:val="center"/>
              <w:rPr>
                <w:color w:val="000000" w:themeColor="text1"/>
                <w:sz w:val="26"/>
                <w:szCs w:val="26"/>
              </w:rPr>
            </w:pPr>
            <w:r w:rsidRPr="00B52CD4">
              <w:rPr>
                <w:noProof/>
                <w:color w:val="000000" w:themeColor="text1"/>
                <w:sz w:val="26"/>
                <w:szCs w:val="26"/>
              </w:rPr>
              <mc:AlternateContent>
                <mc:Choice Requires="wps">
                  <w:drawing>
                    <wp:anchor distT="0" distB="0" distL="114300" distR="114300" simplePos="0" relativeHeight="251716632" behindDoc="0" locked="0" layoutInCell="1" allowOverlap="1" wp14:anchorId="6105ED7F" wp14:editId="3B74F9DA">
                      <wp:simplePos x="0" y="0"/>
                      <wp:positionH relativeFrom="column">
                        <wp:posOffset>364218</wp:posOffset>
                      </wp:positionH>
                      <wp:positionV relativeFrom="paragraph">
                        <wp:posOffset>10160</wp:posOffset>
                      </wp:positionV>
                      <wp:extent cx="266700" cy="0"/>
                      <wp:effectExtent l="0" t="0" r="0" b="0"/>
                      <wp:wrapNone/>
                      <wp:docPr id="115742326" name="Straight Connector 25"/>
                      <wp:cNvGraphicFramePr/>
                      <a:graphic xmlns:a="http://schemas.openxmlformats.org/drawingml/2006/main">
                        <a:graphicData uri="http://schemas.microsoft.com/office/word/2010/wordprocessingShape">
                          <wps:wsp>
                            <wps:cNvCnPr/>
                            <wps:spPr>
                              <a:xfrm>
                                <a:off x="0" y="0"/>
                                <a:ext cx="266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720CC70" id="Straight Connector 25" o:spid="_x0000_s1026" style="position:absolute;z-index:251716632;visibility:visible;mso-wrap-style:square;mso-wrap-distance-left:9pt;mso-wrap-distance-top:0;mso-wrap-distance-right:9pt;mso-wrap-distance-bottom:0;mso-position-horizontal:absolute;mso-position-horizontal-relative:text;mso-position-vertical:absolute;mso-position-vertical-relative:text" from="28.7pt,.8pt" to="49.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" strokecolor="black [3200]" strokeweight=".5pt">
                      <v:stroke joinstyle="miter"/>
                    </v:line>
                  </w:pict>
                </mc:Fallback>
              </mc:AlternateContent>
            </w:r>
          </w:p>
          <w:p w14:paraId="2E0D3005" w14:textId="77777777" w:rsidR="00374E86" w:rsidRPr="00B52CD4" w:rsidRDefault="00374E86" w:rsidP="006A5F0E">
            <w:pPr>
              <w:jc w:val="center"/>
              <w:rPr>
                <w:color w:val="000000" w:themeColor="text1"/>
                <w:szCs w:val="28"/>
              </w:rPr>
            </w:pPr>
            <w:r w:rsidRPr="00674645">
              <w:rPr>
                <w:color w:val="000000" w:themeColor="text1"/>
                <w:sz w:val="28"/>
                <w:szCs w:val="28"/>
              </w:rPr>
              <w:t>Số</w:t>
            </w:r>
            <w:r w:rsidRPr="00674645">
              <w:rPr>
                <w:color w:val="000000" w:themeColor="text1"/>
                <w:sz w:val="28"/>
                <w:szCs w:val="28"/>
                <w:lang w:val="en-US"/>
              </w:rPr>
              <w:t>:</w:t>
            </w:r>
            <w:r w:rsidRPr="00674645">
              <w:rPr>
                <w:color w:val="000000" w:themeColor="text1"/>
                <w:sz w:val="28"/>
                <w:szCs w:val="28"/>
              </w:rPr>
              <w:t xml:space="preserve"> … </w:t>
            </w:r>
          </w:p>
        </w:tc>
        <w:tc>
          <w:tcPr>
            <w:tcW w:w="7371" w:type="dxa"/>
            <w:shd w:val="clear" w:color="auto" w:fill="auto"/>
          </w:tcPr>
          <w:p w14:paraId="4AF80B01" w14:textId="77777777" w:rsidR="00374E86" w:rsidRPr="00B52CD4" w:rsidRDefault="00374E86" w:rsidP="006A5F0E">
            <w:pPr>
              <w:jc w:val="center"/>
              <w:rPr>
                <w:b/>
                <w:color w:val="000000" w:themeColor="text1"/>
                <w:sz w:val="26"/>
                <w:szCs w:val="26"/>
              </w:rPr>
            </w:pPr>
            <w:r w:rsidRPr="00B52CD4">
              <w:rPr>
                <w:b/>
                <w:color w:val="000000" w:themeColor="text1"/>
                <w:sz w:val="26"/>
                <w:szCs w:val="26"/>
              </w:rPr>
              <w:t>CỘNG HÒA XÃ HỘI CHỦ NGHĨA VIỆT NAM</w:t>
            </w:r>
          </w:p>
          <w:p w14:paraId="28CB0161" w14:textId="77777777" w:rsidR="00374E86" w:rsidRPr="00B52CD4" w:rsidRDefault="00374E86" w:rsidP="006A5F0E">
            <w:pPr>
              <w:jc w:val="center"/>
              <w:rPr>
                <w:b/>
                <w:color w:val="000000" w:themeColor="text1"/>
                <w:sz w:val="28"/>
                <w:szCs w:val="28"/>
              </w:rPr>
            </w:pPr>
            <w:r w:rsidRPr="00B52CD4">
              <w:rPr>
                <w:b/>
                <w:color w:val="000000" w:themeColor="text1"/>
                <w:sz w:val="28"/>
                <w:szCs w:val="28"/>
              </w:rPr>
              <w:t>Độc lập - Tự do - Hạnh phúc</w:t>
            </w:r>
          </w:p>
          <w:p w14:paraId="0F009BD1" w14:textId="77777777" w:rsidR="00374E86" w:rsidRPr="00B52CD4" w:rsidRDefault="00374E86" w:rsidP="006A5F0E">
            <w:pPr>
              <w:spacing w:before="240"/>
              <w:jc w:val="center"/>
              <w:rPr>
                <w:b/>
                <w:color w:val="000000" w:themeColor="text1"/>
                <w:sz w:val="20"/>
                <w:szCs w:val="20"/>
              </w:rPr>
            </w:pPr>
            <w:r w:rsidRPr="00674645">
              <w:rPr>
                <w:i/>
                <w:noProof/>
                <w:color w:val="000000" w:themeColor="text1"/>
                <w:sz w:val="28"/>
                <w:szCs w:val="28"/>
              </w:rPr>
              <mc:AlternateContent>
                <mc:Choice Requires="wps">
                  <w:drawing>
                    <wp:anchor distT="0" distB="0" distL="114300" distR="114300" simplePos="0" relativeHeight="251717656" behindDoc="0" locked="0" layoutInCell="1" allowOverlap="1" wp14:anchorId="11A1FC6F" wp14:editId="0E5DF8CE">
                      <wp:simplePos x="0" y="0"/>
                      <wp:positionH relativeFrom="column">
                        <wp:posOffset>1207770</wp:posOffset>
                      </wp:positionH>
                      <wp:positionV relativeFrom="paragraph">
                        <wp:posOffset>11430</wp:posOffset>
                      </wp:positionV>
                      <wp:extent cx="2133600" cy="0"/>
                      <wp:effectExtent l="0" t="0" r="0" b="0"/>
                      <wp:wrapNone/>
                      <wp:docPr id="82097108" name="Straight Connector 24"/>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D6A3318" id="Straight Connector 24" o:spid="_x0000_s1026" style="position:absolute;z-index:251717656;visibility:visible;mso-wrap-style:square;mso-wrap-distance-left:9pt;mso-wrap-distance-top:0;mso-wrap-distance-right:9pt;mso-wrap-distance-bottom:0;mso-position-horizontal:absolute;mso-position-horizontal-relative:text;mso-position-vertical:absolute;mso-position-vertical-relative:text" from="95.1pt,.9pt" to="263.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" strokecolor="black [3200]" strokeweight=".5pt">
                      <v:stroke joinstyle="miter"/>
                    </v:line>
                  </w:pict>
                </mc:Fallback>
              </mc:AlternateContent>
            </w:r>
            <w:r w:rsidRPr="00674645">
              <w:rPr>
                <w:i/>
                <w:color w:val="000000" w:themeColor="text1"/>
                <w:sz w:val="28"/>
                <w:szCs w:val="28"/>
              </w:rPr>
              <w:t>…, ngày … tháng … năm .…</w:t>
            </w:r>
          </w:p>
        </w:tc>
      </w:tr>
    </w:tbl>
    <w:p w14:paraId="3470735A" w14:textId="77777777" w:rsidR="00374E86" w:rsidRPr="00374E86" w:rsidRDefault="00374E86" w:rsidP="007741DF">
      <w:pPr>
        <w:tabs>
          <w:tab w:val="left" w:pos="5565"/>
        </w:tabs>
        <w:jc w:val="both"/>
        <w:rPr>
          <w:strike/>
          <w:color w:val="000000" w:themeColor="text1"/>
          <w:sz w:val="22"/>
          <w:szCs w:val="22"/>
          <w:lang w:val="en-US"/>
        </w:rPr>
      </w:pPr>
    </w:p>
    <w:p w14:paraId="16173D14" w14:textId="77777777" w:rsidR="007741DF" w:rsidRPr="00B52CD4" w:rsidRDefault="007741DF" w:rsidP="001858F5">
      <w:pPr>
        <w:spacing w:before="120" w:after="120" w:line="320" w:lineRule="atLeast"/>
        <w:jc w:val="center"/>
        <w:rPr>
          <w:b/>
          <w:sz w:val="28"/>
          <w:szCs w:val="28"/>
        </w:rPr>
      </w:pPr>
      <w:r w:rsidRPr="00B52CD4">
        <w:rPr>
          <w:b/>
          <w:sz w:val="28"/>
          <w:szCs w:val="28"/>
        </w:rPr>
        <w:t>BÁO CÁO</w:t>
      </w:r>
    </w:p>
    <w:p w14:paraId="148EE45C" w14:textId="5134202B" w:rsidR="007741DF" w:rsidRDefault="00626126" w:rsidP="001858F5">
      <w:pPr>
        <w:spacing w:before="120" w:after="120" w:line="320" w:lineRule="atLeast"/>
        <w:jc w:val="center"/>
        <w:rPr>
          <w:b/>
          <w:sz w:val="28"/>
          <w:szCs w:val="28"/>
          <w:lang w:val="en-US"/>
        </w:rPr>
      </w:pPr>
      <w:r>
        <w:rPr>
          <w:b/>
          <w:sz w:val="28"/>
          <w:szCs w:val="28"/>
          <w:lang w:val="en-US"/>
        </w:rPr>
        <w:t>R</w:t>
      </w:r>
      <w:r w:rsidRPr="00B52CD4">
        <w:rPr>
          <w:b/>
          <w:sz w:val="28"/>
          <w:szCs w:val="28"/>
        </w:rPr>
        <w:t xml:space="preserve">út kinh nghiệm </w:t>
      </w:r>
      <w:r>
        <w:rPr>
          <w:b/>
          <w:sz w:val="28"/>
          <w:szCs w:val="28"/>
          <w:lang w:val="en-US"/>
        </w:rPr>
        <w:t xml:space="preserve">toàn diện </w:t>
      </w:r>
      <w:r w:rsidRPr="00B52CD4">
        <w:rPr>
          <w:b/>
          <w:sz w:val="28"/>
          <w:szCs w:val="28"/>
        </w:rPr>
        <w:t>vụ tai nạn, sự cố</w:t>
      </w:r>
    </w:p>
    <w:p w14:paraId="6B62A473" w14:textId="71DE1D46" w:rsidR="00626126" w:rsidRPr="00626126" w:rsidRDefault="00626126" w:rsidP="001858F5">
      <w:pPr>
        <w:spacing w:before="120" w:after="120" w:line="320" w:lineRule="atLeast"/>
        <w:jc w:val="center"/>
        <w:rPr>
          <w:b/>
          <w:sz w:val="28"/>
          <w:szCs w:val="28"/>
          <w:vertAlign w:val="superscript"/>
          <w:lang w:val="en-US"/>
        </w:rPr>
      </w:pPr>
      <w:r>
        <w:rPr>
          <w:b/>
          <w:noProof/>
          <w:sz w:val="28"/>
          <w:szCs w:val="28"/>
          <w:vertAlign w:val="superscript"/>
          <w:lang w:val="en-US"/>
        </w:rPr>
        <mc:AlternateContent>
          <mc:Choice Requires="wps">
            <w:drawing>
              <wp:anchor distT="0" distB="0" distL="114300" distR="114300" simplePos="0" relativeHeight="251710488" behindDoc="0" locked="0" layoutInCell="1" allowOverlap="1" wp14:anchorId="7115EBE1" wp14:editId="5BD07A64">
                <wp:simplePos x="0" y="0"/>
                <wp:positionH relativeFrom="column">
                  <wp:posOffset>2389896</wp:posOffset>
                </wp:positionH>
                <wp:positionV relativeFrom="paragraph">
                  <wp:posOffset>40933</wp:posOffset>
                </wp:positionV>
                <wp:extent cx="908538" cy="0"/>
                <wp:effectExtent l="0" t="0" r="0" b="0"/>
                <wp:wrapNone/>
                <wp:docPr id="1579430341" name="Straight Connector 28"/>
                <wp:cNvGraphicFramePr/>
                <a:graphic xmlns:a="http://schemas.openxmlformats.org/drawingml/2006/main">
                  <a:graphicData uri="http://schemas.microsoft.com/office/word/2010/wordprocessingShape">
                    <wps:wsp>
                      <wps:cNvCnPr/>
                      <wps:spPr>
                        <a:xfrm>
                          <a:off x="0" y="0"/>
                          <a:ext cx="9085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071F82" id="Straight Connector 28" o:spid="_x0000_s1026" style="position:absolute;z-index:251710488;visibility:visible;mso-wrap-style:square;mso-wrap-distance-left:9pt;mso-wrap-distance-top:0;mso-wrap-distance-right:9pt;mso-wrap-distance-bottom:0;mso-position-horizontal:absolute;mso-position-horizontal-relative:text;mso-position-vertical:absolute;mso-position-vertical-relative:text" from="188.2pt,3.2pt" to="259.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" strokecolor="black [3200]" strokeweight=".5pt">
                <v:stroke joinstyle="miter"/>
              </v:line>
            </w:pict>
          </mc:Fallback>
        </mc:AlternateContent>
      </w:r>
    </w:p>
    <w:p w14:paraId="48DB6AD3" w14:textId="2E469154" w:rsidR="007741DF" w:rsidRPr="00B52CD4" w:rsidRDefault="007741DF" w:rsidP="001858F5">
      <w:pPr>
        <w:spacing w:before="120" w:after="120" w:line="320" w:lineRule="atLeast"/>
        <w:ind w:firstLine="1418"/>
        <w:rPr>
          <w:b/>
          <w:sz w:val="28"/>
          <w:szCs w:val="28"/>
          <w:vertAlign w:val="superscript"/>
        </w:rPr>
      </w:pPr>
      <w:bookmarkStart w:id="11" w:name="_Hlk138748878"/>
      <w:r w:rsidRPr="00B52CD4">
        <w:rPr>
          <w:sz w:val="28"/>
          <w:szCs w:val="28"/>
        </w:rPr>
        <w:t xml:space="preserve">Xảy ra ngày: ……/……/……..    </w:t>
      </w:r>
    </w:p>
    <w:bookmarkEnd w:id="11"/>
    <w:p w14:paraId="249DEC7B" w14:textId="3DC703FB" w:rsidR="007741DF" w:rsidRPr="00B52CD4" w:rsidRDefault="007741DF" w:rsidP="001858F5">
      <w:pPr>
        <w:spacing w:before="120" w:after="120" w:line="320" w:lineRule="atLeast"/>
        <w:ind w:firstLine="1418"/>
        <w:rPr>
          <w:sz w:val="20"/>
          <w:szCs w:val="20"/>
          <w:lang w:val="en-US"/>
        </w:rPr>
      </w:pPr>
      <w:r>
        <w:rPr>
          <w:sz w:val="28"/>
          <w:szCs w:val="28"/>
          <w:lang w:val="en-US"/>
        </w:rPr>
        <w:t>Tình huống tai nạn, sự cố</w:t>
      </w:r>
      <w:r w:rsidRPr="00B52CD4">
        <w:rPr>
          <w:sz w:val="28"/>
          <w:szCs w:val="28"/>
        </w:rPr>
        <w:t xml:space="preserve">: </w:t>
      </w:r>
      <w:r w:rsidRPr="00B52CD4">
        <w:t>………………………………………</w:t>
      </w:r>
    </w:p>
    <w:p w14:paraId="5985FDA1" w14:textId="77777777" w:rsidR="007741DF" w:rsidRPr="00B52CD4" w:rsidRDefault="007741DF" w:rsidP="001858F5">
      <w:pPr>
        <w:spacing w:before="120" w:after="120" w:line="320" w:lineRule="atLeast"/>
        <w:ind w:firstLine="1418"/>
        <w:rPr>
          <w:sz w:val="36"/>
          <w:szCs w:val="36"/>
          <w:lang w:val="en-US"/>
        </w:rPr>
      </w:pPr>
      <w:r w:rsidRPr="00B52CD4">
        <w:rPr>
          <w:sz w:val="28"/>
          <w:szCs w:val="28"/>
          <w:lang w:val="en-US"/>
        </w:rPr>
        <w:t>Địa chỉ</w:t>
      </w:r>
      <w:r w:rsidRPr="00B52CD4">
        <w:rPr>
          <w:lang w:val="en-US"/>
        </w:rPr>
        <w:t>: ………………………………………………………</w:t>
      </w:r>
    </w:p>
    <w:p w14:paraId="045FE641" w14:textId="77777777" w:rsidR="007741DF" w:rsidRPr="00B52CD4" w:rsidRDefault="007741DF" w:rsidP="007741DF">
      <w:pPr>
        <w:rPr>
          <w:b/>
          <w:sz w:val="28"/>
          <w:szCs w:val="28"/>
        </w:rPr>
      </w:pPr>
    </w:p>
    <w:p w14:paraId="6E10FA24" w14:textId="09DCA461" w:rsidR="007741DF" w:rsidRPr="00374E86" w:rsidRDefault="007741DF" w:rsidP="00374E86">
      <w:pPr>
        <w:spacing w:before="120" w:after="120" w:line="320" w:lineRule="atLeast"/>
        <w:ind w:firstLine="709"/>
        <w:rPr>
          <w:b/>
          <w:sz w:val="28"/>
          <w:szCs w:val="28"/>
        </w:rPr>
      </w:pPr>
      <w:r w:rsidRPr="00374E86">
        <w:rPr>
          <w:b/>
          <w:sz w:val="28"/>
          <w:szCs w:val="28"/>
        </w:rPr>
        <w:t xml:space="preserve">I. THÔNG TIN </w:t>
      </w:r>
      <w:r w:rsidRPr="00374E86">
        <w:rPr>
          <w:b/>
          <w:sz w:val="28"/>
          <w:szCs w:val="28"/>
          <w:lang w:val="en-US"/>
        </w:rPr>
        <w:t>KHÁI QUÁT</w:t>
      </w:r>
      <w:r w:rsidRPr="00374E86">
        <w:rPr>
          <w:b/>
          <w:sz w:val="28"/>
          <w:szCs w:val="28"/>
        </w:rPr>
        <w:t xml:space="preserve"> VỀ </w:t>
      </w:r>
      <w:r w:rsidRPr="00374E86">
        <w:rPr>
          <w:b/>
          <w:sz w:val="28"/>
          <w:szCs w:val="28"/>
          <w:lang w:val="en-US"/>
        </w:rPr>
        <w:t>VỤ</w:t>
      </w:r>
      <w:r w:rsidRPr="00374E86">
        <w:rPr>
          <w:b/>
          <w:sz w:val="28"/>
          <w:szCs w:val="28"/>
        </w:rPr>
        <w:t xml:space="preserve"> TAI NẠN, SỰ CỐ</w:t>
      </w:r>
    </w:p>
    <w:p w14:paraId="1C592F91" w14:textId="77777777" w:rsidR="007741DF" w:rsidRPr="00374E86" w:rsidRDefault="007741DF" w:rsidP="00374E86">
      <w:pPr>
        <w:spacing w:before="120" w:after="120" w:line="320" w:lineRule="atLeast"/>
        <w:ind w:firstLine="709"/>
        <w:jc w:val="both"/>
        <w:rPr>
          <w:sz w:val="28"/>
          <w:szCs w:val="28"/>
        </w:rPr>
      </w:pPr>
      <w:r w:rsidRPr="00374E86">
        <w:rPr>
          <w:sz w:val="28"/>
          <w:szCs w:val="28"/>
          <w:lang w:val="en-US"/>
        </w:rPr>
        <w:t>1</w:t>
      </w:r>
      <w:r w:rsidRPr="00374E86">
        <w:rPr>
          <w:sz w:val="28"/>
          <w:szCs w:val="28"/>
        </w:rPr>
        <w:t>. Quy mô, đặc đi</w:t>
      </w:r>
      <w:r w:rsidRPr="00374E86">
        <w:rPr>
          <w:sz w:val="28"/>
          <w:szCs w:val="28"/>
          <w:lang w:val="en-US"/>
        </w:rPr>
        <w:t xml:space="preserve">ểm vụ </w:t>
      </w:r>
      <w:r w:rsidRPr="00374E86">
        <w:rPr>
          <w:sz w:val="28"/>
          <w:szCs w:val="28"/>
        </w:rPr>
        <w:t xml:space="preserve">tai nạn, sự cố: </w:t>
      </w:r>
    </w:p>
    <w:p w14:paraId="24828427" w14:textId="17E187C3" w:rsidR="007741DF" w:rsidRDefault="00374E86" w:rsidP="00374E86">
      <w:pPr>
        <w:spacing w:before="120" w:after="120" w:line="320" w:lineRule="atLeast"/>
        <w:jc w:val="both"/>
        <w:rPr>
          <w:sz w:val="28"/>
          <w:szCs w:val="28"/>
          <w:lang w:val="en-US"/>
        </w:rPr>
      </w:pPr>
      <w:r>
        <w:rPr>
          <w:sz w:val="28"/>
          <w:szCs w:val="28"/>
          <w:lang w:val="en-US"/>
        </w:rPr>
        <w:t>……..</w:t>
      </w:r>
      <w:r w:rsidR="007741DF" w:rsidRPr="00374E86">
        <w:rPr>
          <w:sz w:val="28"/>
          <w:szCs w:val="28"/>
        </w:rPr>
        <w:t>……………………………………………………………………………</w:t>
      </w:r>
      <w:r w:rsidR="00A230B3" w:rsidRPr="00374E86">
        <w:rPr>
          <w:sz w:val="28"/>
          <w:szCs w:val="28"/>
          <w:lang w:val="en-US"/>
        </w:rPr>
        <w:t>...</w:t>
      </w:r>
      <w:r w:rsidR="007741DF" w:rsidRPr="00374E86">
        <w:rPr>
          <w:sz w:val="28"/>
          <w:szCs w:val="28"/>
        </w:rPr>
        <w:t xml:space="preserve"> </w:t>
      </w:r>
    </w:p>
    <w:p w14:paraId="26D2430D" w14:textId="6B63133A" w:rsidR="001858F5" w:rsidRPr="001858F5" w:rsidRDefault="001858F5" w:rsidP="00374E86">
      <w:pPr>
        <w:spacing w:before="120" w:after="120" w:line="320" w:lineRule="atLeast"/>
        <w:jc w:val="both"/>
        <w:rPr>
          <w:sz w:val="28"/>
          <w:szCs w:val="28"/>
          <w:lang w:val="en-US"/>
        </w:rPr>
      </w:pPr>
      <w:r>
        <w:rPr>
          <w:sz w:val="28"/>
          <w:szCs w:val="28"/>
          <w:lang w:val="en-US"/>
        </w:rPr>
        <w:t>……..</w:t>
      </w:r>
      <w:r w:rsidRPr="00374E86">
        <w:rPr>
          <w:sz w:val="28"/>
          <w:szCs w:val="28"/>
        </w:rPr>
        <w:t>……………………………………………………………………………</w:t>
      </w:r>
      <w:r w:rsidRPr="00374E86">
        <w:rPr>
          <w:sz w:val="28"/>
          <w:szCs w:val="28"/>
          <w:lang w:val="en-US"/>
        </w:rPr>
        <w:t>...</w:t>
      </w:r>
    </w:p>
    <w:p w14:paraId="33BF4B1F" w14:textId="77777777" w:rsidR="007741DF" w:rsidRPr="00374E86" w:rsidRDefault="007741DF" w:rsidP="00374E86">
      <w:pPr>
        <w:tabs>
          <w:tab w:val="left" w:pos="9520"/>
        </w:tabs>
        <w:spacing w:before="120" w:after="120" w:line="320" w:lineRule="atLeast"/>
        <w:ind w:right="23" w:firstLine="709"/>
        <w:jc w:val="both"/>
        <w:rPr>
          <w:sz w:val="28"/>
          <w:szCs w:val="28"/>
        </w:rPr>
      </w:pPr>
      <w:r w:rsidRPr="00374E86">
        <w:rPr>
          <w:sz w:val="28"/>
          <w:szCs w:val="28"/>
          <w:lang w:val="en-US"/>
        </w:rPr>
        <w:t>2</w:t>
      </w:r>
      <w:r w:rsidRPr="00374E86">
        <w:rPr>
          <w:sz w:val="28"/>
          <w:szCs w:val="28"/>
        </w:rPr>
        <w:t xml:space="preserve">. Nguyên nhân ban đầu gây ra tai nạn, sự cố: </w:t>
      </w:r>
    </w:p>
    <w:p w14:paraId="4CB1C179" w14:textId="5FBA594C" w:rsidR="007741DF" w:rsidRDefault="00374E86" w:rsidP="00374E86">
      <w:pPr>
        <w:spacing w:before="120" w:after="120" w:line="320" w:lineRule="atLeast"/>
        <w:jc w:val="both"/>
        <w:rPr>
          <w:sz w:val="28"/>
          <w:szCs w:val="28"/>
          <w:lang w:val="en-US"/>
        </w:rPr>
      </w:pPr>
      <w:r>
        <w:rPr>
          <w:sz w:val="28"/>
          <w:szCs w:val="28"/>
          <w:lang w:val="en-US"/>
        </w:rPr>
        <w:t>……..</w:t>
      </w:r>
      <w:r w:rsidR="007741DF" w:rsidRPr="00374E86">
        <w:rPr>
          <w:sz w:val="28"/>
          <w:szCs w:val="28"/>
        </w:rPr>
        <w:t>………..……………………………………………………………………</w:t>
      </w:r>
      <w:r w:rsidR="00A230B3" w:rsidRPr="00374E86">
        <w:rPr>
          <w:sz w:val="28"/>
          <w:szCs w:val="28"/>
          <w:lang w:val="en-US"/>
        </w:rPr>
        <w:t>.</w:t>
      </w:r>
    </w:p>
    <w:p w14:paraId="34C47BBC" w14:textId="70CBA074" w:rsidR="001858F5" w:rsidRPr="00374E86" w:rsidRDefault="001858F5" w:rsidP="00374E86">
      <w:pPr>
        <w:spacing w:before="120" w:after="120" w:line="320" w:lineRule="atLeast"/>
        <w:jc w:val="both"/>
        <w:rPr>
          <w:sz w:val="28"/>
          <w:szCs w:val="28"/>
          <w:lang w:val="en-US"/>
        </w:rPr>
      </w:pPr>
      <w:r>
        <w:rPr>
          <w:sz w:val="28"/>
          <w:szCs w:val="28"/>
          <w:lang w:val="en-US"/>
        </w:rPr>
        <w:t>……..</w:t>
      </w:r>
      <w:r w:rsidRPr="00374E86">
        <w:rPr>
          <w:sz w:val="28"/>
          <w:szCs w:val="28"/>
        </w:rPr>
        <w:t>……………………………………………………………………………</w:t>
      </w:r>
      <w:r w:rsidRPr="00374E86">
        <w:rPr>
          <w:sz w:val="28"/>
          <w:szCs w:val="28"/>
          <w:lang w:val="en-US"/>
        </w:rPr>
        <w:t>...</w:t>
      </w:r>
    </w:p>
    <w:p w14:paraId="5A58174C" w14:textId="77777777" w:rsidR="007741DF" w:rsidRPr="00374E86" w:rsidRDefault="007741DF" w:rsidP="00374E86">
      <w:pPr>
        <w:spacing w:before="120" w:after="120" w:line="320" w:lineRule="atLeast"/>
        <w:ind w:right="23" w:firstLine="709"/>
        <w:jc w:val="both"/>
        <w:rPr>
          <w:sz w:val="28"/>
          <w:szCs w:val="28"/>
        </w:rPr>
      </w:pPr>
      <w:r w:rsidRPr="00374E86">
        <w:rPr>
          <w:sz w:val="28"/>
          <w:szCs w:val="28"/>
          <w:lang w:val="en-US"/>
        </w:rPr>
        <w:t>3</w:t>
      </w:r>
      <w:r w:rsidRPr="00374E86">
        <w:rPr>
          <w:sz w:val="28"/>
          <w:szCs w:val="28"/>
        </w:rPr>
        <w:t>. Thiệt hại do tai nạn, sự cố:</w:t>
      </w:r>
    </w:p>
    <w:p w14:paraId="00829E5F" w14:textId="45CAD18E" w:rsidR="007741DF" w:rsidRPr="00374E86" w:rsidRDefault="007741DF" w:rsidP="00374E86">
      <w:pPr>
        <w:spacing w:before="120" w:after="120" w:line="320" w:lineRule="atLeast"/>
        <w:ind w:right="23" w:firstLine="709"/>
        <w:jc w:val="both"/>
        <w:rPr>
          <w:sz w:val="28"/>
          <w:szCs w:val="28"/>
          <w:lang w:val="en-US"/>
        </w:rPr>
      </w:pPr>
      <w:r w:rsidRPr="00374E86">
        <w:rPr>
          <w:sz w:val="28"/>
          <w:szCs w:val="28"/>
        </w:rPr>
        <w:t xml:space="preserve">- Về người: </w:t>
      </w:r>
    </w:p>
    <w:p w14:paraId="49805F41" w14:textId="77777777" w:rsidR="00BA412A" w:rsidRPr="00374E86" w:rsidRDefault="00BA412A" w:rsidP="00374E86">
      <w:pPr>
        <w:spacing w:before="120" w:after="120" w:line="320" w:lineRule="atLeast"/>
        <w:ind w:firstLine="709"/>
        <w:jc w:val="both"/>
        <w:rPr>
          <w:sz w:val="28"/>
          <w:szCs w:val="28"/>
          <w:lang w:val="en-US"/>
        </w:rPr>
      </w:pPr>
      <w:r w:rsidRPr="00374E86">
        <w:rPr>
          <w:sz w:val="28"/>
          <w:szCs w:val="28"/>
        </w:rPr>
        <w:t xml:space="preserve">+ </w:t>
      </w:r>
      <w:r w:rsidRPr="00374E86">
        <w:rPr>
          <w:sz w:val="28"/>
          <w:szCs w:val="28"/>
          <w:lang w:val="en-US"/>
        </w:rPr>
        <w:t>Số người c</w:t>
      </w:r>
      <w:r w:rsidRPr="00374E86">
        <w:rPr>
          <w:sz w:val="28"/>
          <w:szCs w:val="28"/>
        </w:rPr>
        <w:t>hết</w:t>
      </w:r>
      <w:r w:rsidRPr="00374E86">
        <w:rPr>
          <w:sz w:val="28"/>
          <w:szCs w:val="28"/>
          <w:lang w:val="en-US"/>
        </w:rPr>
        <w:t>:</w:t>
      </w:r>
      <w:r w:rsidRPr="00374E86">
        <w:rPr>
          <w:sz w:val="28"/>
          <w:szCs w:val="28"/>
        </w:rPr>
        <w:t xml:space="preserve"> ….. người</w:t>
      </w:r>
      <w:r w:rsidRPr="00374E86">
        <w:rPr>
          <w:sz w:val="28"/>
          <w:szCs w:val="28"/>
          <w:lang w:val="en-US"/>
        </w:rPr>
        <w:t>;</w:t>
      </w:r>
    </w:p>
    <w:p w14:paraId="7FCBD391" w14:textId="730AA894" w:rsidR="00BA412A" w:rsidRPr="00374E86" w:rsidRDefault="00BA412A" w:rsidP="00374E86">
      <w:pPr>
        <w:spacing w:before="120" w:after="120" w:line="320" w:lineRule="atLeast"/>
        <w:ind w:right="23" w:firstLine="709"/>
        <w:jc w:val="both"/>
        <w:rPr>
          <w:sz w:val="28"/>
          <w:szCs w:val="28"/>
          <w:lang w:val="en-US"/>
        </w:rPr>
      </w:pPr>
      <w:r w:rsidRPr="00374E86">
        <w:rPr>
          <w:sz w:val="28"/>
          <w:szCs w:val="28"/>
        </w:rPr>
        <w:t xml:space="preserve">+ </w:t>
      </w:r>
      <w:r w:rsidRPr="00374E86">
        <w:rPr>
          <w:sz w:val="28"/>
          <w:szCs w:val="28"/>
          <w:lang w:val="en-US"/>
        </w:rPr>
        <w:t>Số người b</w:t>
      </w:r>
      <w:r w:rsidRPr="00374E86">
        <w:rPr>
          <w:sz w:val="28"/>
          <w:szCs w:val="28"/>
        </w:rPr>
        <w:t>ị thương</w:t>
      </w:r>
      <w:r w:rsidRPr="00374E86">
        <w:rPr>
          <w:sz w:val="28"/>
          <w:szCs w:val="28"/>
          <w:lang w:val="en-US"/>
        </w:rPr>
        <w:t>:</w:t>
      </w:r>
      <w:r w:rsidRPr="00374E86">
        <w:rPr>
          <w:sz w:val="28"/>
          <w:szCs w:val="28"/>
        </w:rPr>
        <w:t xml:space="preserve"> ….. người</w:t>
      </w:r>
      <w:r w:rsidRPr="00374E86">
        <w:rPr>
          <w:sz w:val="28"/>
          <w:szCs w:val="28"/>
          <w:lang w:val="en-US"/>
        </w:rPr>
        <w:t>;</w:t>
      </w:r>
    </w:p>
    <w:p w14:paraId="6CA5E25A" w14:textId="77777777" w:rsidR="00BA412A" w:rsidRPr="00374E86" w:rsidRDefault="00BA412A" w:rsidP="00374E86">
      <w:pPr>
        <w:spacing w:before="120" w:after="120" w:line="320" w:lineRule="atLeast"/>
        <w:ind w:firstLine="709"/>
        <w:jc w:val="both"/>
        <w:rPr>
          <w:sz w:val="28"/>
          <w:szCs w:val="28"/>
        </w:rPr>
      </w:pPr>
      <w:r w:rsidRPr="00374E86">
        <w:rPr>
          <w:sz w:val="28"/>
          <w:szCs w:val="28"/>
        </w:rPr>
        <w:tab/>
        <w:t xml:space="preserve">- Về tài sản: ………………, </w:t>
      </w:r>
      <w:r w:rsidRPr="00374E86">
        <w:rPr>
          <w:sz w:val="28"/>
          <w:szCs w:val="28"/>
          <w:lang w:val="en-US"/>
        </w:rPr>
        <w:t>ước tính thành tiền:</w:t>
      </w:r>
      <w:r w:rsidRPr="00374E86">
        <w:rPr>
          <w:sz w:val="28"/>
          <w:szCs w:val="28"/>
        </w:rPr>
        <w:t xml:space="preserve"> ......................</w:t>
      </w:r>
      <w:r w:rsidRPr="00374E86">
        <w:rPr>
          <w:sz w:val="28"/>
          <w:szCs w:val="28"/>
          <w:lang w:val="en-US"/>
        </w:rPr>
        <w:t xml:space="preserve">triệu </w:t>
      </w:r>
      <w:r w:rsidRPr="00374E86">
        <w:rPr>
          <w:sz w:val="28"/>
          <w:szCs w:val="28"/>
        </w:rPr>
        <w:t>đồng.</w:t>
      </w:r>
    </w:p>
    <w:p w14:paraId="2B72D388" w14:textId="77777777" w:rsidR="007741DF" w:rsidRPr="00374E86" w:rsidRDefault="007741DF" w:rsidP="00374E86">
      <w:pPr>
        <w:spacing w:before="120" w:after="120" w:line="320" w:lineRule="atLeast"/>
        <w:ind w:firstLine="709"/>
        <w:rPr>
          <w:b/>
          <w:sz w:val="28"/>
          <w:szCs w:val="28"/>
          <w:lang w:val="en-US"/>
        </w:rPr>
      </w:pPr>
      <w:r w:rsidRPr="00374E86">
        <w:rPr>
          <w:b/>
          <w:sz w:val="28"/>
          <w:szCs w:val="28"/>
        </w:rPr>
        <w:t>I</w:t>
      </w:r>
      <w:r w:rsidRPr="00374E86">
        <w:rPr>
          <w:b/>
          <w:sz w:val="28"/>
          <w:szCs w:val="28"/>
          <w:lang w:val="en-US"/>
        </w:rPr>
        <w:t>I</w:t>
      </w:r>
      <w:r w:rsidRPr="00374E86">
        <w:rPr>
          <w:b/>
          <w:sz w:val="28"/>
          <w:szCs w:val="28"/>
        </w:rPr>
        <w:t xml:space="preserve">. </w:t>
      </w:r>
      <w:r w:rsidRPr="00374E86">
        <w:rPr>
          <w:b/>
          <w:sz w:val="28"/>
          <w:szCs w:val="28"/>
          <w:lang w:val="en-US"/>
        </w:rPr>
        <w:t>CÔNG TÁC TỔ CHỨC CỨU NẠN, CỨU HỘ</w:t>
      </w:r>
    </w:p>
    <w:p w14:paraId="6F29D95D" w14:textId="694FB80E" w:rsidR="007741DF" w:rsidRPr="00374E86" w:rsidRDefault="007741DF" w:rsidP="00374E86">
      <w:pPr>
        <w:spacing w:before="120" w:after="120" w:line="320" w:lineRule="atLeast"/>
        <w:ind w:firstLine="709"/>
        <w:jc w:val="both"/>
        <w:rPr>
          <w:sz w:val="28"/>
          <w:szCs w:val="28"/>
        </w:rPr>
      </w:pPr>
      <w:r w:rsidRPr="00374E86">
        <w:rPr>
          <w:sz w:val="28"/>
          <w:szCs w:val="28"/>
          <w:lang w:val="en-US"/>
        </w:rPr>
        <w:t>1</w:t>
      </w:r>
      <w:r w:rsidRPr="00374E86">
        <w:rPr>
          <w:sz w:val="28"/>
          <w:szCs w:val="28"/>
        </w:rPr>
        <w:t>. Công tác tiếp nhận</w:t>
      </w:r>
      <w:r w:rsidRPr="00374E86">
        <w:rPr>
          <w:sz w:val="28"/>
          <w:szCs w:val="28"/>
          <w:lang w:val="en-US"/>
        </w:rPr>
        <w:t>,</w:t>
      </w:r>
      <w:r w:rsidRPr="00374E86">
        <w:rPr>
          <w:sz w:val="28"/>
          <w:szCs w:val="28"/>
        </w:rPr>
        <w:t xml:space="preserve"> xử lý thông tin báo </w:t>
      </w:r>
      <w:r w:rsidR="0088201A" w:rsidRPr="00374E86">
        <w:rPr>
          <w:sz w:val="28"/>
          <w:szCs w:val="28"/>
          <w:lang w:val="en-US"/>
        </w:rPr>
        <w:t>tình huống cứu nạn, cứu hộ</w:t>
      </w:r>
      <w:r w:rsidRPr="00374E86">
        <w:rPr>
          <w:sz w:val="28"/>
          <w:szCs w:val="28"/>
        </w:rPr>
        <w:t xml:space="preserve"> </w:t>
      </w:r>
      <w:r w:rsidRPr="00374E86">
        <w:rPr>
          <w:sz w:val="28"/>
          <w:szCs w:val="28"/>
          <w:lang w:val="en-US"/>
        </w:rPr>
        <w:t>và việc h</w:t>
      </w:r>
      <w:r w:rsidRPr="00374E86">
        <w:rPr>
          <w:sz w:val="28"/>
          <w:szCs w:val="28"/>
        </w:rPr>
        <w:t>uy động lực lượng, phương tiện</w:t>
      </w:r>
      <w:r w:rsidRPr="00374E86">
        <w:rPr>
          <w:sz w:val="28"/>
          <w:szCs w:val="28"/>
          <w:lang w:val="en-US"/>
        </w:rPr>
        <w:t xml:space="preserve"> tham gia</w:t>
      </w:r>
      <w:r w:rsidRPr="00374E86">
        <w:rPr>
          <w:sz w:val="28"/>
          <w:szCs w:val="28"/>
        </w:rPr>
        <w:t>:</w:t>
      </w:r>
    </w:p>
    <w:p w14:paraId="3384BBE2" w14:textId="16C1FAE5" w:rsidR="007741DF" w:rsidRPr="00374E86" w:rsidRDefault="007741DF" w:rsidP="00374E86">
      <w:pPr>
        <w:tabs>
          <w:tab w:val="left" w:pos="1251"/>
        </w:tabs>
        <w:spacing w:before="120" w:after="120" w:line="320" w:lineRule="atLeast"/>
        <w:ind w:firstLine="709"/>
        <w:jc w:val="both"/>
        <w:rPr>
          <w:i/>
          <w:color w:val="000000" w:themeColor="text1"/>
          <w:spacing w:val="-4"/>
          <w:sz w:val="28"/>
          <w:szCs w:val="28"/>
          <w:lang w:val="en-US"/>
        </w:rPr>
      </w:pPr>
      <w:r w:rsidRPr="00374E86">
        <w:rPr>
          <w:i/>
          <w:color w:val="000000" w:themeColor="text1"/>
          <w:spacing w:val="-4"/>
          <w:sz w:val="28"/>
          <w:szCs w:val="28"/>
          <w:lang w:val="en-US"/>
        </w:rPr>
        <w:t xml:space="preserve">(Ghi thông tin về: đơn vị, thời gian, hình thức tiếp nhận thông tin; thời gian, tên đơn vị </w:t>
      </w:r>
      <w:r w:rsidR="00E12C1D" w:rsidRPr="00374E86">
        <w:rPr>
          <w:i/>
          <w:color w:val="000000" w:themeColor="text1"/>
          <w:spacing w:val="-4"/>
          <w:sz w:val="28"/>
          <w:szCs w:val="28"/>
          <w:lang w:val="en-US"/>
        </w:rPr>
        <w:t xml:space="preserve">Cảnh sát phòng cháy, chữa cháy và cứu nạn, cứu hộ </w:t>
      </w:r>
      <w:r w:rsidRPr="00374E86">
        <w:rPr>
          <w:i/>
          <w:color w:val="000000" w:themeColor="text1"/>
          <w:spacing w:val="-4"/>
          <w:sz w:val="28"/>
          <w:szCs w:val="28"/>
          <w:lang w:val="en-US"/>
        </w:rPr>
        <w:t xml:space="preserve">được huy động đi cứu nạn, cứu hộ và </w:t>
      </w:r>
      <w:r w:rsidR="00572139" w:rsidRPr="00374E86">
        <w:rPr>
          <w:i/>
          <w:color w:val="000000" w:themeColor="text1"/>
          <w:spacing w:val="-4"/>
          <w:sz w:val="28"/>
          <w:szCs w:val="28"/>
          <w:lang w:val="en-US"/>
        </w:rPr>
        <w:t>các đơ</w:t>
      </w:r>
      <w:r w:rsidR="00E12C1D" w:rsidRPr="00374E86">
        <w:rPr>
          <w:i/>
          <w:color w:val="000000" w:themeColor="text1"/>
          <w:spacing w:val="-4"/>
          <w:sz w:val="28"/>
          <w:szCs w:val="28"/>
          <w:lang w:val="en-US"/>
        </w:rPr>
        <w:t xml:space="preserve">n vị khác </w:t>
      </w:r>
      <w:r w:rsidRPr="00374E86">
        <w:rPr>
          <w:i/>
          <w:color w:val="000000" w:themeColor="text1"/>
          <w:spacing w:val="-4"/>
          <w:sz w:val="28"/>
          <w:szCs w:val="28"/>
          <w:lang w:val="en-US"/>
        </w:rPr>
        <w:t>được huy động tham gia)</w:t>
      </w:r>
      <w:r w:rsidR="00D82151" w:rsidRPr="00374E86">
        <w:rPr>
          <w:i/>
          <w:color w:val="000000" w:themeColor="text1"/>
          <w:spacing w:val="-4"/>
          <w:sz w:val="28"/>
          <w:szCs w:val="28"/>
          <w:lang w:val="en-US"/>
        </w:rPr>
        <w:t>.</w:t>
      </w:r>
    </w:p>
    <w:p w14:paraId="0628AF56" w14:textId="77777777" w:rsidR="007741DF" w:rsidRPr="00374E86" w:rsidRDefault="007741DF" w:rsidP="00374E86">
      <w:pPr>
        <w:spacing w:before="120" w:after="120" w:line="320" w:lineRule="atLeast"/>
        <w:ind w:firstLine="709"/>
        <w:jc w:val="both"/>
        <w:rPr>
          <w:sz w:val="28"/>
          <w:szCs w:val="28"/>
        </w:rPr>
      </w:pPr>
      <w:r w:rsidRPr="00374E86">
        <w:rPr>
          <w:sz w:val="28"/>
          <w:szCs w:val="28"/>
        </w:rPr>
        <w:tab/>
      </w:r>
      <w:r w:rsidRPr="00374E86">
        <w:rPr>
          <w:sz w:val="28"/>
          <w:szCs w:val="28"/>
          <w:lang w:val="en-US"/>
        </w:rPr>
        <w:t>2</w:t>
      </w:r>
      <w:r w:rsidRPr="00374E86">
        <w:rPr>
          <w:sz w:val="28"/>
          <w:szCs w:val="28"/>
        </w:rPr>
        <w:t>. Triển khai cứu nạn, cứu hộ:</w:t>
      </w:r>
    </w:p>
    <w:p w14:paraId="61DB2EBD" w14:textId="77777777" w:rsidR="007741DF" w:rsidRPr="00374E86" w:rsidRDefault="007741DF" w:rsidP="00374E86">
      <w:pPr>
        <w:spacing w:before="120" w:after="120" w:line="320" w:lineRule="atLeast"/>
        <w:ind w:firstLine="709"/>
        <w:jc w:val="both"/>
        <w:rPr>
          <w:sz w:val="28"/>
          <w:szCs w:val="28"/>
        </w:rPr>
      </w:pPr>
      <w:r w:rsidRPr="00374E86">
        <w:rPr>
          <w:sz w:val="28"/>
          <w:szCs w:val="28"/>
          <w:lang w:val="en-US"/>
        </w:rPr>
        <w:t>2.1.</w:t>
      </w:r>
      <w:r w:rsidRPr="00374E86">
        <w:rPr>
          <w:sz w:val="28"/>
          <w:szCs w:val="28"/>
        </w:rPr>
        <w:t xml:space="preserve"> Công tác trinh sát:</w:t>
      </w:r>
    </w:p>
    <w:p w14:paraId="309CE0DA" w14:textId="6A17310F" w:rsidR="007741DF" w:rsidRPr="00374E86" w:rsidRDefault="007741DF" w:rsidP="00374E86">
      <w:pPr>
        <w:spacing w:before="120" w:after="120" w:line="320" w:lineRule="atLeast"/>
        <w:ind w:firstLine="709"/>
        <w:jc w:val="both"/>
        <w:rPr>
          <w:i/>
          <w:color w:val="000000" w:themeColor="text1"/>
          <w:sz w:val="28"/>
          <w:szCs w:val="28"/>
          <w:lang w:val="en-US"/>
        </w:rPr>
      </w:pPr>
      <w:r w:rsidRPr="00374E86">
        <w:rPr>
          <w:i/>
          <w:color w:val="000000" w:themeColor="text1"/>
          <w:sz w:val="28"/>
          <w:szCs w:val="28"/>
          <w:lang w:val="en-US"/>
        </w:rPr>
        <w:lastRenderedPageBreak/>
        <w:t>(Ghi thông tin về: số lượng, thành phần tổ trinh sát; k</w:t>
      </w:r>
      <w:r w:rsidRPr="00374E86">
        <w:rPr>
          <w:i/>
          <w:color w:val="000000" w:themeColor="text1"/>
          <w:sz w:val="28"/>
          <w:szCs w:val="28"/>
        </w:rPr>
        <w:t>hu vực trinh sát</w:t>
      </w:r>
      <w:r w:rsidRPr="00374E86">
        <w:rPr>
          <w:i/>
          <w:color w:val="000000" w:themeColor="text1"/>
          <w:sz w:val="28"/>
          <w:szCs w:val="28"/>
          <w:lang w:val="en-US"/>
        </w:rPr>
        <w:t>; p</w:t>
      </w:r>
      <w:r w:rsidRPr="00374E86">
        <w:rPr>
          <w:i/>
          <w:color w:val="000000" w:themeColor="text1"/>
          <w:sz w:val="28"/>
          <w:szCs w:val="28"/>
        </w:rPr>
        <w:t>hương tiện, thiết bị</w:t>
      </w:r>
      <w:r w:rsidRPr="00374E86">
        <w:rPr>
          <w:i/>
          <w:color w:val="000000" w:themeColor="text1"/>
          <w:sz w:val="28"/>
          <w:szCs w:val="28"/>
          <w:lang w:val="en-US"/>
        </w:rPr>
        <w:t xml:space="preserve"> </w:t>
      </w:r>
      <w:r w:rsidRPr="00374E86">
        <w:rPr>
          <w:i/>
          <w:color w:val="000000" w:themeColor="text1"/>
          <w:sz w:val="28"/>
          <w:szCs w:val="28"/>
        </w:rPr>
        <w:t>phục vụ hoạt động trinh sát</w:t>
      </w:r>
      <w:r w:rsidRPr="00374E86">
        <w:rPr>
          <w:i/>
          <w:color w:val="000000" w:themeColor="text1"/>
          <w:sz w:val="28"/>
          <w:szCs w:val="28"/>
          <w:lang w:val="en-US"/>
        </w:rPr>
        <w:t xml:space="preserve">; </w:t>
      </w:r>
      <w:r w:rsidRPr="00374E86">
        <w:rPr>
          <w:i/>
          <w:color w:val="000000" w:themeColor="text1"/>
          <w:sz w:val="28"/>
          <w:szCs w:val="28"/>
        </w:rPr>
        <w:t xml:space="preserve">kết quả </w:t>
      </w:r>
      <w:r w:rsidRPr="00374E86">
        <w:rPr>
          <w:i/>
          <w:color w:val="000000" w:themeColor="text1"/>
          <w:sz w:val="28"/>
          <w:szCs w:val="28"/>
          <w:lang w:val="en-US"/>
        </w:rPr>
        <w:t xml:space="preserve">thực hiện nhiệm vụ của tổ </w:t>
      </w:r>
      <w:r w:rsidRPr="00374E86">
        <w:rPr>
          <w:i/>
          <w:color w:val="000000" w:themeColor="text1"/>
          <w:sz w:val="28"/>
          <w:szCs w:val="28"/>
        </w:rPr>
        <w:t>trinh sát</w:t>
      </w:r>
      <w:r w:rsidRPr="00374E86">
        <w:rPr>
          <w:i/>
          <w:color w:val="000000" w:themeColor="text1"/>
          <w:sz w:val="28"/>
          <w:szCs w:val="28"/>
          <w:lang w:val="en-US"/>
        </w:rPr>
        <w:t>)</w:t>
      </w:r>
      <w:r w:rsidR="00D82151" w:rsidRPr="00374E86">
        <w:rPr>
          <w:i/>
          <w:color w:val="000000" w:themeColor="text1"/>
          <w:sz w:val="28"/>
          <w:szCs w:val="28"/>
          <w:lang w:val="en-US"/>
        </w:rPr>
        <w:t>.</w:t>
      </w:r>
    </w:p>
    <w:p w14:paraId="0D6ADD05" w14:textId="77777777" w:rsidR="007741DF" w:rsidRPr="00374E86" w:rsidRDefault="007741DF" w:rsidP="001858F5">
      <w:pPr>
        <w:spacing w:before="120" w:after="120" w:line="340" w:lineRule="atLeast"/>
        <w:ind w:firstLine="709"/>
        <w:jc w:val="both"/>
        <w:rPr>
          <w:sz w:val="28"/>
          <w:szCs w:val="28"/>
        </w:rPr>
      </w:pPr>
      <w:r w:rsidRPr="00374E86">
        <w:rPr>
          <w:sz w:val="28"/>
          <w:szCs w:val="28"/>
          <w:lang w:val="en-US"/>
        </w:rPr>
        <w:t>2.2.</w:t>
      </w:r>
      <w:r w:rsidRPr="00374E86">
        <w:rPr>
          <w:sz w:val="28"/>
          <w:szCs w:val="28"/>
        </w:rPr>
        <w:t xml:space="preserve"> Triển khai </w:t>
      </w:r>
      <w:r w:rsidRPr="00374E86">
        <w:rPr>
          <w:sz w:val="28"/>
          <w:szCs w:val="28"/>
          <w:lang w:val="en-US"/>
        </w:rPr>
        <w:t xml:space="preserve">hoạt động </w:t>
      </w:r>
      <w:r w:rsidRPr="00374E86">
        <w:rPr>
          <w:sz w:val="28"/>
          <w:szCs w:val="28"/>
        </w:rPr>
        <w:t>cứu nạn, cứu hộ:</w:t>
      </w:r>
    </w:p>
    <w:p w14:paraId="57ADC9C7" w14:textId="7DDB99E0" w:rsidR="007741DF" w:rsidRPr="00374E86" w:rsidRDefault="007741DF" w:rsidP="001858F5">
      <w:pPr>
        <w:tabs>
          <w:tab w:val="left" w:pos="1251"/>
        </w:tabs>
        <w:spacing w:before="120" w:after="120" w:line="340" w:lineRule="atLeast"/>
        <w:ind w:firstLine="709"/>
        <w:jc w:val="both"/>
        <w:rPr>
          <w:i/>
          <w:iCs/>
          <w:color w:val="000000" w:themeColor="text1"/>
          <w:sz w:val="28"/>
          <w:szCs w:val="28"/>
          <w:lang w:val="en-US"/>
        </w:rPr>
      </w:pPr>
      <w:r w:rsidRPr="00374E86">
        <w:rPr>
          <w:i/>
          <w:iCs/>
          <w:color w:val="000000" w:themeColor="text1"/>
          <w:sz w:val="28"/>
          <w:szCs w:val="28"/>
          <w:lang w:val="en-US"/>
        </w:rPr>
        <w:t>(Ghi thông tin về: đ</w:t>
      </w:r>
      <w:r w:rsidRPr="00374E86">
        <w:rPr>
          <w:i/>
          <w:iCs/>
          <w:color w:val="000000" w:themeColor="text1"/>
          <w:sz w:val="28"/>
          <w:szCs w:val="28"/>
        </w:rPr>
        <w:t xml:space="preserve">ội hình </w:t>
      </w:r>
      <w:r w:rsidRPr="00374E86">
        <w:rPr>
          <w:i/>
          <w:iCs/>
          <w:sz w:val="28"/>
          <w:szCs w:val="28"/>
        </w:rPr>
        <w:t>cứu nạn, cứu hộ</w:t>
      </w:r>
      <w:r w:rsidRPr="00374E86">
        <w:rPr>
          <w:i/>
          <w:iCs/>
          <w:color w:val="000000" w:themeColor="text1"/>
          <w:sz w:val="28"/>
          <w:szCs w:val="28"/>
          <w:lang w:val="en-US"/>
        </w:rPr>
        <w:t xml:space="preserve">; bố trí lực lượng, phương tiện; </w:t>
      </w:r>
      <w:r w:rsidRPr="00374E86">
        <w:rPr>
          <w:i/>
          <w:iCs/>
          <w:color w:val="000000" w:themeColor="text1"/>
          <w:sz w:val="28"/>
          <w:szCs w:val="28"/>
        </w:rPr>
        <w:t xml:space="preserve">phương pháp, biện pháp, chiến thuật </w:t>
      </w:r>
      <w:r w:rsidRPr="00374E86">
        <w:rPr>
          <w:i/>
          <w:iCs/>
          <w:sz w:val="28"/>
          <w:szCs w:val="28"/>
        </w:rPr>
        <w:t>cứu nạn, cứu hộ</w:t>
      </w:r>
      <w:r w:rsidRPr="00374E86">
        <w:rPr>
          <w:i/>
          <w:iCs/>
          <w:color w:val="000000" w:themeColor="text1"/>
          <w:sz w:val="28"/>
          <w:szCs w:val="28"/>
        </w:rPr>
        <w:t xml:space="preserve"> đã triển khai</w:t>
      </w:r>
      <w:r w:rsidRPr="00374E86">
        <w:rPr>
          <w:i/>
          <w:iCs/>
          <w:color w:val="000000" w:themeColor="text1"/>
          <w:sz w:val="28"/>
          <w:szCs w:val="28"/>
          <w:lang w:val="en-US"/>
        </w:rPr>
        <w:t>;</w:t>
      </w:r>
      <w:r w:rsidRPr="00374E86">
        <w:rPr>
          <w:sz w:val="28"/>
          <w:szCs w:val="28"/>
        </w:rPr>
        <w:t xml:space="preserve"> </w:t>
      </w:r>
      <w:r w:rsidRPr="00374E86">
        <w:rPr>
          <w:i/>
          <w:iCs/>
          <w:color w:val="000000" w:themeColor="text1"/>
          <w:sz w:val="28"/>
          <w:szCs w:val="28"/>
          <w:lang w:val="en-US"/>
        </w:rPr>
        <w:t>t</w:t>
      </w:r>
      <w:r w:rsidRPr="00374E86">
        <w:rPr>
          <w:i/>
          <w:iCs/>
          <w:color w:val="000000" w:themeColor="text1"/>
          <w:sz w:val="28"/>
          <w:szCs w:val="28"/>
        </w:rPr>
        <w:t>hời điểm tiếp cận và đưa người bị nạn ra khu vực an toàn</w:t>
      </w:r>
      <w:r w:rsidR="00D82151" w:rsidRPr="00374E86">
        <w:rPr>
          <w:i/>
          <w:iCs/>
          <w:color w:val="000000" w:themeColor="text1"/>
          <w:sz w:val="28"/>
          <w:szCs w:val="28"/>
          <w:lang w:val="en-US"/>
        </w:rPr>
        <w:t>;</w:t>
      </w:r>
      <w:r w:rsidR="00D82151" w:rsidRPr="00374E86">
        <w:rPr>
          <w:i/>
          <w:iCs/>
          <w:sz w:val="28"/>
          <w:szCs w:val="28"/>
          <w:lang w:val="en-US"/>
        </w:rPr>
        <w:t xml:space="preserve"> b</w:t>
      </w:r>
      <w:r w:rsidR="00D82151" w:rsidRPr="00374E86">
        <w:rPr>
          <w:i/>
          <w:iCs/>
          <w:sz w:val="28"/>
          <w:szCs w:val="28"/>
        </w:rPr>
        <w:t>iện pháp bảo đảm an toàn cho lực lượng, phương tiện tiến hành cứu nạn, cứu hộ</w:t>
      </w:r>
      <w:r w:rsidR="00D82151" w:rsidRPr="00374E86">
        <w:rPr>
          <w:i/>
          <w:iCs/>
          <w:sz w:val="28"/>
          <w:szCs w:val="28"/>
          <w:lang w:val="en-US"/>
        </w:rPr>
        <w:t>;</w:t>
      </w:r>
      <w:r w:rsidR="00D82151" w:rsidRPr="00374E86">
        <w:rPr>
          <w:i/>
          <w:iCs/>
          <w:color w:val="000000" w:themeColor="text1"/>
          <w:sz w:val="28"/>
          <w:szCs w:val="28"/>
          <w:lang w:val="en-US"/>
        </w:rPr>
        <w:t xml:space="preserve"> </w:t>
      </w:r>
      <w:r w:rsidRPr="00374E86">
        <w:rPr>
          <w:i/>
          <w:iCs/>
          <w:color w:val="000000" w:themeColor="text1"/>
          <w:sz w:val="28"/>
          <w:szCs w:val="28"/>
          <w:lang w:val="en-US"/>
        </w:rPr>
        <w:t>các hoạt động khác phục vụ công tác cứu nạn, cứu hộ)</w:t>
      </w:r>
    </w:p>
    <w:p w14:paraId="4122C3A4" w14:textId="77777777" w:rsidR="007741DF" w:rsidRPr="00374E86" w:rsidRDefault="007741DF" w:rsidP="001858F5">
      <w:pPr>
        <w:spacing w:before="120" w:after="120" w:line="340" w:lineRule="atLeast"/>
        <w:ind w:right="23" w:firstLine="709"/>
        <w:jc w:val="both"/>
        <w:rPr>
          <w:sz w:val="28"/>
          <w:szCs w:val="28"/>
          <w:lang w:val="en-US"/>
        </w:rPr>
      </w:pPr>
      <w:r w:rsidRPr="00374E86">
        <w:rPr>
          <w:sz w:val="28"/>
          <w:szCs w:val="28"/>
          <w:lang w:val="en-US"/>
        </w:rPr>
        <w:t>2.3.</w:t>
      </w:r>
      <w:r w:rsidRPr="00374E86">
        <w:rPr>
          <w:sz w:val="28"/>
          <w:szCs w:val="28"/>
        </w:rPr>
        <w:t xml:space="preserve"> Những diễn biến phát sinh tai nạn, sự cố qua các giai đoạn</w:t>
      </w:r>
      <w:r w:rsidRPr="00374E86">
        <w:rPr>
          <w:sz w:val="28"/>
          <w:szCs w:val="28"/>
          <w:lang w:val="en-US"/>
        </w:rPr>
        <w:t xml:space="preserve"> (nếu có)</w:t>
      </w:r>
      <w:r w:rsidRPr="00374E86">
        <w:rPr>
          <w:sz w:val="28"/>
          <w:szCs w:val="28"/>
        </w:rPr>
        <w:t>:</w:t>
      </w:r>
    </w:p>
    <w:p w14:paraId="6DB83714" w14:textId="0A9750CE" w:rsidR="007741DF" w:rsidRPr="00374E86" w:rsidRDefault="00374E86" w:rsidP="001858F5">
      <w:pPr>
        <w:spacing w:before="120" w:after="120" w:line="340" w:lineRule="atLeast"/>
        <w:ind w:right="23"/>
        <w:jc w:val="both"/>
        <w:rPr>
          <w:sz w:val="28"/>
          <w:szCs w:val="28"/>
          <w:lang w:val="en-US"/>
        </w:rPr>
      </w:pPr>
      <w:r>
        <w:rPr>
          <w:sz w:val="28"/>
          <w:szCs w:val="28"/>
          <w:lang w:val="en-US"/>
        </w:rPr>
        <w:t>……..</w:t>
      </w:r>
      <w:r w:rsidR="007741DF" w:rsidRPr="00374E86">
        <w:rPr>
          <w:sz w:val="28"/>
          <w:szCs w:val="28"/>
        </w:rPr>
        <w:t>……………………………………………………………………………</w:t>
      </w:r>
      <w:r w:rsidR="00986F5D" w:rsidRPr="00374E86">
        <w:rPr>
          <w:sz w:val="28"/>
          <w:szCs w:val="28"/>
          <w:lang w:val="en-US"/>
        </w:rPr>
        <w:t>...</w:t>
      </w:r>
    </w:p>
    <w:p w14:paraId="4F25E590" w14:textId="77777777" w:rsidR="007741DF" w:rsidRPr="00374E86" w:rsidRDefault="007741DF" w:rsidP="001858F5">
      <w:pPr>
        <w:spacing w:before="120" w:after="120" w:line="340" w:lineRule="atLeast"/>
        <w:ind w:firstLine="709"/>
        <w:jc w:val="both"/>
        <w:rPr>
          <w:sz w:val="28"/>
          <w:szCs w:val="28"/>
        </w:rPr>
      </w:pPr>
      <w:r w:rsidRPr="00374E86">
        <w:rPr>
          <w:sz w:val="28"/>
          <w:szCs w:val="28"/>
          <w:lang w:val="en-US"/>
        </w:rPr>
        <w:t>3</w:t>
      </w:r>
      <w:r w:rsidRPr="00374E86">
        <w:rPr>
          <w:sz w:val="28"/>
          <w:szCs w:val="28"/>
        </w:rPr>
        <w:t>. Chỉ huy cứu nạn, cứu hộ:</w:t>
      </w:r>
    </w:p>
    <w:p w14:paraId="7BE4A358" w14:textId="77777777" w:rsidR="007741DF" w:rsidRPr="00374E86" w:rsidRDefault="007741DF" w:rsidP="001858F5">
      <w:pPr>
        <w:tabs>
          <w:tab w:val="left" w:pos="1251"/>
        </w:tabs>
        <w:spacing w:before="120" w:after="120" w:line="340" w:lineRule="atLeast"/>
        <w:ind w:firstLine="709"/>
        <w:jc w:val="both"/>
        <w:rPr>
          <w:i/>
          <w:iCs/>
          <w:color w:val="000000" w:themeColor="text1"/>
          <w:sz w:val="28"/>
          <w:szCs w:val="28"/>
          <w:lang w:val="en-US"/>
        </w:rPr>
      </w:pPr>
      <w:r w:rsidRPr="00374E86">
        <w:rPr>
          <w:i/>
          <w:iCs/>
          <w:color w:val="000000" w:themeColor="text1"/>
          <w:sz w:val="28"/>
          <w:szCs w:val="28"/>
          <w:lang w:val="en-US"/>
        </w:rPr>
        <w:t>(Ghi thông tin về: họ tên, chức vụ, đơn vị công tác của người chỉ huy cứu nạn, cứu hộ; thời điểm thực hiện nhiệm vụ chỉ huy cứu nạn, cứu hộ)</w:t>
      </w:r>
    </w:p>
    <w:p w14:paraId="0D5B659A" w14:textId="77777777" w:rsidR="007741DF" w:rsidRPr="00374E86" w:rsidRDefault="007741DF" w:rsidP="001858F5">
      <w:pPr>
        <w:spacing w:before="120" w:after="120" w:line="340" w:lineRule="atLeast"/>
        <w:ind w:firstLine="709"/>
        <w:jc w:val="both"/>
        <w:rPr>
          <w:sz w:val="28"/>
          <w:szCs w:val="28"/>
          <w:lang w:val="en-US"/>
        </w:rPr>
      </w:pPr>
      <w:r w:rsidRPr="00374E86">
        <w:rPr>
          <w:spacing w:val="-4"/>
          <w:sz w:val="28"/>
          <w:szCs w:val="28"/>
        </w:rPr>
        <w:t xml:space="preserve">4. </w:t>
      </w:r>
      <w:r w:rsidRPr="00374E86">
        <w:rPr>
          <w:spacing w:val="-4"/>
          <w:sz w:val="28"/>
          <w:szCs w:val="28"/>
          <w:lang w:val="en-US"/>
        </w:rPr>
        <w:t>Việc duy trì</w:t>
      </w:r>
      <w:r w:rsidRPr="00374E86">
        <w:rPr>
          <w:spacing w:val="-4"/>
          <w:sz w:val="28"/>
          <w:szCs w:val="28"/>
        </w:rPr>
        <w:t xml:space="preserve"> thông tin liên </w:t>
      </w:r>
      <w:r w:rsidRPr="00374E86">
        <w:rPr>
          <w:spacing w:val="-4"/>
          <w:sz w:val="28"/>
          <w:szCs w:val="28"/>
          <w:lang w:val="en-US"/>
        </w:rPr>
        <w:t xml:space="preserve">lạc, </w:t>
      </w:r>
      <w:r w:rsidRPr="00374E86">
        <w:rPr>
          <w:spacing w:val="-4"/>
          <w:sz w:val="28"/>
          <w:szCs w:val="28"/>
        </w:rPr>
        <w:t>bảo đảm hậu cần, y tế</w:t>
      </w:r>
      <w:r w:rsidRPr="00374E86">
        <w:rPr>
          <w:spacing w:val="-4"/>
          <w:sz w:val="28"/>
          <w:szCs w:val="28"/>
          <w:lang w:val="en-US"/>
        </w:rPr>
        <w:t xml:space="preserve"> phục vụ cứu nạn, cứu hộ,</w:t>
      </w:r>
      <w:r w:rsidRPr="00374E86">
        <w:rPr>
          <w:spacing w:val="-4"/>
          <w:sz w:val="28"/>
          <w:szCs w:val="28"/>
        </w:rPr>
        <w:t xml:space="preserve"> </w:t>
      </w:r>
      <w:r w:rsidRPr="00374E86">
        <w:rPr>
          <w:sz w:val="28"/>
          <w:szCs w:val="28"/>
        </w:rPr>
        <w:t>bảo đảm an ninh, trật tự</w:t>
      </w:r>
      <w:r w:rsidRPr="00374E86">
        <w:rPr>
          <w:sz w:val="28"/>
          <w:szCs w:val="28"/>
          <w:lang w:val="en-US"/>
        </w:rPr>
        <w:t xml:space="preserve"> nơi xảy ra tai nạn, sự cố:</w:t>
      </w:r>
    </w:p>
    <w:p w14:paraId="06557787" w14:textId="1CF54982" w:rsidR="007741DF" w:rsidRPr="00374E86" w:rsidRDefault="007741DF" w:rsidP="001858F5">
      <w:pPr>
        <w:tabs>
          <w:tab w:val="left" w:pos="1251"/>
        </w:tabs>
        <w:spacing w:before="120" w:after="120" w:line="340" w:lineRule="atLeast"/>
        <w:ind w:firstLine="709"/>
        <w:jc w:val="both"/>
        <w:rPr>
          <w:i/>
          <w:iCs/>
          <w:color w:val="000000" w:themeColor="text1"/>
          <w:spacing w:val="-8"/>
          <w:sz w:val="28"/>
          <w:szCs w:val="28"/>
          <w:lang w:val="en-US"/>
        </w:rPr>
      </w:pPr>
      <w:r w:rsidRPr="00374E86">
        <w:rPr>
          <w:i/>
          <w:iCs/>
          <w:color w:val="000000" w:themeColor="text1"/>
          <w:spacing w:val="-8"/>
          <w:sz w:val="28"/>
          <w:szCs w:val="28"/>
          <w:lang w:val="en-US"/>
        </w:rPr>
        <w:t>(Đánh giá việc triển khai các nội dung theo quy định tại Điều 15 Thông tư này)</w:t>
      </w:r>
      <w:r w:rsidR="00986F5D" w:rsidRPr="00374E86">
        <w:rPr>
          <w:i/>
          <w:iCs/>
          <w:color w:val="000000" w:themeColor="text1"/>
          <w:spacing w:val="-8"/>
          <w:sz w:val="28"/>
          <w:szCs w:val="28"/>
          <w:lang w:val="en-US"/>
        </w:rPr>
        <w:t>.</w:t>
      </w:r>
    </w:p>
    <w:p w14:paraId="17D71A76" w14:textId="77777777" w:rsidR="007741DF" w:rsidRPr="00374E86" w:rsidRDefault="007741DF" w:rsidP="001858F5">
      <w:pPr>
        <w:spacing w:before="120" w:after="120" w:line="340" w:lineRule="atLeast"/>
        <w:ind w:firstLine="709"/>
        <w:jc w:val="both"/>
        <w:rPr>
          <w:sz w:val="28"/>
          <w:szCs w:val="28"/>
        </w:rPr>
      </w:pPr>
      <w:r w:rsidRPr="00374E86">
        <w:rPr>
          <w:sz w:val="28"/>
          <w:szCs w:val="28"/>
        </w:rPr>
        <w:tab/>
      </w:r>
      <w:r w:rsidRPr="00374E86">
        <w:rPr>
          <w:sz w:val="28"/>
          <w:szCs w:val="28"/>
          <w:lang w:val="en-US"/>
        </w:rPr>
        <w:t>5</w:t>
      </w:r>
      <w:r w:rsidRPr="00374E86">
        <w:rPr>
          <w:sz w:val="28"/>
          <w:szCs w:val="28"/>
        </w:rPr>
        <w:t xml:space="preserve">. Kết quả cứu nạn, cứu hộ: </w:t>
      </w:r>
    </w:p>
    <w:p w14:paraId="321EDEFC" w14:textId="77777777" w:rsidR="007741DF" w:rsidRPr="00374E86" w:rsidRDefault="007741DF" w:rsidP="001858F5">
      <w:pPr>
        <w:tabs>
          <w:tab w:val="left" w:pos="1251"/>
        </w:tabs>
        <w:spacing w:before="120" w:after="120" w:line="340" w:lineRule="atLeast"/>
        <w:ind w:firstLine="709"/>
        <w:jc w:val="both"/>
        <w:rPr>
          <w:i/>
          <w:iCs/>
          <w:color w:val="000000" w:themeColor="text1"/>
          <w:sz w:val="28"/>
          <w:szCs w:val="28"/>
          <w:lang w:val="en-US"/>
        </w:rPr>
      </w:pPr>
      <w:r w:rsidRPr="00374E86">
        <w:rPr>
          <w:i/>
          <w:iCs/>
          <w:color w:val="000000" w:themeColor="text1"/>
          <w:sz w:val="28"/>
          <w:szCs w:val="28"/>
          <w:lang w:val="en-US"/>
        </w:rPr>
        <w:t>(Ghi thông tin về: thời gian tổ chức cứu nạn, cứu hộ; thời điểm kết thúc hoạt động cứu nạn, cứu hộ; số người cứu được; số thi thể nạn nhân tìm được; số lượng tài sản đã cứu và bảo vệ được)</w:t>
      </w:r>
    </w:p>
    <w:p w14:paraId="655D3346" w14:textId="011D3ECD" w:rsidR="007741DF" w:rsidRPr="00374E86" w:rsidRDefault="007741DF" w:rsidP="001858F5">
      <w:pPr>
        <w:spacing w:before="120" w:after="120" w:line="340" w:lineRule="atLeast"/>
        <w:ind w:firstLine="709"/>
        <w:jc w:val="both"/>
        <w:rPr>
          <w:sz w:val="28"/>
          <w:szCs w:val="28"/>
          <w:lang w:val="en-US"/>
        </w:rPr>
      </w:pPr>
      <w:r w:rsidRPr="00374E86">
        <w:rPr>
          <w:sz w:val="28"/>
          <w:szCs w:val="28"/>
          <w:lang w:val="en-US"/>
        </w:rPr>
        <w:t>6</w:t>
      </w:r>
      <w:r w:rsidRPr="00374E86">
        <w:rPr>
          <w:sz w:val="28"/>
          <w:szCs w:val="28"/>
        </w:rPr>
        <w:t>. Thu hồi lực lượng</w:t>
      </w:r>
      <w:r w:rsidRPr="00374E86">
        <w:rPr>
          <w:sz w:val="28"/>
          <w:szCs w:val="28"/>
          <w:lang w:val="en-US"/>
        </w:rPr>
        <w:t>,</w:t>
      </w:r>
      <w:r w:rsidRPr="00374E86">
        <w:rPr>
          <w:sz w:val="28"/>
          <w:szCs w:val="28"/>
        </w:rPr>
        <w:t xml:space="preserve"> phương tiện: </w:t>
      </w:r>
      <w:r w:rsidRPr="00374E86">
        <w:rPr>
          <w:sz w:val="28"/>
          <w:szCs w:val="28"/>
          <w:lang w:val="en-US"/>
        </w:rPr>
        <w:t>h</w:t>
      </w:r>
      <w:r w:rsidRPr="00374E86">
        <w:rPr>
          <w:sz w:val="28"/>
          <w:szCs w:val="28"/>
        </w:rPr>
        <w:t>ồi….giờ ….. phút, ngày ……/…../……</w:t>
      </w:r>
    </w:p>
    <w:p w14:paraId="4384FA71" w14:textId="47DB285C" w:rsidR="007741DF" w:rsidRPr="00374E86" w:rsidRDefault="007741DF" w:rsidP="001858F5">
      <w:pPr>
        <w:spacing w:before="120" w:after="120" w:line="340" w:lineRule="atLeast"/>
        <w:ind w:firstLine="709"/>
        <w:jc w:val="both"/>
        <w:rPr>
          <w:sz w:val="28"/>
          <w:szCs w:val="28"/>
          <w:lang w:val="en-US"/>
        </w:rPr>
      </w:pPr>
      <w:r w:rsidRPr="00374E86">
        <w:rPr>
          <w:sz w:val="28"/>
          <w:szCs w:val="28"/>
          <w:lang w:val="en-US"/>
        </w:rPr>
        <w:t>7</w:t>
      </w:r>
      <w:r w:rsidRPr="00374E86">
        <w:rPr>
          <w:sz w:val="28"/>
          <w:szCs w:val="28"/>
        </w:rPr>
        <w:t xml:space="preserve">. </w:t>
      </w:r>
      <w:r w:rsidR="00E33843" w:rsidRPr="00374E86">
        <w:rPr>
          <w:sz w:val="28"/>
          <w:szCs w:val="28"/>
          <w:lang w:val="en-US"/>
        </w:rPr>
        <w:t>B</w:t>
      </w:r>
      <w:r w:rsidR="00E33843" w:rsidRPr="00374E86">
        <w:rPr>
          <w:sz w:val="28"/>
          <w:szCs w:val="28"/>
        </w:rPr>
        <w:t xml:space="preserve">ảo quản phương tiện, thiết bị </w:t>
      </w:r>
      <w:r w:rsidR="00E33843" w:rsidRPr="00374E86">
        <w:rPr>
          <w:sz w:val="28"/>
          <w:szCs w:val="28"/>
          <w:lang w:val="en-US"/>
        </w:rPr>
        <w:t>cứu nạn, cứu hộ</w:t>
      </w:r>
      <w:r w:rsidR="00E33843" w:rsidRPr="00374E86">
        <w:rPr>
          <w:sz w:val="28"/>
          <w:szCs w:val="28"/>
        </w:rPr>
        <w:t xml:space="preserve"> trong </w:t>
      </w:r>
      <w:r w:rsidR="00E33843" w:rsidRPr="00374E86">
        <w:rPr>
          <w:sz w:val="28"/>
          <w:szCs w:val="28"/>
          <w:lang w:val="en-US"/>
        </w:rPr>
        <w:t>quá trình thực hiện</w:t>
      </w:r>
      <w:r w:rsidR="00E33843" w:rsidRPr="00374E86">
        <w:rPr>
          <w:sz w:val="28"/>
          <w:szCs w:val="28"/>
        </w:rPr>
        <w:t xml:space="preserve"> nhiệm vụ </w:t>
      </w:r>
      <w:r w:rsidR="00E33843" w:rsidRPr="00374E86">
        <w:rPr>
          <w:sz w:val="28"/>
          <w:szCs w:val="28"/>
          <w:lang w:val="en-US"/>
        </w:rPr>
        <w:t xml:space="preserve">và bảo quản, bảo dưỡng sau khi kết thúc </w:t>
      </w:r>
      <w:r w:rsidRPr="00374E86">
        <w:rPr>
          <w:sz w:val="28"/>
          <w:szCs w:val="28"/>
        </w:rPr>
        <w:t xml:space="preserve">nhiệm vụ </w:t>
      </w:r>
      <w:r w:rsidRPr="00374E86">
        <w:rPr>
          <w:sz w:val="28"/>
          <w:szCs w:val="28"/>
          <w:lang w:val="en-US"/>
        </w:rPr>
        <w:t>cứu nạn, cứu hộ:</w:t>
      </w:r>
    </w:p>
    <w:p w14:paraId="5F889E1C" w14:textId="3DA83F7E" w:rsidR="007741DF" w:rsidRPr="00374E86" w:rsidRDefault="007741DF" w:rsidP="001858F5">
      <w:pPr>
        <w:tabs>
          <w:tab w:val="left" w:pos="1251"/>
        </w:tabs>
        <w:spacing w:before="120" w:after="120" w:line="340" w:lineRule="atLeast"/>
        <w:ind w:firstLine="709"/>
        <w:jc w:val="both"/>
        <w:rPr>
          <w:i/>
          <w:iCs/>
          <w:color w:val="000000" w:themeColor="text1"/>
          <w:spacing w:val="-4"/>
          <w:sz w:val="28"/>
          <w:szCs w:val="28"/>
          <w:lang w:val="en-US"/>
        </w:rPr>
      </w:pPr>
      <w:r w:rsidRPr="00374E86">
        <w:rPr>
          <w:i/>
          <w:iCs/>
          <w:color w:val="000000" w:themeColor="text1"/>
          <w:spacing w:val="-4"/>
          <w:sz w:val="28"/>
          <w:szCs w:val="28"/>
          <w:lang w:val="en-US"/>
        </w:rPr>
        <w:t>(Ghi thông tin về: các hoạt động đã tổ chức triển khai thực hiện; những hỏng hóc, thiếu hụt đối với phương tiện, thiết bị và hướng khắc phục)</w:t>
      </w:r>
      <w:r w:rsidR="00E33843" w:rsidRPr="00374E86">
        <w:rPr>
          <w:i/>
          <w:iCs/>
          <w:color w:val="000000" w:themeColor="text1"/>
          <w:spacing w:val="-4"/>
          <w:sz w:val="28"/>
          <w:szCs w:val="28"/>
          <w:lang w:val="en-US"/>
        </w:rPr>
        <w:t>.</w:t>
      </w:r>
    </w:p>
    <w:p w14:paraId="172688F1" w14:textId="7A989817" w:rsidR="007741DF" w:rsidRPr="00374E86" w:rsidRDefault="007741DF" w:rsidP="001858F5">
      <w:pPr>
        <w:spacing w:before="120" w:after="120" w:line="340" w:lineRule="atLeast"/>
        <w:ind w:right="29" w:firstLine="709"/>
        <w:jc w:val="both"/>
        <w:rPr>
          <w:b/>
          <w:sz w:val="28"/>
          <w:szCs w:val="28"/>
          <w:lang w:val="en-US"/>
        </w:rPr>
      </w:pPr>
      <w:r w:rsidRPr="00374E86">
        <w:rPr>
          <w:b/>
          <w:sz w:val="28"/>
          <w:szCs w:val="28"/>
          <w:lang w:val="en-US"/>
        </w:rPr>
        <w:t>II</w:t>
      </w:r>
      <w:r w:rsidR="00E33843" w:rsidRPr="00374E86">
        <w:rPr>
          <w:b/>
          <w:sz w:val="28"/>
          <w:szCs w:val="28"/>
          <w:lang w:val="en-US"/>
        </w:rPr>
        <w:t>I</w:t>
      </w:r>
      <w:r w:rsidRPr="00374E86">
        <w:rPr>
          <w:b/>
          <w:sz w:val="28"/>
          <w:szCs w:val="28"/>
        </w:rPr>
        <w:t>. NHẬN XÉT</w:t>
      </w:r>
      <w:r w:rsidRPr="00374E86">
        <w:rPr>
          <w:b/>
          <w:sz w:val="28"/>
          <w:szCs w:val="28"/>
          <w:lang w:val="en-US"/>
        </w:rPr>
        <w:t>, ĐÁNH GIÁ</w:t>
      </w:r>
    </w:p>
    <w:p w14:paraId="3C604730" w14:textId="77777777" w:rsidR="007741DF" w:rsidRPr="00374E86" w:rsidRDefault="007741DF" w:rsidP="001858F5">
      <w:pPr>
        <w:spacing w:before="120" w:after="120" w:line="340" w:lineRule="atLeast"/>
        <w:ind w:right="29" w:firstLine="709"/>
        <w:jc w:val="both"/>
        <w:rPr>
          <w:sz w:val="28"/>
          <w:szCs w:val="28"/>
        </w:rPr>
      </w:pPr>
      <w:r w:rsidRPr="00374E86">
        <w:rPr>
          <w:sz w:val="28"/>
          <w:szCs w:val="28"/>
          <w:lang w:val="en-US"/>
        </w:rPr>
        <w:t>1</w:t>
      </w:r>
      <w:r w:rsidRPr="00374E86">
        <w:rPr>
          <w:sz w:val="28"/>
          <w:szCs w:val="28"/>
        </w:rPr>
        <w:t>.</w:t>
      </w:r>
      <w:r w:rsidRPr="00374E86">
        <w:rPr>
          <w:sz w:val="28"/>
          <w:szCs w:val="28"/>
          <w:lang w:val="en-US"/>
        </w:rPr>
        <w:t xml:space="preserve"> Công tác tổ chức </w:t>
      </w:r>
      <w:r w:rsidRPr="00374E86">
        <w:rPr>
          <w:sz w:val="28"/>
          <w:szCs w:val="28"/>
        </w:rPr>
        <w:t xml:space="preserve">hoạt động </w:t>
      </w:r>
      <w:r w:rsidRPr="00374E86">
        <w:rPr>
          <w:sz w:val="28"/>
          <w:szCs w:val="28"/>
          <w:lang w:val="en-US"/>
        </w:rPr>
        <w:t xml:space="preserve">cứu nạn, cứu hộ của </w:t>
      </w:r>
      <w:r w:rsidRPr="00374E86">
        <w:rPr>
          <w:sz w:val="28"/>
          <w:szCs w:val="28"/>
        </w:rPr>
        <w:t>lực lượng Công an:</w:t>
      </w:r>
    </w:p>
    <w:p w14:paraId="5497DAC5" w14:textId="25A94CDA" w:rsidR="007741DF" w:rsidRPr="00374E86" w:rsidRDefault="007741DF" w:rsidP="001858F5">
      <w:pPr>
        <w:spacing w:before="120" w:after="120" w:line="340" w:lineRule="atLeast"/>
        <w:ind w:firstLine="709"/>
        <w:jc w:val="both"/>
        <w:rPr>
          <w:bCs/>
          <w:sz w:val="28"/>
          <w:szCs w:val="28"/>
          <w:lang w:val="en-US"/>
        </w:rPr>
      </w:pPr>
      <w:r w:rsidRPr="00374E86">
        <w:rPr>
          <w:i/>
          <w:iCs/>
          <w:color w:val="000000" w:themeColor="text1"/>
          <w:sz w:val="28"/>
          <w:szCs w:val="28"/>
          <w:lang w:val="en-US"/>
        </w:rPr>
        <w:t>(Đánh giá chung về: công tác trực sẵn sàng chữa cháy, cứu nạn, cứu hộ; việc tiếp nhận, xử lý thông tin báo tình huống cứu nạn, cứu hộ; huy động lực lượng, phương tiện; triển khai các hoạt động cứu nạn, cứu hộ và các vấn đề khác có liên quan)</w:t>
      </w:r>
      <w:r w:rsidR="006D61F1" w:rsidRPr="00374E86">
        <w:rPr>
          <w:i/>
          <w:iCs/>
          <w:color w:val="000000" w:themeColor="text1"/>
          <w:sz w:val="28"/>
          <w:szCs w:val="28"/>
          <w:lang w:val="en-US"/>
        </w:rPr>
        <w:t>.</w:t>
      </w:r>
    </w:p>
    <w:p w14:paraId="60B0ABB4" w14:textId="77777777" w:rsidR="007741DF" w:rsidRPr="00374E86" w:rsidRDefault="007741DF" w:rsidP="00374E86">
      <w:pPr>
        <w:spacing w:before="120" w:after="120" w:line="320" w:lineRule="atLeast"/>
        <w:ind w:right="29" w:firstLine="709"/>
        <w:jc w:val="both"/>
        <w:rPr>
          <w:sz w:val="28"/>
          <w:szCs w:val="28"/>
        </w:rPr>
      </w:pPr>
      <w:r w:rsidRPr="00374E86">
        <w:rPr>
          <w:sz w:val="28"/>
          <w:szCs w:val="28"/>
        </w:rPr>
        <w:t>2.</w:t>
      </w:r>
      <w:r w:rsidRPr="00374E86">
        <w:rPr>
          <w:sz w:val="28"/>
          <w:szCs w:val="28"/>
          <w:lang w:val="en-US"/>
        </w:rPr>
        <w:t xml:space="preserve"> Công tác phối hợp</w:t>
      </w:r>
      <w:r w:rsidRPr="00374E86">
        <w:rPr>
          <w:sz w:val="28"/>
          <w:szCs w:val="28"/>
        </w:rPr>
        <w:t xml:space="preserve"> </w:t>
      </w:r>
      <w:r w:rsidRPr="00374E86">
        <w:rPr>
          <w:sz w:val="28"/>
          <w:szCs w:val="28"/>
          <w:lang w:val="en-US"/>
        </w:rPr>
        <w:t xml:space="preserve">của </w:t>
      </w:r>
      <w:r w:rsidRPr="00374E86">
        <w:rPr>
          <w:sz w:val="28"/>
          <w:szCs w:val="28"/>
        </w:rPr>
        <w:t xml:space="preserve">các lực lượng được huy động tham gia </w:t>
      </w:r>
      <w:r w:rsidRPr="00374E86">
        <w:rPr>
          <w:sz w:val="28"/>
          <w:szCs w:val="28"/>
          <w:lang w:val="en-US"/>
        </w:rPr>
        <w:t>cứu nạn, cứu hộ</w:t>
      </w:r>
      <w:r w:rsidRPr="00374E86">
        <w:rPr>
          <w:sz w:val="28"/>
          <w:szCs w:val="28"/>
        </w:rPr>
        <w:t>:</w:t>
      </w:r>
    </w:p>
    <w:p w14:paraId="74B8070F" w14:textId="507C59F1" w:rsidR="007741DF" w:rsidRDefault="00374E86" w:rsidP="00374E86">
      <w:pPr>
        <w:spacing w:before="120" w:after="120" w:line="320" w:lineRule="atLeast"/>
        <w:ind w:right="23"/>
        <w:jc w:val="both"/>
        <w:rPr>
          <w:sz w:val="28"/>
          <w:szCs w:val="28"/>
          <w:lang w:val="en-US"/>
        </w:rPr>
      </w:pPr>
      <w:r>
        <w:rPr>
          <w:sz w:val="28"/>
          <w:szCs w:val="28"/>
          <w:lang w:val="en-US"/>
        </w:rPr>
        <w:t>……..</w:t>
      </w:r>
      <w:r w:rsidR="007741DF" w:rsidRPr="00374E86">
        <w:rPr>
          <w:sz w:val="28"/>
          <w:szCs w:val="28"/>
        </w:rPr>
        <w:t>……………………………………………………………………………</w:t>
      </w:r>
      <w:r w:rsidR="006D61F1" w:rsidRPr="00374E86">
        <w:rPr>
          <w:sz w:val="28"/>
          <w:szCs w:val="28"/>
          <w:lang w:val="en-US"/>
        </w:rPr>
        <w:t>...</w:t>
      </w:r>
    </w:p>
    <w:p w14:paraId="68C1C593" w14:textId="6CC599CD" w:rsidR="001858F5" w:rsidRPr="00374E86" w:rsidRDefault="001858F5" w:rsidP="00374E86">
      <w:pPr>
        <w:spacing w:before="120" w:after="120" w:line="320" w:lineRule="atLeast"/>
        <w:ind w:right="23"/>
        <w:jc w:val="both"/>
        <w:rPr>
          <w:sz w:val="28"/>
          <w:szCs w:val="28"/>
          <w:lang w:val="en-US"/>
        </w:rPr>
      </w:pPr>
      <w:r>
        <w:rPr>
          <w:sz w:val="28"/>
          <w:szCs w:val="28"/>
          <w:lang w:val="en-US"/>
        </w:rPr>
        <w:t>……..</w:t>
      </w:r>
      <w:r w:rsidRPr="00374E86">
        <w:rPr>
          <w:sz w:val="28"/>
          <w:szCs w:val="28"/>
        </w:rPr>
        <w:t>……………………………………………………………………………</w:t>
      </w:r>
      <w:r w:rsidRPr="00374E86">
        <w:rPr>
          <w:sz w:val="28"/>
          <w:szCs w:val="28"/>
          <w:lang w:val="en-US"/>
        </w:rPr>
        <w:t>...</w:t>
      </w:r>
    </w:p>
    <w:p w14:paraId="52F3AF27" w14:textId="438B1620" w:rsidR="007741DF" w:rsidRPr="00374E86" w:rsidRDefault="007741DF" w:rsidP="00374E86">
      <w:pPr>
        <w:spacing w:before="120" w:after="120" w:line="320" w:lineRule="atLeast"/>
        <w:ind w:right="29" w:firstLine="709"/>
        <w:jc w:val="both"/>
        <w:rPr>
          <w:bCs/>
          <w:sz w:val="28"/>
          <w:szCs w:val="28"/>
          <w:lang w:val="en-US"/>
        </w:rPr>
      </w:pPr>
      <w:r w:rsidRPr="00374E86">
        <w:rPr>
          <w:bCs/>
          <w:sz w:val="28"/>
          <w:szCs w:val="28"/>
          <w:lang w:val="en-US"/>
        </w:rPr>
        <w:lastRenderedPageBreak/>
        <w:t>3.</w:t>
      </w:r>
      <w:r w:rsidRPr="00374E86">
        <w:rPr>
          <w:bCs/>
          <w:sz w:val="28"/>
          <w:szCs w:val="28"/>
        </w:rPr>
        <w:t xml:space="preserve"> </w:t>
      </w:r>
      <w:r w:rsidRPr="00374E86">
        <w:rPr>
          <w:bCs/>
          <w:sz w:val="28"/>
          <w:szCs w:val="28"/>
          <w:lang w:val="en-US"/>
        </w:rPr>
        <w:t>B</w:t>
      </w:r>
      <w:r w:rsidRPr="00374E86">
        <w:rPr>
          <w:bCs/>
          <w:sz w:val="28"/>
          <w:szCs w:val="28"/>
        </w:rPr>
        <w:t>ài học kinh nghiệm</w:t>
      </w:r>
      <w:r w:rsidR="004D5811" w:rsidRPr="00374E86">
        <w:rPr>
          <w:bCs/>
          <w:sz w:val="28"/>
          <w:szCs w:val="28"/>
          <w:lang w:val="en-US"/>
        </w:rPr>
        <w:t>:</w:t>
      </w:r>
      <w:r w:rsidRPr="00374E86">
        <w:rPr>
          <w:bCs/>
          <w:sz w:val="28"/>
          <w:szCs w:val="28"/>
        </w:rPr>
        <w:t xml:space="preserve"> </w:t>
      </w:r>
    </w:p>
    <w:p w14:paraId="699349CD" w14:textId="6293551C" w:rsidR="007741DF" w:rsidRDefault="00374E86" w:rsidP="00374E86">
      <w:pPr>
        <w:spacing w:before="120" w:after="120" w:line="320" w:lineRule="atLeast"/>
        <w:ind w:right="29"/>
        <w:jc w:val="both"/>
        <w:rPr>
          <w:sz w:val="28"/>
          <w:szCs w:val="28"/>
          <w:lang w:val="en-US"/>
        </w:rPr>
      </w:pPr>
      <w:r>
        <w:rPr>
          <w:sz w:val="28"/>
          <w:szCs w:val="28"/>
          <w:lang w:val="en-US"/>
        </w:rPr>
        <w:t>……..</w:t>
      </w:r>
      <w:r w:rsidR="007741DF" w:rsidRPr="00374E86">
        <w:rPr>
          <w:sz w:val="28"/>
          <w:szCs w:val="28"/>
        </w:rPr>
        <w:t>……...........................................………..…………………………………</w:t>
      </w:r>
      <w:r w:rsidR="004D5811" w:rsidRPr="00374E86">
        <w:rPr>
          <w:sz w:val="28"/>
          <w:szCs w:val="28"/>
          <w:lang w:val="en-US"/>
        </w:rPr>
        <w:t>..</w:t>
      </w:r>
    </w:p>
    <w:p w14:paraId="5283271F" w14:textId="55A66508" w:rsidR="007741DF" w:rsidRPr="00374E86" w:rsidRDefault="007741DF" w:rsidP="00374E86">
      <w:pPr>
        <w:spacing w:before="120" w:after="120" w:line="320" w:lineRule="atLeast"/>
        <w:ind w:right="29" w:firstLine="709"/>
        <w:jc w:val="both"/>
        <w:rPr>
          <w:b/>
          <w:sz w:val="28"/>
          <w:szCs w:val="28"/>
          <w:lang w:val="en-US"/>
        </w:rPr>
      </w:pPr>
      <w:r w:rsidRPr="00374E86">
        <w:rPr>
          <w:b/>
          <w:sz w:val="28"/>
          <w:szCs w:val="28"/>
          <w:lang w:val="en-US"/>
        </w:rPr>
        <w:t>I</w:t>
      </w:r>
      <w:r w:rsidR="004554DE" w:rsidRPr="00374E86">
        <w:rPr>
          <w:b/>
          <w:sz w:val="28"/>
          <w:szCs w:val="28"/>
          <w:lang w:val="en-US"/>
        </w:rPr>
        <w:t>V</w:t>
      </w:r>
      <w:r w:rsidRPr="00374E86">
        <w:rPr>
          <w:b/>
          <w:sz w:val="28"/>
          <w:szCs w:val="28"/>
          <w:lang w:val="en-US"/>
        </w:rPr>
        <w:t xml:space="preserve">. </w:t>
      </w:r>
      <w:r w:rsidRPr="00374E86">
        <w:rPr>
          <w:b/>
          <w:sz w:val="28"/>
          <w:szCs w:val="28"/>
        </w:rPr>
        <w:t>KIẾN NGHỊ, ĐỀ XUẤT</w:t>
      </w:r>
    </w:p>
    <w:p w14:paraId="0C80AE73" w14:textId="6B7EC2C3" w:rsidR="007741DF" w:rsidRPr="00B52CD4" w:rsidRDefault="007741DF" w:rsidP="00374E86">
      <w:pPr>
        <w:spacing w:before="120" w:after="120" w:line="320" w:lineRule="atLeast"/>
        <w:ind w:firstLine="709"/>
        <w:jc w:val="both"/>
        <w:rPr>
          <w:sz w:val="28"/>
          <w:szCs w:val="28"/>
          <w:lang w:val="en-US"/>
        </w:rPr>
      </w:pPr>
      <w:r w:rsidRPr="00374E86">
        <w:rPr>
          <w:sz w:val="28"/>
          <w:szCs w:val="28"/>
        </w:rPr>
        <w:t>………..………………………………</w:t>
      </w:r>
      <w:r w:rsidRPr="00374E86">
        <w:rPr>
          <w:sz w:val="28"/>
          <w:szCs w:val="28"/>
          <w:lang w:val="en-US"/>
        </w:rPr>
        <w:t>.</w:t>
      </w:r>
      <w:r w:rsidRPr="00374E86">
        <w:rPr>
          <w:sz w:val="28"/>
          <w:szCs w:val="28"/>
        </w:rPr>
        <w:t>……………………………………</w:t>
      </w:r>
    </w:p>
    <w:tbl>
      <w:tblPr>
        <w:tblW w:w="0" w:type="auto"/>
        <w:tblLook w:val="04A0" w:firstRow="1" w:lastRow="0" w:firstColumn="1" w:lastColumn="0" w:noHBand="0" w:noVBand="1"/>
      </w:tblPr>
      <w:tblGrid>
        <w:gridCol w:w="4512"/>
        <w:gridCol w:w="4560"/>
      </w:tblGrid>
      <w:tr w:rsidR="007741DF" w:rsidRPr="00B52CD4" w14:paraId="7A5B26F1" w14:textId="77777777" w:rsidTr="00374E86">
        <w:tc>
          <w:tcPr>
            <w:tcW w:w="4512" w:type="dxa"/>
            <w:shd w:val="clear" w:color="auto" w:fill="auto"/>
          </w:tcPr>
          <w:p w14:paraId="444D09DE" w14:textId="77777777" w:rsidR="007741DF" w:rsidRPr="00B52CD4" w:rsidRDefault="007741DF" w:rsidP="0082794D">
            <w:pPr>
              <w:jc w:val="both"/>
              <w:rPr>
                <w:b/>
                <w:i/>
              </w:rPr>
            </w:pPr>
            <w:r w:rsidRPr="00B52CD4">
              <w:rPr>
                <w:b/>
                <w:i/>
              </w:rPr>
              <w:t>Nơi nhận:</w:t>
            </w:r>
          </w:p>
          <w:p w14:paraId="5A806F53" w14:textId="29DAF1EE" w:rsidR="007741DF" w:rsidRPr="00AB6311" w:rsidRDefault="007741DF" w:rsidP="0082794D">
            <w:pPr>
              <w:jc w:val="both"/>
              <w:rPr>
                <w:sz w:val="22"/>
                <w:szCs w:val="22"/>
                <w:lang w:val="en-US"/>
              </w:rPr>
            </w:pPr>
            <w:r w:rsidRPr="004554DE">
              <w:rPr>
                <w:sz w:val="22"/>
                <w:szCs w:val="22"/>
              </w:rPr>
              <w:t>- …</w:t>
            </w:r>
            <w:r w:rsidR="00AB6311">
              <w:rPr>
                <w:sz w:val="22"/>
                <w:szCs w:val="22"/>
                <w:lang w:val="en-US"/>
              </w:rPr>
              <w:t>;</w:t>
            </w:r>
          </w:p>
          <w:p w14:paraId="0C3BAFA7" w14:textId="4F801199" w:rsidR="007741DF" w:rsidRPr="00AB6311" w:rsidRDefault="007741DF" w:rsidP="0082794D">
            <w:pPr>
              <w:jc w:val="both"/>
              <w:rPr>
                <w:sz w:val="22"/>
                <w:szCs w:val="22"/>
                <w:lang w:val="en-US"/>
              </w:rPr>
            </w:pPr>
            <w:r w:rsidRPr="004554DE">
              <w:rPr>
                <w:sz w:val="22"/>
                <w:szCs w:val="22"/>
              </w:rPr>
              <w:t>- …</w:t>
            </w:r>
            <w:r w:rsidR="00AB6311">
              <w:rPr>
                <w:sz w:val="22"/>
                <w:szCs w:val="22"/>
                <w:lang w:val="en-US"/>
              </w:rPr>
              <w:t>;</w:t>
            </w:r>
          </w:p>
          <w:p w14:paraId="68CE4DBE" w14:textId="77777777" w:rsidR="007741DF" w:rsidRPr="00B52CD4" w:rsidRDefault="007741DF" w:rsidP="0082794D">
            <w:pPr>
              <w:jc w:val="both"/>
              <w:rPr>
                <w:sz w:val="28"/>
                <w:szCs w:val="28"/>
              </w:rPr>
            </w:pPr>
            <w:r w:rsidRPr="004554DE">
              <w:rPr>
                <w:sz w:val="22"/>
                <w:szCs w:val="22"/>
              </w:rPr>
              <w:t>- Lưu: ….</w:t>
            </w:r>
          </w:p>
        </w:tc>
        <w:tc>
          <w:tcPr>
            <w:tcW w:w="4560" w:type="dxa"/>
            <w:shd w:val="clear" w:color="auto" w:fill="auto"/>
          </w:tcPr>
          <w:p w14:paraId="4D895514" w14:textId="77777777" w:rsidR="007741DF" w:rsidRPr="00B52CD4" w:rsidRDefault="007741DF" w:rsidP="0082794D">
            <w:pPr>
              <w:ind w:firstLine="709"/>
              <w:jc w:val="center"/>
              <w:rPr>
                <w:i/>
                <w:sz w:val="28"/>
                <w:szCs w:val="28"/>
                <w:lang w:val="en-US"/>
              </w:rPr>
            </w:pPr>
            <w:r w:rsidRPr="00B52CD4">
              <w:rPr>
                <w:b/>
                <w:sz w:val="28"/>
                <w:szCs w:val="28"/>
              </w:rPr>
              <w:t>THỦ TRƯỞNG ĐƠN VỊ</w:t>
            </w:r>
            <w:r w:rsidRPr="00B52CD4">
              <w:rPr>
                <w:i/>
                <w:sz w:val="28"/>
                <w:szCs w:val="28"/>
              </w:rPr>
              <w:t xml:space="preserve"> </w:t>
            </w:r>
          </w:p>
          <w:p w14:paraId="2891BF0D" w14:textId="766F60A1" w:rsidR="007741DF" w:rsidRPr="00B52CD4" w:rsidRDefault="007741DF" w:rsidP="0082794D">
            <w:pPr>
              <w:ind w:firstLine="709"/>
              <w:jc w:val="center"/>
              <w:rPr>
                <w:i/>
                <w:sz w:val="28"/>
                <w:szCs w:val="28"/>
              </w:rPr>
            </w:pPr>
            <w:r w:rsidRPr="00B52CD4">
              <w:rPr>
                <w:i/>
                <w:sz w:val="28"/>
                <w:szCs w:val="28"/>
              </w:rPr>
              <w:t>(Ký, ghi rõ họ tên</w:t>
            </w:r>
            <w:r w:rsidR="00AB6311">
              <w:rPr>
                <w:i/>
                <w:sz w:val="28"/>
                <w:szCs w:val="28"/>
                <w:lang w:val="en-US"/>
              </w:rPr>
              <w:t xml:space="preserve">, </w:t>
            </w:r>
            <w:r w:rsidRPr="00B52CD4">
              <w:rPr>
                <w:i/>
                <w:sz w:val="28"/>
                <w:szCs w:val="28"/>
              </w:rPr>
              <w:t>đóng dấu)</w:t>
            </w:r>
          </w:p>
        </w:tc>
      </w:tr>
    </w:tbl>
    <w:p w14:paraId="15F1E7DC" w14:textId="77777777" w:rsidR="007741DF" w:rsidRPr="00B52CD4" w:rsidRDefault="007741DF" w:rsidP="007741DF">
      <w:pPr>
        <w:jc w:val="both"/>
        <w:rPr>
          <w:i/>
          <w:sz w:val="28"/>
          <w:szCs w:val="28"/>
          <w:u w:val="single"/>
          <w:lang w:val="en-US"/>
        </w:rPr>
      </w:pPr>
    </w:p>
    <w:p w14:paraId="6F8881F6" w14:textId="77777777" w:rsidR="007741DF" w:rsidRPr="001858F5" w:rsidRDefault="007741DF" w:rsidP="007741DF">
      <w:pPr>
        <w:jc w:val="both"/>
        <w:rPr>
          <w:b/>
          <w:i/>
          <w:iCs/>
        </w:rPr>
      </w:pPr>
      <w:r w:rsidRPr="001858F5">
        <w:rPr>
          <w:b/>
          <w:i/>
          <w:iCs/>
        </w:rPr>
        <w:t xml:space="preserve">Ghi chú: </w:t>
      </w:r>
    </w:p>
    <w:p w14:paraId="62EEBDDD" w14:textId="42B2E6CE" w:rsidR="007741DF" w:rsidRPr="001858F5" w:rsidRDefault="007741DF" w:rsidP="007741DF">
      <w:pPr>
        <w:rPr>
          <w:lang w:val="en-US"/>
        </w:rPr>
      </w:pPr>
      <w:r w:rsidRPr="001858F5">
        <w:rPr>
          <w:lang w:val="en-US"/>
        </w:rPr>
        <w:t xml:space="preserve"> </w:t>
      </w:r>
      <w:r w:rsidRPr="001858F5">
        <w:t>(1) Cơ quan quản lý cấp trên</w:t>
      </w:r>
      <w:r w:rsidR="001858F5">
        <w:rPr>
          <w:lang w:val="en-US"/>
        </w:rPr>
        <w:t>.</w:t>
      </w:r>
    </w:p>
    <w:p w14:paraId="335D9F48" w14:textId="77777777" w:rsidR="00495F83" w:rsidRDefault="007741DF" w:rsidP="001858F5">
      <w:pPr>
        <w:rPr>
          <w:lang w:val="en-US"/>
        </w:rPr>
      </w:pPr>
      <w:r w:rsidRPr="001858F5">
        <w:rPr>
          <w:lang w:val="en-US"/>
        </w:rPr>
        <w:t xml:space="preserve"> </w:t>
      </w:r>
      <w:r w:rsidRPr="001858F5">
        <w:t>(2) Cơ quan xây dựng báo cáo</w:t>
      </w:r>
      <w:r w:rsidR="00AB6311" w:rsidRPr="001858F5">
        <w:rPr>
          <w:lang w:val="en-US"/>
        </w:rPr>
        <w:t>.</w:t>
      </w:r>
    </w:p>
    <w:p w14:paraId="71B4BA30" w14:textId="25CDF2C7" w:rsidR="001D589F" w:rsidRDefault="001D589F">
      <w:pPr>
        <w:spacing w:after="160" w:line="259" w:lineRule="auto"/>
        <w:rPr>
          <w:lang w:val="en-US"/>
        </w:rPr>
      </w:pPr>
      <w:r>
        <w:rPr>
          <w:lang w:val="en-US"/>
        </w:rPr>
        <w:br w:type="page"/>
      </w:r>
    </w:p>
    <w:p w14:paraId="7F5F078A" w14:textId="726C87E9" w:rsidR="00FC0615" w:rsidRPr="00C030BE" w:rsidRDefault="001D589F" w:rsidP="001B2A85">
      <w:pPr>
        <w:spacing w:line="259" w:lineRule="auto"/>
        <w:jc w:val="right"/>
        <w:rPr>
          <w:b/>
          <w:color w:val="000000"/>
          <w:sz w:val="28"/>
          <w:szCs w:val="28"/>
          <w:lang w:val="en-US"/>
        </w:rPr>
      </w:pPr>
      <w:bookmarkStart w:id="12" w:name="_Hlk199232836"/>
      <w:bookmarkEnd w:id="5"/>
      <w:bookmarkEnd w:id="10"/>
      <w:r>
        <w:rPr>
          <w:b/>
          <w:color w:val="000000" w:themeColor="text1"/>
          <w:sz w:val="28"/>
          <w:szCs w:val="28"/>
          <w:lang w:val="en-US"/>
        </w:rPr>
        <w:lastRenderedPageBreak/>
        <w:t>M</w:t>
      </w:r>
      <w:r w:rsidR="001858F5" w:rsidRPr="00C030BE">
        <w:rPr>
          <w:b/>
          <w:color w:val="000000" w:themeColor="text1"/>
          <w:sz w:val="28"/>
          <w:szCs w:val="28"/>
        </w:rPr>
        <w:t>ẫu số</w:t>
      </w:r>
      <w:r w:rsidR="001858F5" w:rsidRPr="00C030BE">
        <w:rPr>
          <w:b/>
          <w:color w:val="000000" w:themeColor="text1"/>
          <w:sz w:val="28"/>
          <w:szCs w:val="28"/>
          <w:lang w:val="en-US"/>
        </w:rPr>
        <w:t xml:space="preserve"> 05</w:t>
      </w:r>
    </w:p>
    <w:tbl>
      <w:tblPr>
        <w:tblW w:w="9214" w:type="dxa"/>
        <w:tblLook w:val="04A0" w:firstRow="1" w:lastRow="0" w:firstColumn="1" w:lastColumn="0" w:noHBand="0" w:noVBand="1"/>
      </w:tblPr>
      <w:tblGrid>
        <w:gridCol w:w="1843"/>
        <w:gridCol w:w="7371"/>
      </w:tblGrid>
      <w:tr w:rsidR="001858F5" w:rsidRPr="00B52CD4" w14:paraId="73E53B91" w14:textId="77777777" w:rsidTr="006A5F0E">
        <w:tc>
          <w:tcPr>
            <w:tcW w:w="1843" w:type="dxa"/>
            <w:shd w:val="clear" w:color="auto" w:fill="auto"/>
          </w:tcPr>
          <w:p w14:paraId="127FB396" w14:textId="77777777" w:rsidR="001858F5" w:rsidRPr="00674645" w:rsidRDefault="001858F5" w:rsidP="006A5F0E">
            <w:pPr>
              <w:jc w:val="center"/>
              <w:rPr>
                <w:color w:val="000000" w:themeColor="text1"/>
                <w:sz w:val="26"/>
                <w:szCs w:val="30"/>
              </w:rPr>
            </w:pPr>
            <w:r w:rsidRPr="00674645">
              <w:rPr>
                <w:color w:val="000000" w:themeColor="text1"/>
                <w:sz w:val="26"/>
                <w:szCs w:val="30"/>
              </w:rPr>
              <w:t>…. (1)…..</w:t>
            </w:r>
          </w:p>
          <w:p w14:paraId="4819386A" w14:textId="77777777" w:rsidR="001858F5" w:rsidRPr="00674645" w:rsidRDefault="001858F5" w:rsidP="006A5F0E">
            <w:pPr>
              <w:jc w:val="center"/>
              <w:rPr>
                <w:color w:val="000000" w:themeColor="text1"/>
                <w:sz w:val="26"/>
                <w:szCs w:val="30"/>
              </w:rPr>
            </w:pPr>
            <w:r w:rsidRPr="00674645">
              <w:rPr>
                <w:color w:val="000000" w:themeColor="text1"/>
                <w:sz w:val="26"/>
                <w:szCs w:val="30"/>
              </w:rPr>
              <w:t>…… (2)….....</w:t>
            </w:r>
          </w:p>
          <w:p w14:paraId="0A9619D2" w14:textId="77777777" w:rsidR="001858F5" w:rsidRPr="00B52CD4" w:rsidRDefault="001858F5" w:rsidP="006A5F0E">
            <w:pPr>
              <w:jc w:val="center"/>
              <w:rPr>
                <w:color w:val="000000" w:themeColor="text1"/>
                <w:sz w:val="26"/>
                <w:szCs w:val="26"/>
              </w:rPr>
            </w:pPr>
            <w:r w:rsidRPr="00B52CD4">
              <w:rPr>
                <w:noProof/>
                <w:color w:val="000000" w:themeColor="text1"/>
                <w:sz w:val="26"/>
                <w:szCs w:val="26"/>
              </w:rPr>
              <mc:AlternateContent>
                <mc:Choice Requires="wps">
                  <w:drawing>
                    <wp:anchor distT="0" distB="0" distL="114300" distR="114300" simplePos="0" relativeHeight="251719704" behindDoc="0" locked="0" layoutInCell="1" allowOverlap="1" wp14:anchorId="3C2B2037" wp14:editId="5D7F9F3E">
                      <wp:simplePos x="0" y="0"/>
                      <wp:positionH relativeFrom="column">
                        <wp:posOffset>364218</wp:posOffset>
                      </wp:positionH>
                      <wp:positionV relativeFrom="paragraph">
                        <wp:posOffset>10160</wp:posOffset>
                      </wp:positionV>
                      <wp:extent cx="266700" cy="0"/>
                      <wp:effectExtent l="0" t="0" r="0" b="0"/>
                      <wp:wrapNone/>
                      <wp:docPr id="398876674" name="Straight Connector 25"/>
                      <wp:cNvGraphicFramePr/>
                      <a:graphic xmlns:a="http://schemas.openxmlformats.org/drawingml/2006/main">
                        <a:graphicData uri="http://schemas.microsoft.com/office/word/2010/wordprocessingShape">
                          <wps:wsp>
                            <wps:cNvCnPr/>
                            <wps:spPr>
                              <a:xfrm>
                                <a:off x="0" y="0"/>
                                <a:ext cx="266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3D9003F" id="Straight Connector 25" o:spid="_x0000_s1026" style="position:absolute;z-index:251719704;visibility:visible;mso-wrap-style:square;mso-wrap-distance-left:9pt;mso-wrap-distance-top:0;mso-wrap-distance-right:9pt;mso-wrap-distance-bottom:0;mso-position-horizontal:absolute;mso-position-horizontal-relative:text;mso-position-vertical:absolute;mso-position-vertical-relative:text" from="28.7pt,.8pt" to="49.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" strokecolor="black [3200]" strokeweight=".5pt">
                      <v:stroke joinstyle="miter"/>
                    </v:line>
                  </w:pict>
                </mc:Fallback>
              </mc:AlternateContent>
            </w:r>
          </w:p>
          <w:p w14:paraId="3B694290" w14:textId="77777777" w:rsidR="001858F5" w:rsidRPr="00B52CD4" w:rsidRDefault="001858F5" w:rsidP="006A5F0E">
            <w:pPr>
              <w:jc w:val="center"/>
              <w:rPr>
                <w:color w:val="000000" w:themeColor="text1"/>
                <w:szCs w:val="28"/>
              </w:rPr>
            </w:pPr>
            <w:r w:rsidRPr="00674645">
              <w:rPr>
                <w:color w:val="000000" w:themeColor="text1"/>
                <w:sz w:val="28"/>
                <w:szCs w:val="28"/>
              </w:rPr>
              <w:t>Số</w:t>
            </w:r>
            <w:r w:rsidRPr="00674645">
              <w:rPr>
                <w:color w:val="000000" w:themeColor="text1"/>
                <w:sz w:val="28"/>
                <w:szCs w:val="28"/>
                <w:lang w:val="en-US"/>
              </w:rPr>
              <w:t>:</w:t>
            </w:r>
            <w:r w:rsidRPr="00674645">
              <w:rPr>
                <w:color w:val="000000" w:themeColor="text1"/>
                <w:sz w:val="28"/>
                <w:szCs w:val="28"/>
              </w:rPr>
              <w:t xml:space="preserve"> … </w:t>
            </w:r>
          </w:p>
        </w:tc>
        <w:tc>
          <w:tcPr>
            <w:tcW w:w="7371" w:type="dxa"/>
            <w:shd w:val="clear" w:color="auto" w:fill="auto"/>
          </w:tcPr>
          <w:p w14:paraId="502B6DC5" w14:textId="77777777" w:rsidR="001858F5" w:rsidRPr="00B52CD4" w:rsidRDefault="001858F5" w:rsidP="006A5F0E">
            <w:pPr>
              <w:jc w:val="center"/>
              <w:rPr>
                <w:b/>
                <w:color w:val="000000" w:themeColor="text1"/>
                <w:sz w:val="26"/>
                <w:szCs w:val="26"/>
              </w:rPr>
            </w:pPr>
            <w:r w:rsidRPr="00B52CD4">
              <w:rPr>
                <w:b/>
                <w:color w:val="000000" w:themeColor="text1"/>
                <w:sz w:val="26"/>
                <w:szCs w:val="26"/>
              </w:rPr>
              <w:t>CỘNG HÒA XÃ HỘI CHỦ NGHĨA VIỆT NAM</w:t>
            </w:r>
          </w:p>
          <w:p w14:paraId="2D1F0824" w14:textId="77777777" w:rsidR="001858F5" w:rsidRPr="00B52CD4" w:rsidRDefault="001858F5" w:rsidP="006A5F0E">
            <w:pPr>
              <w:jc w:val="center"/>
              <w:rPr>
                <w:b/>
                <w:color w:val="000000" w:themeColor="text1"/>
                <w:sz w:val="28"/>
                <w:szCs w:val="28"/>
              </w:rPr>
            </w:pPr>
            <w:r w:rsidRPr="00B52CD4">
              <w:rPr>
                <w:b/>
                <w:color w:val="000000" w:themeColor="text1"/>
                <w:sz w:val="28"/>
                <w:szCs w:val="28"/>
              </w:rPr>
              <w:t>Độc lập - Tự do - Hạnh phúc</w:t>
            </w:r>
          </w:p>
          <w:p w14:paraId="1A88244C" w14:textId="77777777" w:rsidR="001858F5" w:rsidRPr="00B52CD4" w:rsidRDefault="001858F5" w:rsidP="006A5F0E">
            <w:pPr>
              <w:spacing w:before="240"/>
              <w:jc w:val="center"/>
              <w:rPr>
                <w:b/>
                <w:color w:val="000000" w:themeColor="text1"/>
                <w:sz w:val="20"/>
                <w:szCs w:val="20"/>
              </w:rPr>
            </w:pPr>
            <w:r w:rsidRPr="00674645">
              <w:rPr>
                <w:i/>
                <w:noProof/>
                <w:color w:val="000000" w:themeColor="text1"/>
                <w:sz w:val="28"/>
                <w:szCs w:val="28"/>
              </w:rPr>
              <mc:AlternateContent>
                <mc:Choice Requires="wps">
                  <w:drawing>
                    <wp:anchor distT="0" distB="0" distL="114300" distR="114300" simplePos="0" relativeHeight="251720728" behindDoc="0" locked="0" layoutInCell="1" allowOverlap="1" wp14:anchorId="040CEF62" wp14:editId="7F483E9E">
                      <wp:simplePos x="0" y="0"/>
                      <wp:positionH relativeFrom="column">
                        <wp:posOffset>1207770</wp:posOffset>
                      </wp:positionH>
                      <wp:positionV relativeFrom="paragraph">
                        <wp:posOffset>11430</wp:posOffset>
                      </wp:positionV>
                      <wp:extent cx="2133600" cy="0"/>
                      <wp:effectExtent l="0" t="0" r="0" b="0"/>
                      <wp:wrapNone/>
                      <wp:docPr id="230083932" name="Straight Connector 24"/>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778957" id="Straight Connector 24" o:spid="_x0000_s1026" style="position:absolute;z-index:251720728;visibility:visible;mso-wrap-style:square;mso-wrap-distance-left:9pt;mso-wrap-distance-top:0;mso-wrap-distance-right:9pt;mso-wrap-distance-bottom:0;mso-position-horizontal:absolute;mso-position-horizontal-relative:text;mso-position-vertical:absolute;mso-position-vertical-relative:text" from="95.1pt,.9pt" to="263.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" strokecolor="black [3200]" strokeweight=".5pt">
                      <v:stroke joinstyle="miter"/>
                    </v:line>
                  </w:pict>
                </mc:Fallback>
              </mc:AlternateContent>
            </w:r>
            <w:r w:rsidRPr="00674645">
              <w:rPr>
                <w:i/>
                <w:color w:val="000000" w:themeColor="text1"/>
                <w:sz w:val="28"/>
                <w:szCs w:val="28"/>
              </w:rPr>
              <w:t>…, ngày … tháng … năm .…</w:t>
            </w:r>
          </w:p>
        </w:tc>
      </w:tr>
    </w:tbl>
    <w:p w14:paraId="4635824E" w14:textId="77777777" w:rsidR="001858F5" w:rsidRDefault="001858F5" w:rsidP="007C617B">
      <w:pPr>
        <w:jc w:val="center"/>
        <w:rPr>
          <w:b/>
          <w:color w:val="000000"/>
          <w:sz w:val="28"/>
          <w:szCs w:val="28"/>
          <w:lang w:val="en-US"/>
        </w:rPr>
      </w:pPr>
    </w:p>
    <w:p w14:paraId="004A0005" w14:textId="11A1985E" w:rsidR="007C617B" w:rsidRPr="00B73757" w:rsidRDefault="007C617B" w:rsidP="00EE1565">
      <w:pPr>
        <w:spacing w:before="120" w:after="120" w:line="320" w:lineRule="atLeast"/>
        <w:jc w:val="center"/>
        <w:rPr>
          <w:b/>
          <w:color w:val="000000"/>
          <w:sz w:val="28"/>
          <w:szCs w:val="28"/>
        </w:rPr>
      </w:pPr>
      <w:r w:rsidRPr="00B73757">
        <w:rPr>
          <w:b/>
          <w:color w:val="000000"/>
          <w:sz w:val="28"/>
          <w:szCs w:val="28"/>
        </w:rPr>
        <w:t xml:space="preserve">QUYẾT ĐỊNH </w:t>
      </w:r>
    </w:p>
    <w:p w14:paraId="31EF64C2" w14:textId="743F33C1" w:rsidR="007C617B" w:rsidRPr="00B73757" w:rsidRDefault="007C617B" w:rsidP="00EE1565">
      <w:pPr>
        <w:spacing w:before="120" w:after="120" w:line="320" w:lineRule="atLeast"/>
        <w:jc w:val="center"/>
        <w:rPr>
          <w:b/>
          <w:color w:val="000000"/>
          <w:sz w:val="28"/>
          <w:szCs w:val="28"/>
        </w:rPr>
      </w:pPr>
      <w:r w:rsidRPr="00B73757">
        <w:rPr>
          <w:b/>
          <w:color w:val="000000"/>
          <w:sz w:val="28"/>
          <w:szCs w:val="28"/>
        </w:rPr>
        <w:t>V</w:t>
      </w:r>
      <w:r w:rsidR="009D0777">
        <w:rPr>
          <w:b/>
          <w:color w:val="000000"/>
          <w:sz w:val="28"/>
          <w:szCs w:val="28"/>
          <w:lang w:val="en-US"/>
        </w:rPr>
        <w:t>/v</w:t>
      </w:r>
      <w:r w:rsidRPr="00B73757">
        <w:rPr>
          <w:b/>
          <w:color w:val="000000"/>
          <w:sz w:val="28"/>
          <w:szCs w:val="28"/>
        </w:rPr>
        <w:t xml:space="preserve"> kiểm tra công tác trực sẵn sàng chữa cháy, cứu nạn, cứu hộ</w:t>
      </w:r>
    </w:p>
    <w:p w14:paraId="7D2DAFE3" w14:textId="471D919B" w:rsidR="00E77468" w:rsidRDefault="00E77468" w:rsidP="00EE1565">
      <w:pPr>
        <w:spacing w:before="120" w:after="120" w:line="320" w:lineRule="atLeast"/>
        <w:jc w:val="center"/>
        <w:rPr>
          <w:color w:val="000000"/>
          <w:sz w:val="28"/>
          <w:szCs w:val="28"/>
          <w:lang w:val="en-US"/>
        </w:rPr>
      </w:pPr>
      <w:r w:rsidRPr="00B73757">
        <w:rPr>
          <w:noProof/>
          <w:sz w:val="28"/>
          <w:szCs w:val="28"/>
        </w:rPr>
        <mc:AlternateContent>
          <mc:Choice Requires="wps">
            <w:drawing>
              <wp:anchor distT="4294967295" distB="4294967295" distL="114300" distR="114300" simplePos="0" relativeHeight="251658256" behindDoc="0" locked="0" layoutInCell="1" allowOverlap="1" wp14:anchorId="27EDFB29" wp14:editId="2051297A">
                <wp:simplePos x="0" y="0"/>
                <wp:positionH relativeFrom="column">
                  <wp:posOffset>2048827</wp:posOffset>
                </wp:positionH>
                <wp:positionV relativeFrom="paragraph">
                  <wp:posOffset>59055</wp:posOffset>
                </wp:positionV>
                <wp:extent cx="1666875" cy="0"/>
                <wp:effectExtent l="0" t="0" r="0" b="0"/>
                <wp:wrapNone/>
                <wp:docPr id="494421662"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68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4B80AF5" id="Straight Arrow Connector 26" o:spid="_x0000_s1026" type="#_x0000_t32" style="position:absolute;margin-left:161.3pt;margin-top:4.65pt;width:131.25pt;height:0;z-index:251658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"/>
            </w:pict>
          </mc:Fallback>
        </mc:AlternateContent>
      </w:r>
    </w:p>
    <w:p w14:paraId="0E983C72" w14:textId="00A3EE59" w:rsidR="00E77468" w:rsidRPr="00E77468" w:rsidRDefault="00E77468" w:rsidP="00EE1565">
      <w:pPr>
        <w:spacing w:before="120" w:after="120" w:line="320" w:lineRule="atLeast"/>
        <w:jc w:val="center"/>
        <w:rPr>
          <w:color w:val="000000"/>
          <w:sz w:val="28"/>
          <w:szCs w:val="28"/>
          <w:lang w:val="en-US"/>
        </w:rPr>
      </w:pPr>
      <w:r>
        <w:rPr>
          <w:color w:val="000000"/>
          <w:sz w:val="28"/>
          <w:szCs w:val="28"/>
          <w:lang w:val="en-US"/>
        </w:rPr>
        <w:t>……</w:t>
      </w:r>
      <w:r w:rsidRPr="00B73757">
        <w:rPr>
          <w:color w:val="000000"/>
          <w:sz w:val="28"/>
          <w:szCs w:val="28"/>
        </w:rPr>
        <w:t>…(</w:t>
      </w:r>
      <w:r>
        <w:rPr>
          <w:color w:val="000000"/>
          <w:sz w:val="28"/>
          <w:szCs w:val="28"/>
          <w:lang w:val="en-US"/>
        </w:rPr>
        <w:t>3</w:t>
      </w:r>
      <w:r w:rsidRPr="00B73757">
        <w:rPr>
          <w:color w:val="000000"/>
          <w:sz w:val="28"/>
          <w:szCs w:val="28"/>
        </w:rPr>
        <w:t>)…</w:t>
      </w:r>
      <w:r>
        <w:rPr>
          <w:color w:val="000000"/>
          <w:sz w:val="28"/>
          <w:szCs w:val="28"/>
          <w:lang w:val="en-US"/>
        </w:rPr>
        <w:t>……</w:t>
      </w:r>
    </w:p>
    <w:p w14:paraId="3D8D415C" w14:textId="49DDF465" w:rsidR="007C617B" w:rsidRPr="00B73757" w:rsidRDefault="007C617B" w:rsidP="00EE1565">
      <w:pPr>
        <w:spacing w:before="120" w:after="120" w:line="320" w:lineRule="atLeast"/>
        <w:ind w:firstLine="709"/>
        <w:jc w:val="both"/>
        <w:rPr>
          <w:i/>
          <w:iCs/>
          <w:color w:val="000000"/>
          <w:spacing w:val="-6"/>
          <w:sz w:val="28"/>
          <w:szCs w:val="28"/>
        </w:rPr>
      </w:pPr>
      <w:r w:rsidRPr="00B73757">
        <w:rPr>
          <w:i/>
          <w:iCs/>
          <w:color w:val="000000"/>
          <w:spacing w:val="-6"/>
          <w:sz w:val="28"/>
          <w:szCs w:val="28"/>
        </w:rPr>
        <w:t xml:space="preserve">Căn cứ Thông tư số </w:t>
      </w:r>
      <w:r w:rsidRPr="00B73757">
        <w:rPr>
          <w:i/>
          <w:iCs/>
          <w:color w:val="000000"/>
          <w:spacing w:val="-6"/>
          <w:sz w:val="28"/>
          <w:szCs w:val="28"/>
          <w:lang w:val="en-US"/>
        </w:rPr>
        <w:t>37</w:t>
      </w:r>
      <w:r w:rsidRPr="00B73757">
        <w:rPr>
          <w:i/>
          <w:iCs/>
          <w:color w:val="000000"/>
          <w:spacing w:val="-6"/>
          <w:sz w:val="28"/>
          <w:szCs w:val="28"/>
        </w:rPr>
        <w:t>/2025/TT-BCA ngày</w:t>
      </w:r>
      <w:r w:rsidRPr="00B73757">
        <w:rPr>
          <w:i/>
          <w:iCs/>
          <w:color w:val="000000"/>
          <w:spacing w:val="-6"/>
          <w:sz w:val="28"/>
          <w:szCs w:val="28"/>
          <w:vertAlign w:val="subscript"/>
          <w:lang w:val="en-US"/>
        </w:rPr>
        <w:t xml:space="preserve"> </w:t>
      </w:r>
      <w:r w:rsidRPr="00B73757">
        <w:rPr>
          <w:i/>
          <w:iCs/>
          <w:color w:val="000000"/>
          <w:spacing w:val="-6"/>
          <w:sz w:val="28"/>
          <w:szCs w:val="28"/>
          <w:lang w:val="en-US"/>
        </w:rPr>
        <w:t xml:space="preserve">15 </w:t>
      </w:r>
      <w:r w:rsidRPr="00B73757">
        <w:rPr>
          <w:i/>
          <w:iCs/>
          <w:color w:val="000000"/>
          <w:spacing w:val="-6"/>
          <w:sz w:val="28"/>
          <w:szCs w:val="28"/>
        </w:rPr>
        <w:t>tháng</w:t>
      </w:r>
      <w:r w:rsidRPr="00B73757">
        <w:rPr>
          <w:i/>
          <w:iCs/>
          <w:color w:val="000000"/>
          <w:spacing w:val="-6"/>
          <w:sz w:val="28"/>
          <w:szCs w:val="28"/>
          <w:vertAlign w:val="subscript"/>
          <w:lang w:val="en-US"/>
        </w:rPr>
        <w:t xml:space="preserve"> </w:t>
      </w:r>
      <w:r w:rsidRPr="00B73757">
        <w:rPr>
          <w:i/>
          <w:iCs/>
          <w:color w:val="000000"/>
          <w:spacing w:val="-6"/>
          <w:sz w:val="28"/>
          <w:szCs w:val="28"/>
          <w:lang w:val="en-US"/>
        </w:rPr>
        <w:t xml:space="preserve">5 </w:t>
      </w:r>
      <w:r w:rsidRPr="00B73757">
        <w:rPr>
          <w:i/>
          <w:iCs/>
          <w:color w:val="000000"/>
          <w:spacing w:val="-6"/>
          <w:sz w:val="28"/>
          <w:szCs w:val="28"/>
        </w:rPr>
        <w:t>năm 202</w:t>
      </w:r>
      <w:r w:rsidRPr="00B73757">
        <w:rPr>
          <w:i/>
          <w:iCs/>
          <w:color w:val="000000"/>
          <w:spacing w:val="-6"/>
          <w:sz w:val="28"/>
          <w:szCs w:val="28"/>
          <w:lang w:val="en-US"/>
        </w:rPr>
        <w:t>5</w:t>
      </w:r>
      <w:r w:rsidRPr="00B73757">
        <w:rPr>
          <w:i/>
          <w:iCs/>
          <w:color w:val="000000"/>
          <w:spacing w:val="-6"/>
          <w:sz w:val="28"/>
          <w:szCs w:val="28"/>
        </w:rPr>
        <w:t xml:space="preserve"> của Bộ trưởng Bộ Công an quy định </w:t>
      </w:r>
      <w:r w:rsidR="000B73D8" w:rsidRPr="00B73757">
        <w:rPr>
          <w:i/>
          <w:iCs/>
          <w:color w:val="000000"/>
          <w:spacing w:val="-6"/>
          <w:sz w:val="28"/>
          <w:szCs w:val="28"/>
          <w:lang w:val="en-US"/>
        </w:rPr>
        <w:t xml:space="preserve">về </w:t>
      </w:r>
      <w:r w:rsidRPr="00B73757">
        <w:rPr>
          <w:i/>
          <w:iCs/>
          <w:color w:val="000000"/>
          <w:spacing w:val="-6"/>
          <w:sz w:val="28"/>
          <w:szCs w:val="28"/>
        </w:rPr>
        <w:t>nhiệm vụ công tác phòng cháy, chữa cháy, cứu nạn, cứu hộ của lực lượng Công an nhân dân;</w:t>
      </w:r>
    </w:p>
    <w:p w14:paraId="0200D15B" w14:textId="4705BB8C" w:rsidR="007C617B" w:rsidRPr="003F422F" w:rsidRDefault="007C617B" w:rsidP="00EE1565">
      <w:pPr>
        <w:spacing w:before="120" w:after="120" w:line="320" w:lineRule="atLeast"/>
        <w:ind w:firstLine="709"/>
        <w:rPr>
          <w:color w:val="000000"/>
          <w:sz w:val="28"/>
          <w:szCs w:val="28"/>
          <w:lang w:val="en-US"/>
        </w:rPr>
      </w:pPr>
      <w:r w:rsidRPr="00B73757">
        <w:rPr>
          <w:color w:val="000000"/>
          <w:sz w:val="28"/>
          <w:szCs w:val="28"/>
        </w:rPr>
        <w:t>Theo đề nghị của</w:t>
      </w:r>
      <w:r w:rsidR="003F422F">
        <w:rPr>
          <w:color w:val="000000"/>
          <w:sz w:val="28"/>
          <w:szCs w:val="28"/>
          <w:lang w:val="en-US"/>
        </w:rPr>
        <w:t xml:space="preserve"> </w:t>
      </w:r>
      <w:r w:rsidR="003F422F">
        <w:rPr>
          <w:i/>
          <w:iCs/>
          <w:color w:val="000000"/>
          <w:sz w:val="28"/>
          <w:szCs w:val="28"/>
          <w:lang w:val="en-US"/>
        </w:rPr>
        <w:t>…………………………………..</w:t>
      </w:r>
      <w:r w:rsidRPr="003F422F">
        <w:rPr>
          <w:i/>
          <w:iCs/>
          <w:color w:val="000000"/>
          <w:sz w:val="28"/>
          <w:szCs w:val="28"/>
        </w:rPr>
        <w:t>.(</w:t>
      </w:r>
      <w:r w:rsidR="00E77468" w:rsidRPr="003F422F">
        <w:rPr>
          <w:i/>
          <w:iCs/>
          <w:color w:val="000000"/>
          <w:sz w:val="28"/>
          <w:szCs w:val="28"/>
          <w:lang w:val="en-US"/>
        </w:rPr>
        <w:t>4</w:t>
      </w:r>
      <w:r w:rsidRPr="003F422F">
        <w:rPr>
          <w:i/>
          <w:iCs/>
          <w:color w:val="000000"/>
          <w:sz w:val="28"/>
          <w:szCs w:val="28"/>
        </w:rPr>
        <w:t>)…</w:t>
      </w:r>
      <w:r w:rsidRPr="003F422F">
        <w:rPr>
          <w:i/>
          <w:iCs/>
          <w:color w:val="000000"/>
          <w:sz w:val="28"/>
          <w:szCs w:val="28"/>
          <w:lang w:val="en-US"/>
        </w:rPr>
        <w:t>……………………</w:t>
      </w:r>
      <w:r w:rsidR="003F422F">
        <w:rPr>
          <w:i/>
          <w:iCs/>
          <w:color w:val="000000"/>
          <w:sz w:val="28"/>
          <w:szCs w:val="28"/>
          <w:lang w:val="en-US"/>
        </w:rPr>
        <w:t>….</w:t>
      </w:r>
    </w:p>
    <w:p w14:paraId="746C3898" w14:textId="3182F7A4" w:rsidR="007C617B" w:rsidRPr="00B73757" w:rsidRDefault="007C617B" w:rsidP="00EE1565">
      <w:pPr>
        <w:spacing w:before="120" w:after="120" w:line="320" w:lineRule="atLeast"/>
        <w:jc w:val="center"/>
        <w:rPr>
          <w:b/>
          <w:color w:val="000000"/>
          <w:sz w:val="28"/>
          <w:szCs w:val="28"/>
          <w:lang w:val="en-US"/>
        </w:rPr>
      </w:pPr>
      <w:r w:rsidRPr="00B73757">
        <w:rPr>
          <w:b/>
          <w:color w:val="000000"/>
          <w:sz w:val="28"/>
          <w:szCs w:val="28"/>
        </w:rPr>
        <w:t>QUYẾT ĐỊNH:</w:t>
      </w:r>
    </w:p>
    <w:p w14:paraId="76C40353" w14:textId="25D74D0F" w:rsidR="007C617B" w:rsidRPr="003F422F" w:rsidRDefault="007C617B" w:rsidP="00EE1565">
      <w:pPr>
        <w:spacing w:before="120" w:after="120" w:line="320" w:lineRule="atLeast"/>
        <w:jc w:val="both"/>
        <w:rPr>
          <w:color w:val="000000"/>
          <w:sz w:val="28"/>
          <w:szCs w:val="28"/>
          <w:lang w:val="en-US"/>
        </w:rPr>
      </w:pPr>
      <w:r w:rsidRPr="00B73757">
        <w:rPr>
          <w:b/>
          <w:color w:val="000000"/>
          <w:sz w:val="28"/>
          <w:szCs w:val="28"/>
        </w:rPr>
        <w:tab/>
        <w:t>Điều 1</w:t>
      </w:r>
      <w:r w:rsidRPr="00B73757">
        <w:rPr>
          <w:color w:val="000000"/>
          <w:sz w:val="28"/>
          <w:szCs w:val="28"/>
        </w:rPr>
        <w:t xml:space="preserve">: Kiểm tra định kỳ/đột xuất công tác </w:t>
      </w:r>
      <w:r w:rsidRPr="00B73757">
        <w:rPr>
          <w:color w:val="000000"/>
          <w:spacing w:val="-6"/>
          <w:sz w:val="28"/>
          <w:szCs w:val="28"/>
        </w:rPr>
        <w:t xml:space="preserve">trực sẵn sàng chữa cháy, cứu nạn, cứu hộ </w:t>
      </w:r>
      <w:r w:rsidR="005A594C">
        <w:rPr>
          <w:color w:val="000000"/>
          <w:sz w:val="28"/>
          <w:szCs w:val="28"/>
          <w:lang w:val="en-US"/>
        </w:rPr>
        <w:t>tại</w:t>
      </w:r>
      <w:r w:rsidRPr="003F422F">
        <w:rPr>
          <w:color w:val="000000"/>
          <w:sz w:val="28"/>
          <w:szCs w:val="28"/>
        </w:rPr>
        <w:t>…………. ……………………………</w:t>
      </w:r>
      <w:r w:rsidRPr="003F422F">
        <w:rPr>
          <w:color w:val="000000"/>
          <w:sz w:val="28"/>
          <w:szCs w:val="28"/>
          <w:lang w:val="en-US"/>
        </w:rPr>
        <w:t>(</w:t>
      </w:r>
      <w:r w:rsidR="00584345" w:rsidRPr="003F422F">
        <w:rPr>
          <w:color w:val="000000"/>
          <w:sz w:val="28"/>
          <w:szCs w:val="28"/>
          <w:lang w:val="en-US"/>
        </w:rPr>
        <w:t>5</w:t>
      </w:r>
      <w:r w:rsidRPr="003F422F">
        <w:rPr>
          <w:color w:val="000000"/>
          <w:sz w:val="28"/>
          <w:szCs w:val="28"/>
          <w:lang w:val="en-US"/>
        </w:rPr>
        <w:t>)</w:t>
      </w:r>
      <w:r w:rsidRPr="003F422F">
        <w:rPr>
          <w:color w:val="000000"/>
          <w:sz w:val="28"/>
          <w:szCs w:val="28"/>
        </w:rPr>
        <w:t>…</w:t>
      </w:r>
      <w:r w:rsidRPr="003F422F">
        <w:rPr>
          <w:color w:val="000000"/>
          <w:sz w:val="28"/>
          <w:szCs w:val="28"/>
          <w:lang w:val="en-US"/>
        </w:rPr>
        <w:t>……………………………</w:t>
      </w:r>
    </w:p>
    <w:p w14:paraId="58C06B7B" w14:textId="754D0973" w:rsidR="007C617B" w:rsidRPr="003F422F" w:rsidRDefault="007C617B" w:rsidP="00EE1565">
      <w:pPr>
        <w:spacing w:before="120" w:after="120" w:line="320" w:lineRule="atLeast"/>
        <w:rPr>
          <w:color w:val="000000"/>
          <w:sz w:val="28"/>
          <w:szCs w:val="28"/>
          <w:lang w:val="en-US"/>
        </w:rPr>
      </w:pPr>
      <w:r w:rsidRPr="00B73757">
        <w:rPr>
          <w:color w:val="000000"/>
          <w:sz w:val="28"/>
          <w:szCs w:val="28"/>
        </w:rPr>
        <w:tab/>
        <w:t xml:space="preserve">Thời gian kiểm tra: </w:t>
      </w:r>
      <w:r w:rsidR="005B368C">
        <w:rPr>
          <w:color w:val="000000"/>
          <w:sz w:val="28"/>
          <w:szCs w:val="28"/>
          <w:lang w:val="en-US"/>
        </w:rPr>
        <w:t>từ ngày</w:t>
      </w:r>
      <w:r w:rsidR="003F422F">
        <w:rPr>
          <w:color w:val="000000"/>
          <w:sz w:val="28"/>
          <w:szCs w:val="28"/>
          <w:lang w:val="en-US"/>
        </w:rPr>
        <w:t>…</w:t>
      </w:r>
      <w:r w:rsidR="00603D31">
        <w:rPr>
          <w:color w:val="000000"/>
          <w:sz w:val="28"/>
          <w:szCs w:val="28"/>
          <w:lang w:val="en-US"/>
        </w:rPr>
        <w:t>tháng</w:t>
      </w:r>
      <w:r w:rsidR="003F422F">
        <w:rPr>
          <w:color w:val="000000"/>
          <w:sz w:val="28"/>
          <w:szCs w:val="28"/>
          <w:lang w:val="en-US"/>
        </w:rPr>
        <w:t>…</w:t>
      </w:r>
      <w:r w:rsidR="00603D31">
        <w:rPr>
          <w:color w:val="000000"/>
          <w:sz w:val="28"/>
          <w:szCs w:val="28"/>
          <w:lang w:val="en-US"/>
        </w:rPr>
        <w:t>năm</w:t>
      </w:r>
      <w:r w:rsidR="003F422F">
        <w:rPr>
          <w:color w:val="000000"/>
          <w:sz w:val="28"/>
          <w:szCs w:val="28"/>
          <w:lang w:val="en-US"/>
        </w:rPr>
        <w:t>…</w:t>
      </w:r>
      <w:r w:rsidR="005B368C">
        <w:rPr>
          <w:color w:val="000000"/>
          <w:sz w:val="28"/>
          <w:szCs w:val="28"/>
          <w:lang w:val="en-US"/>
        </w:rPr>
        <w:t xml:space="preserve">đến </w:t>
      </w:r>
      <w:r w:rsidR="00603D31">
        <w:rPr>
          <w:color w:val="000000"/>
          <w:sz w:val="28"/>
          <w:szCs w:val="28"/>
          <w:lang w:val="en-US"/>
        </w:rPr>
        <w:t>ngày</w:t>
      </w:r>
      <w:r w:rsidR="003F422F">
        <w:rPr>
          <w:color w:val="000000"/>
          <w:sz w:val="28"/>
          <w:szCs w:val="28"/>
          <w:lang w:val="en-US"/>
        </w:rPr>
        <w:t>…</w:t>
      </w:r>
      <w:r w:rsidR="00603D31">
        <w:rPr>
          <w:color w:val="000000"/>
          <w:sz w:val="28"/>
          <w:szCs w:val="28"/>
          <w:lang w:val="en-US"/>
        </w:rPr>
        <w:t>tháng</w:t>
      </w:r>
      <w:r w:rsidR="003F422F">
        <w:rPr>
          <w:color w:val="000000"/>
          <w:sz w:val="28"/>
          <w:szCs w:val="28"/>
          <w:lang w:val="en-US"/>
        </w:rPr>
        <w:t>…</w:t>
      </w:r>
      <w:r w:rsidR="00603D31">
        <w:rPr>
          <w:color w:val="000000"/>
          <w:sz w:val="28"/>
          <w:szCs w:val="28"/>
          <w:lang w:val="en-US"/>
        </w:rPr>
        <w:t>năm</w:t>
      </w:r>
      <w:r w:rsidR="003F422F">
        <w:rPr>
          <w:color w:val="000000"/>
          <w:sz w:val="28"/>
          <w:szCs w:val="28"/>
          <w:lang w:val="en-US"/>
        </w:rPr>
        <w:t>…</w:t>
      </w:r>
    </w:p>
    <w:p w14:paraId="68E82FEA" w14:textId="77777777" w:rsidR="007C617B" w:rsidRPr="00B73757" w:rsidRDefault="007C617B" w:rsidP="00EE1565">
      <w:pPr>
        <w:spacing w:before="120" w:after="120" w:line="320" w:lineRule="atLeast"/>
        <w:jc w:val="both"/>
        <w:rPr>
          <w:color w:val="000000"/>
          <w:sz w:val="28"/>
          <w:szCs w:val="28"/>
        </w:rPr>
      </w:pPr>
      <w:r w:rsidRPr="00B73757">
        <w:rPr>
          <w:color w:val="000000"/>
          <w:sz w:val="28"/>
          <w:szCs w:val="28"/>
        </w:rPr>
        <w:tab/>
      </w:r>
      <w:r w:rsidRPr="00B73757">
        <w:rPr>
          <w:b/>
          <w:color w:val="000000"/>
          <w:sz w:val="28"/>
          <w:szCs w:val="28"/>
        </w:rPr>
        <w:t>Điều 2</w:t>
      </w:r>
      <w:r w:rsidRPr="00B73757">
        <w:rPr>
          <w:color w:val="000000"/>
          <w:sz w:val="28"/>
          <w:szCs w:val="28"/>
        </w:rPr>
        <w:t xml:space="preserve">: Thành lập </w:t>
      </w:r>
      <w:r w:rsidRPr="00B73757">
        <w:rPr>
          <w:color w:val="000000"/>
          <w:sz w:val="28"/>
          <w:szCs w:val="28"/>
          <w:lang w:val="en-US"/>
        </w:rPr>
        <w:t>Đ</w:t>
      </w:r>
      <w:r w:rsidRPr="00B73757">
        <w:rPr>
          <w:color w:val="000000"/>
          <w:sz w:val="28"/>
          <w:szCs w:val="28"/>
        </w:rPr>
        <w:t>oàn kiểm tra công tác trực sẵn sàng chữa cháy, cứu nạn, cứu hộ gồm các đồng chí có tên dưới đây:</w:t>
      </w:r>
    </w:p>
    <w:p w14:paraId="2E8302DE" w14:textId="7E8AFC64" w:rsidR="007C617B" w:rsidRPr="00B73757" w:rsidRDefault="007C617B" w:rsidP="00EE1565">
      <w:pPr>
        <w:numPr>
          <w:ilvl w:val="0"/>
          <w:numId w:val="1"/>
        </w:numPr>
        <w:spacing w:before="120" w:after="120" w:line="320" w:lineRule="atLeast"/>
        <w:jc w:val="both"/>
        <w:rPr>
          <w:color w:val="000000"/>
          <w:sz w:val="28"/>
          <w:szCs w:val="28"/>
        </w:rPr>
      </w:pPr>
      <w:r w:rsidRPr="00B73757">
        <w:rPr>
          <w:color w:val="000000"/>
          <w:sz w:val="28"/>
          <w:szCs w:val="28"/>
        </w:rPr>
        <w:t>Đ</w:t>
      </w:r>
      <w:r w:rsidRPr="00B73757">
        <w:rPr>
          <w:color w:val="000000"/>
          <w:sz w:val="28"/>
          <w:szCs w:val="28"/>
          <w:lang w:val="en-US"/>
        </w:rPr>
        <w:t>ồng chí</w:t>
      </w:r>
      <w:r w:rsidRPr="00FE77F5">
        <w:rPr>
          <w:color w:val="000000"/>
          <w:sz w:val="28"/>
          <w:szCs w:val="28"/>
        </w:rPr>
        <w:t xml:space="preserve"> ……………</w:t>
      </w:r>
      <w:r w:rsidRPr="00FE77F5">
        <w:rPr>
          <w:color w:val="000000"/>
          <w:sz w:val="28"/>
          <w:szCs w:val="28"/>
          <w:lang w:val="en-US"/>
        </w:rPr>
        <w:t>…………….…….</w:t>
      </w:r>
      <w:r w:rsidRPr="00FE77F5">
        <w:rPr>
          <w:color w:val="000000"/>
          <w:sz w:val="28"/>
          <w:szCs w:val="28"/>
        </w:rPr>
        <w:t>………</w:t>
      </w:r>
      <w:r w:rsidRPr="00FE77F5">
        <w:rPr>
          <w:color w:val="000000"/>
          <w:sz w:val="28"/>
          <w:szCs w:val="28"/>
          <w:lang w:val="en-US"/>
        </w:rPr>
        <w:t>……</w:t>
      </w:r>
      <w:r w:rsidRPr="00FE77F5">
        <w:rPr>
          <w:color w:val="000000"/>
          <w:sz w:val="28"/>
          <w:szCs w:val="28"/>
        </w:rPr>
        <w:t>.</w:t>
      </w:r>
      <w:r w:rsidRPr="00FE77F5">
        <w:rPr>
          <w:color w:val="000000"/>
          <w:sz w:val="28"/>
          <w:szCs w:val="28"/>
          <w:lang w:val="en-US"/>
        </w:rPr>
        <w:t>,</w:t>
      </w:r>
      <w:r w:rsidRPr="00B73757">
        <w:rPr>
          <w:color w:val="000000"/>
          <w:sz w:val="28"/>
          <w:szCs w:val="28"/>
        </w:rPr>
        <w:t xml:space="preserve"> Trưởng đoàn;</w:t>
      </w:r>
    </w:p>
    <w:p w14:paraId="7311D6D6" w14:textId="5C81B3C5" w:rsidR="007C617B" w:rsidRPr="00B73757" w:rsidRDefault="007C617B" w:rsidP="00EE1565">
      <w:pPr>
        <w:numPr>
          <w:ilvl w:val="0"/>
          <w:numId w:val="1"/>
        </w:numPr>
        <w:spacing w:before="120" w:after="120" w:line="320" w:lineRule="atLeast"/>
        <w:jc w:val="both"/>
        <w:rPr>
          <w:color w:val="000000"/>
          <w:sz w:val="28"/>
          <w:szCs w:val="28"/>
        </w:rPr>
      </w:pPr>
      <w:r w:rsidRPr="00B73757">
        <w:rPr>
          <w:color w:val="000000"/>
          <w:sz w:val="28"/>
          <w:szCs w:val="28"/>
        </w:rPr>
        <w:t>Đ</w:t>
      </w:r>
      <w:r w:rsidRPr="00B73757">
        <w:rPr>
          <w:color w:val="000000"/>
          <w:sz w:val="28"/>
          <w:szCs w:val="28"/>
          <w:lang w:val="en-US"/>
        </w:rPr>
        <w:t>ồng chí</w:t>
      </w:r>
      <w:r w:rsidRPr="00B73757">
        <w:rPr>
          <w:color w:val="000000"/>
          <w:sz w:val="28"/>
          <w:szCs w:val="28"/>
        </w:rPr>
        <w:t xml:space="preserve"> </w:t>
      </w:r>
      <w:r w:rsidR="00FE77F5" w:rsidRPr="00FE77F5">
        <w:rPr>
          <w:color w:val="000000"/>
          <w:sz w:val="28"/>
          <w:szCs w:val="28"/>
        </w:rPr>
        <w:t>……………</w:t>
      </w:r>
      <w:r w:rsidR="00FE77F5" w:rsidRPr="00FE77F5">
        <w:rPr>
          <w:color w:val="000000"/>
          <w:sz w:val="28"/>
          <w:szCs w:val="28"/>
          <w:lang w:val="en-US"/>
        </w:rPr>
        <w:t>…………….…….</w:t>
      </w:r>
      <w:r w:rsidR="00FE77F5" w:rsidRPr="00FE77F5">
        <w:rPr>
          <w:color w:val="000000"/>
          <w:sz w:val="28"/>
          <w:szCs w:val="28"/>
        </w:rPr>
        <w:t>………</w:t>
      </w:r>
      <w:r w:rsidR="00FE77F5" w:rsidRPr="00FE77F5">
        <w:rPr>
          <w:color w:val="000000"/>
          <w:sz w:val="28"/>
          <w:szCs w:val="28"/>
          <w:lang w:val="en-US"/>
        </w:rPr>
        <w:t>……</w:t>
      </w:r>
      <w:r w:rsidR="00FE77F5" w:rsidRPr="00FE77F5">
        <w:rPr>
          <w:color w:val="000000"/>
          <w:sz w:val="28"/>
          <w:szCs w:val="28"/>
        </w:rPr>
        <w:t>.</w:t>
      </w:r>
      <w:r w:rsidRPr="00B73757">
        <w:rPr>
          <w:color w:val="000000"/>
          <w:sz w:val="28"/>
          <w:szCs w:val="28"/>
          <w:lang w:val="en-US"/>
        </w:rPr>
        <w:t>,</w:t>
      </w:r>
      <w:r w:rsidRPr="00B73757">
        <w:rPr>
          <w:color w:val="000000"/>
          <w:sz w:val="28"/>
          <w:szCs w:val="28"/>
        </w:rPr>
        <w:t xml:space="preserve"> Thành viên;</w:t>
      </w:r>
    </w:p>
    <w:p w14:paraId="08A876D3" w14:textId="7CE24B6E" w:rsidR="00FE77F5" w:rsidRPr="00FE77F5" w:rsidRDefault="00D70D27" w:rsidP="00EE1565">
      <w:pPr>
        <w:spacing w:before="120" w:after="120" w:line="320" w:lineRule="atLeast"/>
        <w:ind w:left="1069" w:hanging="360"/>
        <w:jc w:val="both"/>
        <w:rPr>
          <w:color w:val="000000"/>
          <w:sz w:val="28"/>
          <w:szCs w:val="28"/>
          <w:lang w:val="en-US"/>
        </w:rPr>
      </w:pPr>
      <w:r w:rsidRPr="00D70D27">
        <w:rPr>
          <w:color w:val="000000"/>
          <w:sz w:val="28"/>
          <w:szCs w:val="28"/>
          <w:lang w:val="en-US"/>
        </w:rPr>
        <w:t>3</w:t>
      </w:r>
      <w:r w:rsidR="00FE77F5" w:rsidRPr="00FE77F5">
        <w:rPr>
          <w:color w:val="000000"/>
          <w:sz w:val="28"/>
          <w:szCs w:val="28"/>
        </w:rPr>
        <w:t>……………</w:t>
      </w:r>
      <w:r w:rsidR="00FE77F5" w:rsidRPr="00FE77F5">
        <w:rPr>
          <w:color w:val="000000"/>
          <w:sz w:val="28"/>
          <w:szCs w:val="28"/>
          <w:lang w:val="en-US"/>
        </w:rPr>
        <w:t>…………….…….</w:t>
      </w:r>
      <w:r w:rsidR="00FE77F5" w:rsidRPr="00FE77F5">
        <w:rPr>
          <w:color w:val="000000"/>
          <w:sz w:val="28"/>
          <w:szCs w:val="28"/>
        </w:rPr>
        <w:t>………</w:t>
      </w:r>
      <w:r w:rsidR="00FE77F5" w:rsidRPr="00FE77F5">
        <w:rPr>
          <w:color w:val="000000"/>
          <w:sz w:val="28"/>
          <w:szCs w:val="28"/>
          <w:lang w:val="en-US"/>
        </w:rPr>
        <w:t>……</w:t>
      </w:r>
      <w:r w:rsidR="00FE77F5">
        <w:rPr>
          <w:color w:val="000000"/>
          <w:sz w:val="28"/>
          <w:szCs w:val="28"/>
        </w:rPr>
        <w:t>…</w:t>
      </w:r>
      <w:r w:rsidR="00FE77F5">
        <w:rPr>
          <w:color w:val="000000"/>
          <w:sz w:val="28"/>
          <w:szCs w:val="28"/>
          <w:lang w:val="en-US"/>
        </w:rPr>
        <w:t>…………………………...</w:t>
      </w:r>
    </w:p>
    <w:p w14:paraId="57E1B66C" w14:textId="7CA608B1" w:rsidR="007C617B" w:rsidRPr="00B73757" w:rsidRDefault="007C617B" w:rsidP="00EE1565">
      <w:pPr>
        <w:spacing w:before="120" w:after="120" w:line="320" w:lineRule="atLeast"/>
        <w:ind w:firstLine="709"/>
        <w:jc w:val="both"/>
        <w:rPr>
          <w:color w:val="000000"/>
          <w:sz w:val="28"/>
          <w:szCs w:val="28"/>
        </w:rPr>
      </w:pPr>
      <w:r w:rsidRPr="00B73757">
        <w:rPr>
          <w:b/>
          <w:color w:val="000000"/>
          <w:sz w:val="28"/>
          <w:szCs w:val="28"/>
        </w:rPr>
        <w:t>Điều 3</w:t>
      </w:r>
      <w:r w:rsidRPr="00B73757">
        <w:rPr>
          <w:color w:val="000000"/>
          <w:sz w:val="28"/>
          <w:szCs w:val="28"/>
        </w:rPr>
        <w:t>: Đoàn kiểm tra có trách nhiệm kiểm tra công tác trực sẵn sàng chữa cháy, cứu nạn, cứu hộ</w:t>
      </w:r>
      <w:r w:rsidRPr="00B73757">
        <w:rPr>
          <w:color w:val="000000"/>
          <w:sz w:val="28"/>
          <w:szCs w:val="28"/>
          <w:lang w:val="en-US"/>
        </w:rPr>
        <w:t xml:space="preserve"> </w:t>
      </w:r>
      <w:r w:rsidR="00280E19">
        <w:rPr>
          <w:color w:val="000000"/>
          <w:sz w:val="28"/>
          <w:szCs w:val="28"/>
          <w:lang w:val="en-US"/>
        </w:rPr>
        <w:t xml:space="preserve">đối với </w:t>
      </w:r>
      <w:r w:rsidRPr="00B73757">
        <w:rPr>
          <w:color w:val="000000"/>
          <w:sz w:val="28"/>
          <w:szCs w:val="28"/>
        </w:rPr>
        <w:t xml:space="preserve">các đơn vị tại Điều 1 </w:t>
      </w:r>
      <w:r w:rsidRPr="00B73757">
        <w:rPr>
          <w:color w:val="000000"/>
          <w:sz w:val="28"/>
          <w:szCs w:val="28"/>
          <w:lang w:val="en-US"/>
        </w:rPr>
        <w:t>theo quy định.</w:t>
      </w:r>
      <w:r w:rsidRPr="00B73757">
        <w:rPr>
          <w:color w:val="000000"/>
          <w:sz w:val="28"/>
          <w:szCs w:val="28"/>
        </w:rPr>
        <w:t xml:space="preserve"> </w:t>
      </w:r>
    </w:p>
    <w:p w14:paraId="09203996" w14:textId="4F243F1D" w:rsidR="007C617B" w:rsidRPr="00B73757" w:rsidRDefault="007C617B" w:rsidP="00EE1565">
      <w:pPr>
        <w:spacing w:before="120" w:after="120" w:line="320" w:lineRule="atLeast"/>
        <w:jc w:val="both"/>
        <w:rPr>
          <w:color w:val="000000"/>
          <w:sz w:val="28"/>
          <w:szCs w:val="28"/>
          <w:lang w:val="en-US"/>
        </w:rPr>
      </w:pPr>
      <w:r w:rsidRPr="00B73757">
        <w:rPr>
          <w:color w:val="000000"/>
          <w:sz w:val="28"/>
          <w:szCs w:val="28"/>
        </w:rPr>
        <w:tab/>
      </w:r>
      <w:r w:rsidRPr="00B73757">
        <w:rPr>
          <w:b/>
          <w:color w:val="000000"/>
          <w:sz w:val="28"/>
          <w:szCs w:val="28"/>
        </w:rPr>
        <w:t>Điều 4</w:t>
      </w:r>
      <w:r w:rsidRPr="00B73757">
        <w:rPr>
          <w:color w:val="000000"/>
          <w:sz w:val="28"/>
          <w:szCs w:val="28"/>
        </w:rPr>
        <w:t>: Quyết định này có hiệu lực kể từ ngày ký. Đoàn kiểm tra tự giải thể khi hoàn thành nhiệm vụ.</w:t>
      </w:r>
      <w:r w:rsidRPr="00B73757">
        <w:rPr>
          <w:color w:val="000000"/>
          <w:sz w:val="28"/>
          <w:szCs w:val="28"/>
          <w:lang w:val="en-US"/>
        </w:rPr>
        <w:t xml:space="preserve"> </w:t>
      </w:r>
      <w:r w:rsidRPr="00B73757">
        <w:rPr>
          <w:color w:val="000000"/>
          <w:sz w:val="28"/>
          <w:szCs w:val="28"/>
        </w:rPr>
        <w:t>Các đồng chí có tên nêu tại Điều 2</w:t>
      </w:r>
      <w:r w:rsidRPr="00B73757">
        <w:rPr>
          <w:color w:val="000000"/>
          <w:sz w:val="28"/>
          <w:szCs w:val="28"/>
          <w:lang w:val="en-US"/>
        </w:rPr>
        <w:t xml:space="preserve">, Thủ trưởng </w:t>
      </w:r>
      <w:r w:rsidR="003D13E9">
        <w:rPr>
          <w:color w:val="000000"/>
          <w:sz w:val="28"/>
          <w:szCs w:val="28"/>
          <w:lang w:val="en-US"/>
        </w:rPr>
        <w:t>đơn vị</w:t>
      </w:r>
      <w:r w:rsidRPr="00B73757">
        <w:rPr>
          <w:color w:val="000000"/>
          <w:sz w:val="28"/>
          <w:szCs w:val="28"/>
          <w:lang w:val="en-US"/>
        </w:rPr>
        <w:t xml:space="preserve"> được kiểm tra</w:t>
      </w:r>
      <w:r w:rsidRPr="00B73757">
        <w:rPr>
          <w:color w:val="000000"/>
          <w:sz w:val="28"/>
          <w:szCs w:val="28"/>
        </w:rPr>
        <w:t xml:space="preserve"> chịu trách nhiệm thi hành Quyết định này./.</w:t>
      </w:r>
    </w:p>
    <w:tbl>
      <w:tblPr>
        <w:tblW w:w="9464" w:type="dxa"/>
        <w:tblLook w:val="04A0" w:firstRow="1" w:lastRow="0" w:firstColumn="1" w:lastColumn="0" w:noHBand="0" w:noVBand="1"/>
      </w:tblPr>
      <w:tblGrid>
        <w:gridCol w:w="2093"/>
        <w:gridCol w:w="1256"/>
        <w:gridCol w:w="6115"/>
      </w:tblGrid>
      <w:tr w:rsidR="007C617B" w:rsidRPr="009F5E4D" w14:paraId="06C67EB9" w14:textId="77777777" w:rsidTr="005673B1">
        <w:tc>
          <w:tcPr>
            <w:tcW w:w="2093" w:type="dxa"/>
            <w:shd w:val="clear" w:color="auto" w:fill="auto"/>
          </w:tcPr>
          <w:p w14:paraId="344DD5A2" w14:textId="77777777" w:rsidR="007C617B" w:rsidRPr="00C63DD6" w:rsidRDefault="007C617B" w:rsidP="005673B1">
            <w:pPr>
              <w:spacing w:before="120"/>
              <w:rPr>
                <w:b/>
                <w:i/>
                <w:color w:val="000000"/>
              </w:rPr>
            </w:pPr>
            <w:r w:rsidRPr="00C63DD6">
              <w:rPr>
                <w:b/>
                <w:i/>
                <w:color w:val="000000"/>
              </w:rPr>
              <w:t>Nơi nhận:</w:t>
            </w:r>
          </w:p>
          <w:p w14:paraId="29096CCA" w14:textId="77777777" w:rsidR="007C617B" w:rsidRPr="00C63DD6" w:rsidRDefault="007C617B" w:rsidP="005673B1">
            <w:pPr>
              <w:rPr>
                <w:color w:val="000000"/>
              </w:rPr>
            </w:pPr>
            <w:r w:rsidRPr="00C63DD6">
              <w:rPr>
                <w:color w:val="000000"/>
              </w:rPr>
              <w:t>- Như Điều 4;</w:t>
            </w:r>
          </w:p>
          <w:p w14:paraId="699F390D" w14:textId="77777777" w:rsidR="007C617B" w:rsidRPr="00C63DD6" w:rsidRDefault="007C617B" w:rsidP="005673B1">
            <w:pPr>
              <w:rPr>
                <w:color w:val="000000"/>
              </w:rPr>
            </w:pPr>
            <w:r w:rsidRPr="00C63DD6">
              <w:rPr>
                <w:color w:val="000000"/>
              </w:rPr>
              <w:t>- ………………;</w:t>
            </w:r>
          </w:p>
          <w:p w14:paraId="1C5CA65B" w14:textId="77777777" w:rsidR="007C617B" w:rsidRPr="00C63DD6" w:rsidRDefault="007C617B" w:rsidP="005673B1">
            <w:pPr>
              <w:rPr>
                <w:color w:val="000000"/>
              </w:rPr>
            </w:pPr>
            <w:r w:rsidRPr="00C63DD6">
              <w:rPr>
                <w:color w:val="000000"/>
              </w:rPr>
              <w:t xml:space="preserve">- Lưu: VT, …... </w:t>
            </w:r>
          </w:p>
          <w:p w14:paraId="2966A37D" w14:textId="77777777" w:rsidR="007C617B" w:rsidRPr="00C63DD6" w:rsidRDefault="007C617B" w:rsidP="005673B1">
            <w:pPr>
              <w:rPr>
                <w:color w:val="000000"/>
                <w:szCs w:val="28"/>
              </w:rPr>
            </w:pPr>
          </w:p>
        </w:tc>
        <w:tc>
          <w:tcPr>
            <w:tcW w:w="1256" w:type="dxa"/>
            <w:shd w:val="clear" w:color="auto" w:fill="auto"/>
          </w:tcPr>
          <w:p w14:paraId="619AAF40" w14:textId="77777777" w:rsidR="007C617B" w:rsidRPr="00C63DD6" w:rsidRDefault="007C617B" w:rsidP="005673B1">
            <w:pPr>
              <w:rPr>
                <w:color w:val="000000"/>
                <w:szCs w:val="28"/>
              </w:rPr>
            </w:pPr>
          </w:p>
        </w:tc>
        <w:tc>
          <w:tcPr>
            <w:tcW w:w="6115" w:type="dxa"/>
            <w:shd w:val="clear" w:color="auto" w:fill="auto"/>
          </w:tcPr>
          <w:p w14:paraId="064216FA" w14:textId="068DC888" w:rsidR="007C617B" w:rsidRPr="00AE42A6" w:rsidRDefault="00C62037" w:rsidP="005673B1">
            <w:pPr>
              <w:spacing w:before="120"/>
              <w:jc w:val="center"/>
              <w:rPr>
                <w:color w:val="000000"/>
                <w:sz w:val="26"/>
                <w:szCs w:val="26"/>
                <w:vertAlign w:val="superscript"/>
                <w:lang w:val="en-US"/>
              </w:rPr>
            </w:pPr>
            <w:r w:rsidRPr="00AE42A6">
              <w:rPr>
                <w:color w:val="000000"/>
                <w:sz w:val="26"/>
                <w:szCs w:val="26"/>
                <w:lang w:val="en-US"/>
              </w:rPr>
              <w:t>………………(6)………………</w:t>
            </w:r>
          </w:p>
          <w:p w14:paraId="3ABD3B26" w14:textId="77777777" w:rsidR="007C617B" w:rsidRPr="00C63DD6" w:rsidRDefault="007C617B" w:rsidP="00461B35">
            <w:pPr>
              <w:rPr>
                <w:i/>
                <w:color w:val="000000"/>
                <w:szCs w:val="28"/>
                <w:lang w:val="en-US"/>
              </w:rPr>
            </w:pPr>
          </w:p>
          <w:p w14:paraId="0892E777" w14:textId="2F3042EA" w:rsidR="007C617B" w:rsidRPr="00C63DD6" w:rsidRDefault="007C617B" w:rsidP="005673B1">
            <w:pPr>
              <w:jc w:val="center"/>
              <w:rPr>
                <w:b/>
                <w:bCs/>
                <w:iCs/>
                <w:color w:val="000000"/>
                <w:szCs w:val="28"/>
                <w:lang w:val="en-US"/>
              </w:rPr>
            </w:pPr>
          </w:p>
        </w:tc>
      </w:tr>
    </w:tbl>
    <w:p w14:paraId="5A8BD4EA" w14:textId="77777777" w:rsidR="007C617B" w:rsidRPr="00EE1565" w:rsidRDefault="007C617B" w:rsidP="007C617B">
      <w:pPr>
        <w:rPr>
          <w:b/>
          <w:i/>
          <w:color w:val="000000"/>
        </w:rPr>
      </w:pPr>
      <w:r w:rsidRPr="00EE1565">
        <w:rPr>
          <w:b/>
          <w:i/>
          <w:color w:val="000000"/>
        </w:rPr>
        <w:t xml:space="preserve">Ghi chú: </w:t>
      </w:r>
    </w:p>
    <w:p w14:paraId="4173F3F1" w14:textId="77777777" w:rsidR="007C617B" w:rsidRPr="00EE1565" w:rsidRDefault="007C617B" w:rsidP="007C617B">
      <w:pPr>
        <w:pStyle w:val="FootnoteText"/>
        <w:spacing w:before="0" w:line="240" w:lineRule="auto"/>
        <w:rPr>
          <w:color w:val="000000"/>
          <w:sz w:val="24"/>
          <w:szCs w:val="24"/>
          <w:lang w:val="vi-VN"/>
        </w:rPr>
      </w:pPr>
      <w:r w:rsidRPr="00EE1565">
        <w:rPr>
          <w:color w:val="000000"/>
          <w:sz w:val="24"/>
          <w:szCs w:val="24"/>
          <w:lang w:val="vi-VN"/>
        </w:rPr>
        <w:t>(1) Tên đơn vị chủ quản trực tiếp của đơn vị ban hành quyết định;</w:t>
      </w:r>
    </w:p>
    <w:p w14:paraId="186243B6" w14:textId="77777777" w:rsidR="007C617B" w:rsidRPr="00EE1565" w:rsidRDefault="007C617B" w:rsidP="007C617B">
      <w:pPr>
        <w:pStyle w:val="FootnoteText"/>
        <w:spacing w:before="0" w:line="240" w:lineRule="auto"/>
        <w:rPr>
          <w:color w:val="000000"/>
          <w:sz w:val="24"/>
          <w:szCs w:val="24"/>
          <w:lang w:val="vi-VN"/>
        </w:rPr>
      </w:pPr>
      <w:r w:rsidRPr="00EE1565">
        <w:rPr>
          <w:color w:val="000000"/>
          <w:sz w:val="24"/>
          <w:szCs w:val="24"/>
          <w:lang w:val="vi-VN"/>
        </w:rPr>
        <w:t>(2) Tên đơn vị ban hành quyết định;</w:t>
      </w:r>
    </w:p>
    <w:p w14:paraId="0CCC6AD2" w14:textId="77777777" w:rsidR="007C617B" w:rsidRPr="00EE1565" w:rsidRDefault="007C617B" w:rsidP="007C617B">
      <w:pPr>
        <w:pStyle w:val="FootnoteText"/>
        <w:spacing w:before="0" w:line="240" w:lineRule="auto"/>
        <w:rPr>
          <w:color w:val="000000"/>
          <w:sz w:val="24"/>
          <w:szCs w:val="24"/>
          <w:lang w:val="vi-VN"/>
        </w:rPr>
      </w:pPr>
      <w:r w:rsidRPr="00EE1565">
        <w:rPr>
          <w:color w:val="000000"/>
          <w:sz w:val="24"/>
          <w:szCs w:val="24"/>
          <w:lang w:val="vi-VN"/>
        </w:rPr>
        <w:t>(3) Chức vụ của người có thẩm quyền ban hành quyết định;</w:t>
      </w:r>
    </w:p>
    <w:p w14:paraId="176CD1F4" w14:textId="706434F2" w:rsidR="007C617B" w:rsidRPr="00EE1565" w:rsidRDefault="007C617B" w:rsidP="007C617B">
      <w:pPr>
        <w:pStyle w:val="FootnoteText"/>
        <w:spacing w:before="0" w:line="240" w:lineRule="auto"/>
        <w:rPr>
          <w:color w:val="000000"/>
          <w:sz w:val="24"/>
          <w:szCs w:val="24"/>
          <w:lang w:val="vi-VN"/>
        </w:rPr>
      </w:pPr>
      <w:r w:rsidRPr="00EE1565">
        <w:rPr>
          <w:color w:val="000000"/>
          <w:sz w:val="24"/>
          <w:szCs w:val="24"/>
          <w:lang w:val="vi-VN"/>
        </w:rPr>
        <w:t>(</w:t>
      </w:r>
      <w:r w:rsidR="008E2EC9" w:rsidRPr="00EE1565">
        <w:rPr>
          <w:color w:val="000000"/>
          <w:sz w:val="24"/>
          <w:szCs w:val="24"/>
        </w:rPr>
        <w:t>4</w:t>
      </w:r>
      <w:r w:rsidRPr="00EE1565">
        <w:rPr>
          <w:color w:val="000000"/>
          <w:sz w:val="24"/>
          <w:szCs w:val="24"/>
          <w:lang w:val="vi-VN"/>
        </w:rPr>
        <w:t xml:space="preserve">) </w:t>
      </w:r>
      <w:r w:rsidRPr="00EE1565">
        <w:rPr>
          <w:color w:val="000000"/>
          <w:sz w:val="24"/>
          <w:szCs w:val="24"/>
        </w:rPr>
        <w:t>Tên cơ quan, đơn vị đề nghị;</w:t>
      </w:r>
    </w:p>
    <w:p w14:paraId="22D7EFBA" w14:textId="77777777" w:rsidR="001B2A85" w:rsidRDefault="007C617B" w:rsidP="001B2A85">
      <w:pPr>
        <w:pStyle w:val="FootnoteText"/>
        <w:spacing w:before="0" w:line="240" w:lineRule="auto"/>
        <w:rPr>
          <w:color w:val="000000"/>
          <w:sz w:val="24"/>
          <w:szCs w:val="24"/>
        </w:rPr>
      </w:pPr>
      <w:r w:rsidRPr="00EE1565">
        <w:rPr>
          <w:color w:val="000000"/>
          <w:sz w:val="24"/>
          <w:szCs w:val="24"/>
          <w:lang w:val="vi-VN"/>
        </w:rPr>
        <w:t>(</w:t>
      </w:r>
      <w:r w:rsidR="008E2EC9" w:rsidRPr="00EE1565">
        <w:rPr>
          <w:color w:val="000000"/>
          <w:sz w:val="24"/>
          <w:szCs w:val="24"/>
        </w:rPr>
        <w:t>5</w:t>
      </w:r>
      <w:r w:rsidRPr="00EE1565">
        <w:rPr>
          <w:color w:val="000000"/>
          <w:sz w:val="24"/>
          <w:szCs w:val="24"/>
          <w:lang w:val="vi-VN"/>
        </w:rPr>
        <w:t xml:space="preserve">) </w:t>
      </w:r>
      <w:r w:rsidR="008E2EC9" w:rsidRPr="00EE1565">
        <w:rPr>
          <w:color w:val="000000"/>
          <w:sz w:val="24"/>
          <w:szCs w:val="24"/>
        </w:rPr>
        <w:t>Tên đơn vị</w:t>
      </w:r>
      <w:r w:rsidRPr="00EE1565">
        <w:rPr>
          <w:color w:val="000000"/>
          <w:sz w:val="24"/>
          <w:szCs w:val="24"/>
        </w:rPr>
        <w:t xml:space="preserve"> được kiểm tra;</w:t>
      </w:r>
    </w:p>
    <w:p w14:paraId="4A20945E" w14:textId="2C7F1867" w:rsidR="00C62037" w:rsidRPr="001B2A85" w:rsidRDefault="00C62037" w:rsidP="001B2A85">
      <w:pPr>
        <w:pStyle w:val="FootnoteText"/>
        <w:spacing w:before="0" w:line="240" w:lineRule="auto"/>
        <w:rPr>
          <w:color w:val="000000" w:themeColor="text1"/>
          <w:sz w:val="24"/>
          <w:szCs w:val="24"/>
        </w:rPr>
      </w:pPr>
      <w:r w:rsidRPr="001B2A85">
        <w:rPr>
          <w:color w:val="000000" w:themeColor="text1"/>
          <w:sz w:val="24"/>
          <w:szCs w:val="24"/>
        </w:rPr>
        <w:t>(</w:t>
      </w:r>
      <w:r w:rsidR="001400FF" w:rsidRPr="001B2A85">
        <w:rPr>
          <w:color w:val="000000" w:themeColor="text1"/>
          <w:sz w:val="24"/>
          <w:szCs w:val="24"/>
        </w:rPr>
        <w:t>6) Ký, ghi rõ họ tên, chức vụ và đóng dấu./.</w:t>
      </w:r>
      <w:bookmarkEnd w:id="12"/>
    </w:p>
    <w:p w14:paraId="015E8D5F" w14:textId="35A6EDB6" w:rsidR="00EE1565" w:rsidRPr="00EE1565" w:rsidRDefault="00EE1565" w:rsidP="00EE1565">
      <w:pPr>
        <w:jc w:val="right"/>
        <w:rPr>
          <w:b/>
          <w:color w:val="000000" w:themeColor="text1"/>
          <w:sz w:val="28"/>
          <w:szCs w:val="28"/>
          <w:lang w:val="en-US"/>
        </w:rPr>
      </w:pPr>
      <w:bookmarkStart w:id="13" w:name="_Hlk199232846"/>
      <w:r w:rsidRPr="00EE1565">
        <w:rPr>
          <w:b/>
          <w:color w:val="000000" w:themeColor="text1"/>
          <w:sz w:val="28"/>
          <w:szCs w:val="28"/>
          <w:lang w:val="nl-NL"/>
        </w:rPr>
        <w:lastRenderedPageBreak/>
        <w:t>Mẫu số 06</w:t>
      </w:r>
    </w:p>
    <w:tbl>
      <w:tblPr>
        <w:tblW w:w="9229" w:type="dxa"/>
        <w:jc w:val="center"/>
        <w:tblCellMar>
          <w:top w:w="15" w:type="dxa"/>
          <w:left w:w="15" w:type="dxa"/>
          <w:bottom w:w="15" w:type="dxa"/>
          <w:right w:w="15" w:type="dxa"/>
        </w:tblCellMar>
        <w:tblLook w:val="04A0" w:firstRow="1" w:lastRow="0" w:firstColumn="1" w:lastColumn="0" w:noHBand="0" w:noVBand="1"/>
      </w:tblPr>
      <w:tblGrid>
        <w:gridCol w:w="9229"/>
      </w:tblGrid>
      <w:tr w:rsidR="00EE1565" w:rsidRPr="004D16A6" w14:paraId="566D1F0C" w14:textId="77777777" w:rsidTr="006A5F0E">
        <w:trPr>
          <w:jc w:val="center"/>
        </w:trPr>
        <w:tc>
          <w:tcPr>
            <w:tcW w:w="9229" w:type="dxa"/>
            <w:tcMar>
              <w:top w:w="0" w:type="dxa"/>
              <w:left w:w="108" w:type="dxa"/>
              <w:bottom w:w="0" w:type="dxa"/>
              <w:right w:w="108" w:type="dxa"/>
            </w:tcMar>
          </w:tcPr>
          <w:p w14:paraId="449FD084" w14:textId="77777777" w:rsidR="00EE1565" w:rsidRPr="004D16A6" w:rsidRDefault="00EE1565" w:rsidP="006A5F0E">
            <w:pPr>
              <w:spacing w:before="120"/>
              <w:jc w:val="center"/>
              <w:rPr>
                <w:color w:val="000000" w:themeColor="text1"/>
                <w:spacing w:val="-8"/>
                <w:sz w:val="26"/>
                <w:szCs w:val="26"/>
              </w:rPr>
            </w:pPr>
            <w:r w:rsidRPr="004D16A6">
              <w:rPr>
                <w:b/>
                <w:bCs/>
                <w:color w:val="000000" w:themeColor="text1"/>
                <w:spacing w:val="-8"/>
                <w:sz w:val="26"/>
                <w:szCs w:val="26"/>
              </w:rPr>
              <w:t>CỘNG HÒA XÃ HỘI CHỦ NGHĨA VIỆT NAM</w:t>
            </w:r>
          </w:p>
          <w:p w14:paraId="420F2804" w14:textId="77777777" w:rsidR="00EE1565" w:rsidRPr="004D16A6" w:rsidRDefault="00EE1565" w:rsidP="006A5F0E">
            <w:pPr>
              <w:jc w:val="center"/>
              <w:rPr>
                <w:color w:val="000000" w:themeColor="text1"/>
                <w:sz w:val="28"/>
                <w:szCs w:val="28"/>
              </w:rPr>
            </w:pPr>
            <w:r w:rsidRPr="004D16A6">
              <w:rPr>
                <w:b/>
                <w:bCs/>
                <w:color w:val="000000" w:themeColor="text1"/>
                <w:sz w:val="28"/>
                <w:szCs w:val="28"/>
              </w:rPr>
              <w:t>Độc lập - Tự do - Hạnh phúc</w:t>
            </w:r>
          </w:p>
          <w:p w14:paraId="5216F977" w14:textId="66F5226D" w:rsidR="00EE1565" w:rsidRPr="00EE1565" w:rsidRDefault="00EE1565" w:rsidP="00EE1565">
            <w:pPr>
              <w:jc w:val="center"/>
              <w:rPr>
                <w:color w:val="000000" w:themeColor="text1"/>
                <w:lang w:val="en-US"/>
              </w:rPr>
            </w:pPr>
            <w:r w:rsidRPr="004D16A6">
              <w:rPr>
                <w:noProof/>
                <w:color w:val="000000" w:themeColor="text1"/>
                <w:lang w:val="en-US"/>
              </w:rPr>
              <mc:AlternateContent>
                <mc:Choice Requires="wps">
                  <w:drawing>
                    <wp:anchor distT="0" distB="0" distL="114300" distR="114300" simplePos="0" relativeHeight="251722776" behindDoc="0" locked="0" layoutInCell="1" allowOverlap="1" wp14:anchorId="334D00E0" wp14:editId="2C277255">
                      <wp:simplePos x="0" y="0"/>
                      <wp:positionH relativeFrom="column">
                        <wp:posOffset>1781175</wp:posOffset>
                      </wp:positionH>
                      <wp:positionV relativeFrom="paragraph">
                        <wp:posOffset>18415</wp:posOffset>
                      </wp:positionV>
                      <wp:extent cx="2142067" cy="0"/>
                      <wp:effectExtent l="0" t="0" r="0" b="0"/>
                      <wp:wrapNone/>
                      <wp:docPr id="421919616" name="Straight Connector 17"/>
                      <wp:cNvGraphicFramePr/>
                      <a:graphic xmlns:a="http://schemas.openxmlformats.org/drawingml/2006/main">
                        <a:graphicData uri="http://schemas.microsoft.com/office/word/2010/wordprocessingShape">
                          <wps:wsp>
                            <wps:cNvCnPr/>
                            <wps:spPr>
                              <a:xfrm>
                                <a:off x="0" y="0"/>
                                <a:ext cx="2142067"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1350DBD6" id="Straight Connector 17" o:spid="_x0000_s1026" style="position:absolute;z-index:251722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0.25pt,1.45pt" to="308.9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" strokecolor="black [3200]" strokeweight="1pt">
                      <v:stroke joinstyle="miter"/>
                    </v:line>
                  </w:pict>
                </mc:Fallback>
              </mc:AlternateContent>
            </w:r>
          </w:p>
        </w:tc>
      </w:tr>
    </w:tbl>
    <w:p w14:paraId="06559466" w14:textId="77777777" w:rsidR="00EE1565" w:rsidRDefault="00EE1565" w:rsidP="00026570">
      <w:pPr>
        <w:jc w:val="center"/>
        <w:rPr>
          <w:b/>
          <w:color w:val="000000" w:themeColor="text1"/>
          <w:sz w:val="28"/>
          <w:szCs w:val="28"/>
          <w:lang w:val="en-US"/>
        </w:rPr>
      </w:pPr>
    </w:p>
    <w:p w14:paraId="6BE45760" w14:textId="23621F40" w:rsidR="00026570" w:rsidRPr="009F5E4D" w:rsidRDefault="00026570" w:rsidP="00DF0D9D">
      <w:pPr>
        <w:spacing w:before="120" w:after="120" w:line="320" w:lineRule="atLeast"/>
        <w:jc w:val="center"/>
        <w:rPr>
          <w:b/>
          <w:color w:val="000000" w:themeColor="text1"/>
          <w:sz w:val="28"/>
          <w:szCs w:val="28"/>
          <w:lang w:val="en-US"/>
        </w:rPr>
      </w:pPr>
      <w:r w:rsidRPr="009F5E4D">
        <w:rPr>
          <w:b/>
          <w:color w:val="000000" w:themeColor="text1"/>
          <w:sz w:val="28"/>
          <w:szCs w:val="28"/>
        </w:rPr>
        <w:t xml:space="preserve">BIÊN BẢN </w:t>
      </w:r>
    </w:p>
    <w:p w14:paraId="31F8FF0D" w14:textId="77777777" w:rsidR="00026570" w:rsidRPr="009F5E4D" w:rsidRDefault="00026570" w:rsidP="00DF0D9D">
      <w:pPr>
        <w:spacing w:before="120" w:after="120" w:line="320" w:lineRule="atLeast"/>
        <w:jc w:val="center"/>
        <w:rPr>
          <w:b/>
          <w:color w:val="000000" w:themeColor="text1"/>
          <w:sz w:val="28"/>
          <w:szCs w:val="28"/>
          <w:lang w:val="en-US"/>
        </w:rPr>
      </w:pPr>
      <w:r w:rsidRPr="009F5E4D">
        <w:rPr>
          <w:b/>
          <w:color w:val="000000" w:themeColor="text1"/>
          <w:sz w:val="28"/>
          <w:szCs w:val="28"/>
        </w:rPr>
        <w:t>Kiểm tra công tác trực sẵn sàng chữa cháy, cứu nạn, cứu hộ</w:t>
      </w:r>
    </w:p>
    <w:p w14:paraId="385D7542" w14:textId="0E2ED175" w:rsidR="00026570" w:rsidRPr="009F5E4D" w:rsidRDefault="00026570" w:rsidP="00DF0D9D">
      <w:pPr>
        <w:spacing w:before="120" w:after="120" w:line="320" w:lineRule="atLeast"/>
        <w:jc w:val="center"/>
        <w:rPr>
          <w:b/>
          <w:color w:val="000000" w:themeColor="text1"/>
          <w:sz w:val="28"/>
          <w:szCs w:val="28"/>
          <w:lang w:val="en-US"/>
        </w:rPr>
      </w:pPr>
      <w:r w:rsidRPr="00A148A4">
        <w:rPr>
          <w:b/>
          <w:color w:val="000000" w:themeColor="text1"/>
          <w:sz w:val="28"/>
          <w:szCs w:val="28"/>
          <w:lang w:val="en-US"/>
        </w:rPr>
        <w:t>tại</w:t>
      </w:r>
      <w:r w:rsidRPr="00A148A4">
        <w:rPr>
          <w:bCs/>
          <w:color w:val="000000" w:themeColor="text1"/>
          <w:sz w:val="28"/>
          <w:szCs w:val="28"/>
          <w:lang w:val="en-US"/>
        </w:rPr>
        <w:t>……………………</w:t>
      </w:r>
      <w:r w:rsidR="00A148A4" w:rsidRPr="00A148A4">
        <w:rPr>
          <w:bCs/>
          <w:color w:val="000000" w:themeColor="text1"/>
          <w:sz w:val="28"/>
          <w:szCs w:val="28"/>
          <w:lang w:val="en-US"/>
        </w:rPr>
        <w:t xml:space="preserve"> </w:t>
      </w:r>
      <w:r w:rsidRPr="00A148A4">
        <w:rPr>
          <w:bCs/>
          <w:color w:val="000000" w:themeColor="text1"/>
          <w:sz w:val="28"/>
          <w:szCs w:val="28"/>
          <w:lang w:val="en-US"/>
        </w:rPr>
        <w:t>(1)………………….………</w:t>
      </w:r>
    </w:p>
    <w:p w14:paraId="74682F27" w14:textId="77777777" w:rsidR="00026570" w:rsidRPr="009F5E4D" w:rsidRDefault="00026570" w:rsidP="00DF0D9D">
      <w:pPr>
        <w:spacing w:before="120" w:after="120" w:line="320" w:lineRule="atLeast"/>
        <w:jc w:val="center"/>
        <w:rPr>
          <w:b/>
          <w:color w:val="000000" w:themeColor="text1"/>
          <w:sz w:val="28"/>
          <w:szCs w:val="28"/>
        </w:rPr>
      </w:pPr>
      <w:r w:rsidRPr="009F5E4D">
        <w:rPr>
          <w:b/>
          <w:noProof/>
          <w:color w:val="000000" w:themeColor="text1"/>
          <w:sz w:val="28"/>
          <w:szCs w:val="28"/>
        </w:rPr>
        <mc:AlternateContent>
          <mc:Choice Requires="wps">
            <w:drawing>
              <wp:anchor distT="0" distB="0" distL="114300" distR="114300" simplePos="0" relativeHeight="251658254" behindDoc="0" locked="0" layoutInCell="1" allowOverlap="1" wp14:anchorId="254D7F21" wp14:editId="2912D20E">
                <wp:simplePos x="0" y="0"/>
                <wp:positionH relativeFrom="column">
                  <wp:posOffset>2466147</wp:posOffset>
                </wp:positionH>
                <wp:positionV relativeFrom="paragraph">
                  <wp:posOffset>44726</wp:posOffset>
                </wp:positionV>
                <wp:extent cx="834887" cy="0"/>
                <wp:effectExtent l="0" t="0" r="0" b="0"/>
                <wp:wrapNone/>
                <wp:docPr id="484818934" name="Straight Connector 22"/>
                <wp:cNvGraphicFramePr/>
                <a:graphic xmlns:a="http://schemas.openxmlformats.org/drawingml/2006/main">
                  <a:graphicData uri="http://schemas.microsoft.com/office/word/2010/wordprocessingShape">
                    <wps:wsp>
                      <wps:cNvCnPr/>
                      <wps:spPr>
                        <a:xfrm>
                          <a:off x="0" y="0"/>
                          <a:ext cx="83488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8A3199" id="Straight Connector 22" o:spid="_x0000_s1026" style="position:absolute;z-index:251658254;visibility:visible;mso-wrap-style:square;mso-wrap-distance-left:9pt;mso-wrap-distance-top:0;mso-wrap-distance-right:9pt;mso-wrap-distance-bottom:0;mso-position-horizontal:absolute;mso-position-horizontal-relative:text;mso-position-vertical:absolute;mso-position-vertical-relative:text" from="194.2pt,3.5pt" to="259.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" strokecolor="black [3200]" strokeweight=".5pt">
                <v:stroke joinstyle="miter"/>
              </v:line>
            </w:pict>
          </mc:Fallback>
        </mc:AlternateContent>
      </w:r>
    </w:p>
    <w:p w14:paraId="5BE5E4A0" w14:textId="77777777" w:rsidR="00026570" w:rsidRPr="009F5E4D" w:rsidRDefault="00026570" w:rsidP="00DF0D9D">
      <w:pPr>
        <w:spacing w:before="120" w:after="120" w:line="320" w:lineRule="atLeast"/>
        <w:ind w:firstLine="709"/>
        <w:jc w:val="both"/>
        <w:rPr>
          <w:color w:val="000000" w:themeColor="text1"/>
          <w:sz w:val="28"/>
          <w:szCs w:val="28"/>
          <w:lang w:val="en-US"/>
        </w:rPr>
      </w:pPr>
      <w:r w:rsidRPr="009F5E4D">
        <w:rPr>
          <w:color w:val="000000" w:themeColor="text1"/>
          <w:sz w:val="28"/>
          <w:szCs w:val="28"/>
        </w:rPr>
        <w:t>Thực hiện Quyết định số …. ngày… tháng … năm …. của …(</w:t>
      </w:r>
      <w:r>
        <w:rPr>
          <w:color w:val="000000" w:themeColor="text1"/>
          <w:sz w:val="28"/>
          <w:szCs w:val="28"/>
          <w:lang w:val="en-US"/>
        </w:rPr>
        <w:t>2</w:t>
      </w:r>
      <w:r w:rsidRPr="009F5E4D">
        <w:rPr>
          <w:color w:val="000000" w:themeColor="text1"/>
          <w:sz w:val="28"/>
          <w:szCs w:val="28"/>
        </w:rPr>
        <w:t>)… về việc kiểm tra công tác trực sẵn sàng chữa cháy, cứu nạn, cứu hộ.</w:t>
      </w:r>
      <w:r w:rsidRPr="009F5E4D">
        <w:rPr>
          <w:color w:val="000000" w:themeColor="text1"/>
          <w:sz w:val="28"/>
          <w:szCs w:val="28"/>
          <w:lang w:val="en-US"/>
        </w:rPr>
        <w:t xml:space="preserve"> </w:t>
      </w:r>
    </w:p>
    <w:p w14:paraId="1D80B8E6" w14:textId="4F68E2F5" w:rsidR="00026570" w:rsidRPr="009F5E4D" w:rsidRDefault="00026570" w:rsidP="00DF0D9D">
      <w:pPr>
        <w:spacing w:before="120" w:after="120" w:line="320" w:lineRule="atLeast"/>
        <w:ind w:firstLine="709"/>
        <w:jc w:val="both"/>
        <w:rPr>
          <w:color w:val="000000" w:themeColor="text1"/>
          <w:sz w:val="28"/>
          <w:szCs w:val="28"/>
        </w:rPr>
      </w:pPr>
      <w:r w:rsidRPr="009F5E4D">
        <w:rPr>
          <w:color w:val="000000" w:themeColor="text1"/>
          <w:sz w:val="28"/>
          <w:szCs w:val="28"/>
          <w:lang w:val="en-US"/>
        </w:rPr>
        <w:t>V</w:t>
      </w:r>
      <w:r w:rsidRPr="009F5E4D">
        <w:rPr>
          <w:color w:val="000000" w:themeColor="text1"/>
          <w:sz w:val="28"/>
          <w:szCs w:val="28"/>
        </w:rPr>
        <w:t xml:space="preserve">ào </w:t>
      </w:r>
      <w:r w:rsidR="00B63D9A">
        <w:rPr>
          <w:color w:val="000000" w:themeColor="text1"/>
          <w:sz w:val="28"/>
          <w:szCs w:val="28"/>
          <w:lang w:val="en-US"/>
        </w:rPr>
        <w:t>hồi</w:t>
      </w:r>
      <w:r w:rsidRPr="009F5E4D">
        <w:rPr>
          <w:color w:val="000000" w:themeColor="text1"/>
          <w:sz w:val="28"/>
          <w:szCs w:val="28"/>
        </w:rPr>
        <w:t xml:space="preserve">… giờ…. phút ngày … tháng … năm …., Đoàn kiểm tra </w:t>
      </w:r>
      <w:r w:rsidRPr="009F5E4D">
        <w:rPr>
          <w:color w:val="000000" w:themeColor="text1"/>
          <w:sz w:val="28"/>
          <w:szCs w:val="28"/>
          <w:lang w:val="en-US"/>
        </w:rPr>
        <w:t xml:space="preserve">tiến hành </w:t>
      </w:r>
      <w:r w:rsidRPr="009F5E4D">
        <w:rPr>
          <w:bCs/>
          <w:color w:val="000000" w:themeColor="text1"/>
          <w:sz w:val="28"/>
          <w:szCs w:val="28"/>
          <w:lang w:val="en-US"/>
        </w:rPr>
        <w:t>kiểm tra</w:t>
      </w:r>
      <w:r w:rsidRPr="009F5E4D">
        <w:rPr>
          <w:color w:val="000000" w:themeColor="text1"/>
          <w:sz w:val="28"/>
          <w:szCs w:val="28"/>
        </w:rPr>
        <w:t xml:space="preserve"> công tác trực sẵn sàng chữa cháy, cứu nạn, cứu hộ</w:t>
      </w:r>
      <w:r w:rsidR="00A9157B">
        <w:rPr>
          <w:color w:val="000000" w:themeColor="text1"/>
          <w:sz w:val="28"/>
          <w:szCs w:val="28"/>
          <w:lang w:val="en-US"/>
        </w:rPr>
        <w:t xml:space="preserve"> đối với</w:t>
      </w:r>
      <w:r w:rsidR="00A9157B" w:rsidRPr="009F5E4D">
        <w:rPr>
          <w:bCs/>
          <w:color w:val="000000" w:themeColor="text1"/>
          <w:sz w:val="28"/>
          <w:szCs w:val="28"/>
          <w:lang w:val="en-US"/>
        </w:rPr>
        <w:t>………(</w:t>
      </w:r>
      <w:r w:rsidR="00A9157B">
        <w:rPr>
          <w:bCs/>
          <w:color w:val="000000" w:themeColor="text1"/>
          <w:sz w:val="28"/>
          <w:szCs w:val="28"/>
          <w:lang w:val="en-US"/>
        </w:rPr>
        <w:t>1</w:t>
      </w:r>
      <w:r w:rsidR="00A9157B" w:rsidRPr="009F5E4D">
        <w:rPr>
          <w:bCs/>
          <w:color w:val="000000" w:themeColor="text1"/>
          <w:sz w:val="28"/>
          <w:szCs w:val="28"/>
          <w:lang w:val="en-US"/>
        </w:rPr>
        <w:t>)……</w:t>
      </w:r>
      <w:r w:rsidRPr="009F5E4D">
        <w:rPr>
          <w:color w:val="000000" w:themeColor="text1"/>
          <w:sz w:val="28"/>
          <w:szCs w:val="28"/>
          <w:lang w:val="en-US"/>
        </w:rPr>
        <w:t>,</w:t>
      </w:r>
      <w:r w:rsidR="00A9157B">
        <w:rPr>
          <w:color w:val="000000" w:themeColor="text1"/>
          <w:sz w:val="28"/>
          <w:szCs w:val="28"/>
          <w:lang w:val="en-US"/>
        </w:rPr>
        <w:t xml:space="preserve"> </w:t>
      </w:r>
      <w:r w:rsidR="00ED198C">
        <w:rPr>
          <w:bCs/>
          <w:color w:val="000000" w:themeColor="text1"/>
          <w:sz w:val="28"/>
          <w:szCs w:val="28"/>
          <w:lang w:val="en-US"/>
        </w:rPr>
        <w:t>đ</w:t>
      </w:r>
      <w:r w:rsidR="00A9157B">
        <w:rPr>
          <w:bCs/>
          <w:color w:val="000000" w:themeColor="text1"/>
          <w:sz w:val="28"/>
          <w:szCs w:val="28"/>
          <w:lang w:val="en-US"/>
        </w:rPr>
        <w:t>ịa chỉ:……..</w:t>
      </w:r>
      <w:r w:rsidR="00A9157B" w:rsidRPr="009F5E4D">
        <w:rPr>
          <w:bCs/>
          <w:color w:val="000000" w:themeColor="text1"/>
          <w:sz w:val="28"/>
          <w:szCs w:val="28"/>
          <w:lang w:val="en-US"/>
        </w:rPr>
        <w:t>.</w:t>
      </w:r>
      <w:r w:rsidR="00ED198C">
        <w:rPr>
          <w:bCs/>
          <w:color w:val="000000" w:themeColor="text1"/>
          <w:sz w:val="28"/>
          <w:szCs w:val="28"/>
          <w:lang w:val="en-US"/>
        </w:rPr>
        <w:t xml:space="preserve"> Tình hình, kết quả kiểm tra</w:t>
      </w:r>
      <w:r w:rsidR="00A9157B" w:rsidRPr="009F5E4D">
        <w:rPr>
          <w:bCs/>
          <w:color w:val="000000" w:themeColor="text1"/>
          <w:sz w:val="28"/>
          <w:szCs w:val="28"/>
          <w:lang w:val="en-US"/>
        </w:rPr>
        <w:t xml:space="preserve"> </w:t>
      </w:r>
      <w:r w:rsidRPr="009F5E4D">
        <w:rPr>
          <w:color w:val="000000" w:themeColor="text1"/>
          <w:sz w:val="28"/>
          <w:szCs w:val="28"/>
        </w:rPr>
        <w:t>cụ thể như sau:</w:t>
      </w:r>
    </w:p>
    <w:p w14:paraId="6E42232C" w14:textId="1BDCB08A" w:rsidR="00026570" w:rsidRPr="009F5E4D" w:rsidRDefault="00026570" w:rsidP="00DF0D9D">
      <w:pPr>
        <w:spacing w:before="120" w:after="120" w:line="320" w:lineRule="atLeast"/>
        <w:ind w:firstLine="709"/>
        <w:jc w:val="both"/>
        <w:rPr>
          <w:b/>
          <w:color w:val="000000" w:themeColor="text1"/>
          <w:sz w:val="28"/>
          <w:szCs w:val="28"/>
          <w:lang w:val="en-US"/>
        </w:rPr>
      </w:pPr>
      <w:r w:rsidRPr="009F5E4D">
        <w:rPr>
          <w:b/>
          <w:color w:val="000000" w:themeColor="text1"/>
          <w:sz w:val="28"/>
          <w:szCs w:val="28"/>
        </w:rPr>
        <w:tab/>
        <w:t xml:space="preserve">I. </w:t>
      </w:r>
      <w:r w:rsidRPr="009F5E4D">
        <w:rPr>
          <w:b/>
          <w:color w:val="000000" w:themeColor="text1"/>
          <w:sz w:val="28"/>
          <w:szCs w:val="28"/>
          <w:lang w:val="en-US"/>
        </w:rPr>
        <w:t xml:space="preserve">Thành phần </w:t>
      </w:r>
      <w:r w:rsidR="00010883">
        <w:rPr>
          <w:b/>
          <w:color w:val="000000" w:themeColor="text1"/>
          <w:sz w:val="28"/>
          <w:szCs w:val="28"/>
          <w:lang w:val="en-US"/>
        </w:rPr>
        <w:t>tham dự</w:t>
      </w:r>
    </w:p>
    <w:p w14:paraId="7A4C4418" w14:textId="54A52BAE" w:rsidR="00026570" w:rsidRPr="004A14FD" w:rsidRDefault="00026570" w:rsidP="00DF0D9D">
      <w:pPr>
        <w:spacing w:before="120" w:after="120" w:line="320" w:lineRule="atLeast"/>
        <w:ind w:firstLine="709"/>
        <w:jc w:val="both"/>
        <w:rPr>
          <w:bCs/>
          <w:color w:val="000000" w:themeColor="text1"/>
          <w:sz w:val="28"/>
          <w:szCs w:val="28"/>
          <w:lang w:val="en-US"/>
        </w:rPr>
      </w:pPr>
      <w:r w:rsidRPr="004A14FD">
        <w:rPr>
          <w:bCs/>
          <w:color w:val="000000" w:themeColor="text1"/>
          <w:sz w:val="28"/>
          <w:szCs w:val="28"/>
        </w:rPr>
        <w:t>1. Đoàn kiểm tra</w:t>
      </w:r>
      <w:r w:rsidRPr="004A14FD">
        <w:rPr>
          <w:bCs/>
          <w:color w:val="000000" w:themeColor="text1"/>
          <w:sz w:val="28"/>
          <w:szCs w:val="28"/>
          <w:lang w:val="en-US"/>
        </w:rPr>
        <w:t>:</w:t>
      </w:r>
    </w:p>
    <w:p w14:paraId="5ADD4953" w14:textId="6A5C9DDE" w:rsidR="00026570" w:rsidRPr="004A14FD" w:rsidRDefault="00217702" w:rsidP="00DF0D9D">
      <w:pPr>
        <w:spacing w:before="120" w:after="120" w:line="320" w:lineRule="atLeast"/>
        <w:ind w:firstLine="709"/>
        <w:jc w:val="both"/>
        <w:rPr>
          <w:bCs/>
          <w:color w:val="000000" w:themeColor="text1"/>
          <w:sz w:val="28"/>
          <w:szCs w:val="28"/>
        </w:rPr>
      </w:pPr>
      <w:r w:rsidRPr="004A14FD">
        <w:rPr>
          <w:bCs/>
          <w:color w:val="000000" w:themeColor="text1"/>
          <w:sz w:val="28"/>
          <w:szCs w:val="28"/>
          <w:vertAlign w:val="subscript"/>
          <w:lang w:val="en-US"/>
        </w:rPr>
        <w:t>-</w:t>
      </w:r>
      <w:r w:rsidRPr="004A14FD">
        <w:rPr>
          <w:bCs/>
          <w:color w:val="000000" w:themeColor="text1"/>
          <w:sz w:val="28"/>
          <w:szCs w:val="28"/>
          <w:lang w:val="en-US"/>
        </w:rPr>
        <w:t>…………………………………………………………………………….</w:t>
      </w:r>
      <w:r w:rsidR="00026570" w:rsidRPr="004A14FD">
        <w:rPr>
          <w:bCs/>
          <w:color w:val="000000" w:themeColor="text1"/>
          <w:sz w:val="28"/>
          <w:szCs w:val="28"/>
        </w:rPr>
        <w:t>;</w:t>
      </w:r>
    </w:p>
    <w:p w14:paraId="609DEC54" w14:textId="77777777" w:rsidR="00217702" w:rsidRPr="004A14FD" w:rsidRDefault="00217702" w:rsidP="00DF0D9D">
      <w:pPr>
        <w:spacing w:before="120" w:after="120" w:line="320" w:lineRule="atLeast"/>
        <w:ind w:firstLine="709"/>
        <w:jc w:val="both"/>
        <w:rPr>
          <w:bCs/>
          <w:color w:val="000000" w:themeColor="text1"/>
          <w:sz w:val="28"/>
          <w:szCs w:val="28"/>
        </w:rPr>
      </w:pPr>
      <w:r w:rsidRPr="004A14FD">
        <w:rPr>
          <w:bCs/>
          <w:color w:val="000000" w:themeColor="text1"/>
          <w:sz w:val="28"/>
          <w:szCs w:val="28"/>
          <w:vertAlign w:val="subscript"/>
          <w:lang w:val="en-US"/>
        </w:rPr>
        <w:t>-</w:t>
      </w:r>
      <w:r w:rsidRPr="004A14FD">
        <w:rPr>
          <w:bCs/>
          <w:color w:val="000000" w:themeColor="text1"/>
          <w:sz w:val="28"/>
          <w:szCs w:val="28"/>
          <w:lang w:val="en-US"/>
        </w:rPr>
        <w:t>…………………………………………………………………………….</w:t>
      </w:r>
      <w:r w:rsidRPr="004A14FD">
        <w:rPr>
          <w:bCs/>
          <w:color w:val="000000" w:themeColor="text1"/>
          <w:sz w:val="28"/>
          <w:szCs w:val="28"/>
        </w:rPr>
        <w:t>;</w:t>
      </w:r>
    </w:p>
    <w:p w14:paraId="6243334A" w14:textId="0C399E17" w:rsidR="00026570" w:rsidRPr="004A14FD" w:rsidRDefault="00026570" w:rsidP="00DF0D9D">
      <w:pPr>
        <w:spacing w:before="120" w:after="120" w:line="320" w:lineRule="atLeast"/>
        <w:ind w:firstLine="709"/>
        <w:jc w:val="both"/>
        <w:rPr>
          <w:bCs/>
          <w:color w:val="000000" w:themeColor="text1"/>
          <w:sz w:val="28"/>
          <w:szCs w:val="28"/>
        </w:rPr>
      </w:pPr>
      <w:r w:rsidRPr="004A14FD">
        <w:rPr>
          <w:bCs/>
          <w:color w:val="000000" w:themeColor="text1"/>
          <w:sz w:val="28"/>
          <w:szCs w:val="28"/>
        </w:rPr>
        <w:t xml:space="preserve">2. </w:t>
      </w:r>
      <w:r w:rsidR="00010883" w:rsidRPr="004A14FD">
        <w:rPr>
          <w:bCs/>
          <w:color w:val="000000" w:themeColor="text1"/>
          <w:sz w:val="28"/>
          <w:szCs w:val="28"/>
          <w:lang w:val="en-US"/>
        </w:rPr>
        <w:t>Đơn vị được kiểm tra</w:t>
      </w:r>
      <w:r w:rsidRPr="004A14FD">
        <w:rPr>
          <w:bCs/>
          <w:color w:val="000000" w:themeColor="text1"/>
          <w:sz w:val="28"/>
          <w:szCs w:val="28"/>
          <w:lang w:val="en-US"/>
        </w:rPr>
        <w:t>:</w:t>
      </w:r>
    </w:p>
    <w:p w14:paraId="66639C17" w14:textId="77777777" w:rsidR="00217702" w:rsidRPr="004A14FD" w:rsidRDefault="00217702" w:rsidP="00DF0D9D">
      <w:pPr>
        <w:spacing w:before="120" w:after="120" w:line="320" w:lineRule="atLeast"/>
        <w:ind w:firstLine="709"/>
        <w:jc w:val="both"/>
        <w:rPr>
          <w:bCs/>
          <w:color w:val="000000" w:themeColor="text1"/>
          <w:sz w:val="28"/>
          <w:szCs w:val="28"/>
        </w:rPr>
      </w:pPr>
      <w:r w:rsidRPr="004A14FD">
        <w:rPr>
          <w:bCs/>
          <w:color w:val="000000" w:themeColor="text1"/>
          <w:sz w:val="28"/>
          <w:szCs w:val="28"/>
          <w:vertAlign w:val="subscript"/>
          <w:lang w:val="en-US"/>
        </w:rPr>
        <w:t>-</w:t>
      </w:r>
      <w:r w:rsidRPr="004A14FD">
        <w:rPr>
          <w:bCs/>
          <w:color w:val="000000" w:themeColor="text1"/>
          <w:sz w:val="28"/>
          <w:szCs w:val="28"/>
          <w:lang w:val="en-US"/>
        </w:rPr>
        <w:t>…………………………………………………………………………….</w:t>
      </w:r>
      <w:r w:rsidRPr="004A14FD">
        <w:rPr>
          <w:bCs/>
          <w:color w:val="000000" w:themeColor="text1"/>
          <w:sz w:val="28"/>
          <w:szCs w:val="28"/>
        </w:rPr>
        <w:t>;</w:t>
      </w:r>
    </w:p>
    <w:p w14:paraId="2EC778EE" w14:textId="77777777" w:rsidR="00217702" w:rsidRPr="004A14FD" w:rsidRDefault="00217702" w:rsidP="00DF0D9D">
      <w:pPr>
        <w:spacing w:before="120" w:after="120" w:line="320" w:lineRule="atLeast"/>
        <w:ind w:firstLine="709"/>
        <w:jc w:val="both"/>
        <w:rPr>
          <w:bCs/>
          <w:color w:val="000000" w:themeColor="text1"/>
          <w:sz w:val="28"/>
          <w:szCs w:val="28"/>
        </w:rPr>
      </w:pPr>
      <w:r w:rsidRPr="004A14FD">
        <w:rPr>
          <w:bCs/>
          <w:color w:val="000000" w:themeColor="text1"/>
          <w:sz w:val="28"/>
          <w:szCs w:val="28"/>
          <w:vertAlign w:val="subscript"/>
          <w:lang w:val="en-US"/>
        </w:rPr>
        <w:t>-</w:t>
      </w:r>
      <w:r w:rsidRPr="004A14FD">
        <w:rPr>
          <w:bCs/>
          <w:color w:val="000000" w:themeColor="text1"/>
          <w:sz w:val="28"/>
          <w:szCs w:val="28"/>
          <w:lang w:val="en-US"/>
        </w:rPr>
        <w:t>…………………………………………………………………………….</w:t>
      </w:r>
      <w:r w:rsidRPr="004A14FD">
        <w:rPr>
          <w:bCs/>
          <w:color w:val="000000" w:themeColor="text1"/>
          <w:sz w:val="28"/>
          <w:szCs w:val="28"/>
        </w:rPr>
        <w:t>;</w:t>
      </w:r>
    </w:p>
    <w:p w14:paraId="49EF36EA" w14:textId="77777777" w:rsidR="00634D8F" w:rsidRDefault="00026570" w:rsidP="00DF0D9D">
      <w:pPr>
        <w:spacing w:before="120" w:after="120" w:line="320" w:lineRule="atLeast"/>
        <w:ind w:firstLine="709"/>
        <w:jc w:val="both"/>
        <w:rPr>
          <w:b/>
          <w:color w:val="000000" w:themeColor="text1"/>
          <w:sz w:val="28"/>
          <w:szCs w:val="28"/>
          <w:lang w:val="en-US"/>
        </w:rPr>
      </w:pPr>
      <w:r w:rsidRPr="009F5E4D">
        <w:rPr>
          <w:b/>
          <w:color w:val="000000" w:themeColor="text1"/>
          <w:sz w:val="28"/>
          <w:szCs w:val="28"/>
        </w:rPr>
        <w:t>II. Nội dung và kết quả kiểm tra</w:t>
      </w:r>
    </w:p>
    <w:p w14:paraId="1BA62731" w14:textId="5FDE2FD4" w:rsidR="00026570" w:rsidRPr="00634D8F" w:rsidRDefault="00026570" w:rsidP="00DF0D9D">
      <w:pPr>
        <w:spacing w:before="120" w:after="120" w:line="320" w:lineRule="atLeast"/>
        <w:ind w:firstLine="709"/>
        <w:jc w:val="both"/>
        <w:rPr>
          <w:b/>
          <w:color w:val="000000" w:themeColor="text1"/>
          <w:sz w:val="28"/>
          <w:szCs w:val="28"/>
          <w:lang w:val="en-US"/>
        </w:rPr>
      </w:pPr>
      <w:r w:rsidRPr="009F5E4D">
        <w:rPr>
          <w:i/>
          <w:iCs/>
          <w:color w:val="000000" w:themeColor="text1"/>
          <w:spacing w:val="-6"/>
          <w:sz w:val="28"/>
          <w:szCs w:val="28"/>
          <w:lang w:val="en-US"/>
        </w:rPr>
        <w:t>(</w:t>
      </w:r>
      <w:r w:rsidR="00C14CB5">
        <w:rPr>
          <w:i/>
          <w:iCs/>
          <w:color w:val="000000" w:themeColor="text1"/>
          <w:spacing w:val="-6"/>
          <w:sz w:val="28"/>
          <w:szCs w:val="28"/>
          <w:lang w:val="en-US"/>
        </w:rPr>
        <w:t xml:space="preserve">Ghi nội dung </w:t>
      </w:r>
      <w:r w:rsidRPr="009F5E4D">
        <w:rPr>
          <w:i/>
          <w:iCs/>
          <w:color w:val="000000" w:themeColor="text1"/>
          <w:spacing w:val="-6"/>
          <w:sz w:val="28"/>
          <w:szCs w:val="28"/>
          <w:lang w:val="en-US"/>
        </w:rPr>
        <w:t xml:space="preserve">kiểm tra và đánh giá theo quy định tại khoản 3 Điều </w:t>
      </w:r>
      <w:r w:rsidRPr="009F5E4D">
        <w:rPr>
          <w:i/>
          <w:iCs/>
          <w:spacing w:val="-6"/>
          <w:sz w:val="28"/>
          <w:szCs w:val="28"/>
          <w:lang w:val="en-US"/>
        </w:rPr>
        <w:t>16</w:t>
      </w:r>
      <w:r w:rsidRPr="009F5E4D">
        <w:rPr>
          <w:i/>
          <w:iCs/>
          <w:color w:val="000000" w:themeColor="text1"/>
          <w:spacing w:val="-6"/>
          <w:sz w:val="28"/>
          <w:szCs w:val="28"/>
          <w:lang w:val="en-US"/>
        </w:rPr>
        <w:t xml:space="preserve"> Thông tư </w:t>
      </w:r>
      <w:r w:rsidR="00DF0D9D">
        <w:rPr>
          <w:i/>
          <w:iCs/>
          <w:color w:val="000000" w:themeColor="text1"/>
          <w:spacing w:val="-6"/>
          <w:sz w:val="28"/>
          <w:szCs w:val="28"/>
          <w:lang w:val="en-US"/>
        </w:rPr>
        <w:t>số 37/2025/TT-BCA</w:t>
      </w:r>
      <w:r w:rsidRPr="009F5E4D">
        <w:rPr>
          <w:i/>
          <w:iCs/>
          <w:color w:val="000000" w:themeColor="text1"/>
          <w:spacing w:val="-6"/>
          <w:sz w:val="28"/>
          <w:szCs w:val="28"/>
          <w:lang w:val="en-US"/>
        </w:rPr>
        <w:t>)</w:t>
      </w:r>
    </w:p>
    <w:p w14:paraId="503A5359" w14:textId="6D33278C" w:rsidR="00026570" w:rsidRPr="009F5E4D" w:rsidRDefault="00091B34" w:rsidP="00091B34">
      <w:pPr>
        <w:spacing w:before="120" w:after="120" w:line="320" w:lineRule="atLeast"/>
        <w:jc w:val="both"/>
        <w:rPr>
          <w:color w:val="000000" w:themeColor="text1"/>
          <w:sz w:val="28"/>
          <w:szCs w:val="28"/>
          <w:lang w:val="en-US"/>
        </w:rPr>
      </w:pPr>
      <w:r>
        <w:rPr>
          <w:color w:val="000000" w:themeColor="text1"/>
          <w:sz w:val="28"/>
          <w:szCs w:val="28"/>
          <w:lang w:val="en-US"/>
        </w:rPr>
        <w:t>……..</w:t>
      </w:r>
      <w:r w:rsidR="00026570" w:rsidRPr="009F5E4D">
        <w:rPr>
          <w:color w:val="000000" w:themeColor="text1"/>
          <w:sz w:val="28"/>
          <w:szCs w:val="28"/>
          <w:lang w:val="en-US"/>
        </w:rPr>
        <w:t>…………………………………………………………………………….</w:t>
      </w:r>
      <w:r w:rsidR="00C14CB5">
        <w:rPr>
          <w:color w:val="000000" w:themeColor="text1"/>
          <w:sz w:val="28"/>
          <w:szCs w:val="28"/>
          <w:lang w:val="en-US"/>
        </w:rPr>
        <w:t>..</w:t>
      </w:r>
    </w:p>
    <w:p w14:paraId="71E651A8" w14:textId="77777777" w:rsidR="00026570" w:rsidRPr="009F5E4D" w:rsidRDefault="00026570" w:rsidP="00DF0D9D">
      <w:pPr>
        <w:spacing w:before="120" w:after="120" w:line="320" w:lineRule="atLeast"/>
        <w:ind w:left="709"/>
        <w:jc w:val="both"/>
        <w:rPr>
          <w:rFonts w:eastAsiaTheme="minorEastAsia"/>
          <w:b/>
          <w:bCs/>
          <w:color w:val="000000" w:themeColor="text1"/>
          <w:sz w:val="28"/>
          <w:szCs w:val="28"/>
          <w:lang w:val="en-US"/>
        </w:rPr>
      </w:pPr>
      <w:r w:rsidRPr="009F5E4D">
        <w:rPr>
          <w:rFonts w:eastAsiaTheme="minorEastAsia"/>
          <w:b/>
          <w:bCs/>
          <w:color w:val="000000" w:themeColor="text1"/>
          <w:sz w:val="28"/>
          <w:szCs w:val="28"/>
        </w:rPr>
        <w:t>III.</w:t>
      </w:r>
      <w:r w:rsidRPr="009F5E4D">
        <w:rPr>
          <w:rFonts w:eastAsiaTheme="minorEastAsia"/>
          <w:b/>
          <w:bCs/>
          <w:color w:val="000000" w:themeColor="text1"/>
          <w:sz w:val="28"/>
          <w:szCs w:val="28"/>
          <w:lang w:val="en-US"/>
        </w:rPr>
        <w:t xml:space="preserve"> Nhận xét, đánh giá của Đoàn kiểm tra</w:t>
      </w:r>
    </w:p>
    <w:p w14:paraId="2BD79AD6" w14:textId="72A9B554" w:rsidR="00026570" w:rsidRPr="00091B34" w:rsidRDefault="00026570" w:rsidP="00DF0D9D">
      <w:pPr>
        <w:spacing w:before="120" w:after="120" w:line="320" w:lineRule="atLeast"/>
        <w:ind w:left="709"/>
        <w:jc w:val="both"/>
        <w:rPr>
          <w:rFonts w:eastAsiaTheme="minorEastAsia"/>
          <w:color w:val="000000" w:themeColor="text1"/>
          <w:sz w:val="28"/>
          <w:szCs w:val="28"/>
          <w:lang w:val="en-US"/>
        </w:rPr>
      </w:pPr>
      <w:r w:rsidRPr="00091B34">
        <w:rPr>
          <w:rFonts w:eastAsiaTheme="minorEastAsia"/>
          <w:color w:val="000000" w:themeColor="text1"/>
          <w:sz w:val="28"/>
          <w:szCs w:val="28"/>
          <w:lang w:val="en-US"/>
        </w:rPr>
        <w:t>1. Ưu điểm</w:t>
      </w:r>
      <w:r w:rsidR="008A6D4D" w:rsidRPr="00091B34">
        <w:rPr>
          <w:rFonts w:eastAsiaTheme="minorEastAsia"/>
          <w:color w:val="000000" w:themeColor="text1"/>
          <w:sz w:val="28"/>
          <w:szCs w:val="28"/>
          <w:lang w:val="en-US"/>
        </w:rPr>
        <w:t>:</w:t>
      </w:r>
    </w:p>
    <w:p w14:paraId="5461B7C1" w14:textId="5390F2CB" w:rsidR="00C14CB5" w:rsidRPr="00091B34" w:rsidRDefault="00091B34" w:rsidP="00091B34">
      <w:pPr>
        <w:spacing w:before="120" w:after="120" w:line="320" w:lineRule="atLeast"/>
        <w:jc w:val="both"/>
        <w:rPr>
          <w:color w:val="000000" w:themeColor="text1"/>
          <w:sz w:val="28"/>
          <w:szCs w:val="28"/>
          <w:lang w:val="en-US"/>
        </w:rPr>
      </w:pPr>
      <w:r>
        <w:rPr>
          <w:color w:val="000000" w:themeColor="text1"/>
          <w:sz w:val="28"/>
          <w:szCs w:val="28"/>
          <w:lang w:val="en-US"/>
        </w:rPr>
        <w:t>……..</w:t>
      </w:r>
      <w:r w:rsidR="00C14CB5" w:rsidRPr="00091B34">
        <w:rPr>
          <w:color w:val="000000" w:themeColor="text1"/>
          <w:sz w:val="28"/>
          <w:szCs w:val="28"/>
          <w:lang w:val="en-US"/>
        </w:rPr>
        <w:t>……………………………………………………………………………...</w:t>
      </w:r>
    </w:p>
    <w:p w14:paraId="1FF520FB" w14:textId="739E3AA5" w:rsidR="00026570" w:rsidRPr="00091B34" w:rsidRDefault="00026570" w:rsidP="00DF0D9D">
      <w:pPr>
        <w:spacing w:before="120" w:after="120" w:line="320" w:lineRule="atLeast"/>
        <w:ind w:left="709"/>
        <w:jc w:val="both"/>
        <w:rPr>
          <w:rFonts w:eastAsiaTheme="minorEastAsia"/>
          <w:color w:val="000000" w:themeColor="text1"/>
          <w:sz w:val="28"/>
          <w:szCs w:val="28"/>
          <w:lang w:val="en-US"/>
        </w:rPr>
      </w:pPr>
      <w:r w:rsidRPr="00091B34">
        <w:rPr>
          <w:rFonts w:eastAsiaTheme="minorEastAsia"/>
          <w:color w:val="000000" w:themeColor="text1"/>
          <w:sz w:val="28"/>
          <w:szCs w:val="28"/>
          <w:lang w:val="en-US"/>
        </w:rPr>
        <w:t>2. Tồn tại, hạn chế</w:t>
      </w:r>
      <w:r w:rsidR="008A6D4D" w:rsidRPr="00091B34">
        <w:rPr>
          <w:rFonts w:eastAsiaTheme="minorEastAsia"/>
          <w:color w:val="000000" w:themeColor="text1"/>
          <w:sz w:val="28"/>
          <w:szCs w:val="28"/>
          <w:lang w:val="en-US"/>
        </w:rPr>
        <w:t>:</w:t>
      </w:r>
    </w:p>
    <w:p w14:paraId="19E7C856" w14:textId="78222AA2" w:rsidR="00C14CB5" w:rsidRPr="00091B34" w:rsidRDefault="00091B34" w:rsidP="00091B34">
      <w:pPr>
        <w:spacing w:before="120" w:after="120" w:line="320" w:lineRule="atLeast"/>
        <w:jc w:val="both"/>
        <w:rPr>
          <w:color w:val="000000" w:themeColor="text1"/>
          <w:sz w:val="28"/>
          <w:szCs w:val="28"/>
          <w:lang w:val="en-US"/>
        </w:rPr>
      </w:pPr>
      <w:r>
        <w:rPr>
          <w:color w:val="000000" w:themeColor="text1"/>
          <w:sz w:val="28"/>
          <w:szCs w:val="28"/>
          <w:lang w:val="en-US"/>
        </w:rPr>
        <w:t>……..</w:t>
      </w:r>
      <w:r w:rsidR="00C14CB5" w:rsidRPr="00091B34">
        <w:rPr>
          <w:color w:val="000000" w:themeColor="text1"/>
          <w:sz w:val="28"/>
          <w:szCs w:val="28"/>
          <w:lang w:val="en-US"/>
        </w:rPr>
        <w:t>……………………………………………………………………………...</w:t>
      </w:r>
    </w:p>
    <w:p w14:paraId="683A68D6" w14:textId="46AAEBEE" w:rsidR="00026570" w:rsidRPr="00091B34" w:rsidRDefault="00026570" w:rsidP="00DF0D9D">
      <w:pPr>
        <w:spacing w:before="120" w:after="120" w:line="320" w:lineRule="atLeast"/>
        <w:ind w:left="709"/>
        <w:jc w:val="both"/>
        <w:rPr>
          <w:rFonts w:eastAsiaTheme="minorEastAsia"/>
          <w:color w:val="000000" w:themeColor="text1"/>
          <w:sz w:val="28"/>
          <w:szCs w:val="28"/>
          <w:lang w:val="en-US"/>
        </w:rPr>
      </w:pPr>
      <w:r w:rsidRPr="00091B34">
        <w:rPr>
          <w:rFonts w:eastAsiaTheme="minorEastAsia"/>
          <w:color w:val="000000" w:themeColor="text1"/>
          <w:sz w:val="28"/>
          <w:szCs w:val="28"/>
          <w:lang w:val="en-US"/>
        </w:rPr>
        <w:t xml:space="preserve">3. </w:t>
      </w:r>
      <w:r w:rsidR="005C1D5F" w:rsidRPr="00091B34">
        <w:rPr>
          <w:rFonts w:eastAsiaTheme="minorEastAsia"/>
          <w:color w:val="000000" w:themeColor="text1"/>
          <w:sz w:val="28"/>
          <w:szCs w:val="28"/>
          <w:lang w:val="en-US"/>
        </w:rPr>
        <w:t>K</w:t>
      </w:r>
      <w:r w:rsidRPr="00091B34">
        <w:rPr>
          <w:rFonts w:eastAsiaTheme="minorEastAsia"/>
          <w:color w:val="000000" w:themeColor="text1"/>
          <w:sz w:val="28"/>
          <w:szCs w:val="28"/>
          <w:lang w:val="en-US"/>
        </w:rPr>
        <w:t>iến nghị, đề xuất</w:t>
      </w:r>
      <w:r w:rsidR="00C14CB5" w:rsidRPr="00091B34">
        <w:rPr>
          <w:rFonts w:eastAsiaTheme="minorEastAsia"/>
          <w:color w:val="000000" w:themeColor="text1"/>
          <w:sz w:val="28"/>
          <w:szCs w:val="28"/>
          <w:lang w:val="en-US"/>
        </w:rPr>
        <w:t>:</w:t>
      </w:r>
    </w:p>
    <w:p w14:paraId="23D4BD2D" w14:textId="2629D8A9" w:rsidR="00026570" w:rsidRPr="00091B34" w:rsidRDefault="00026570" w:rsidP="00DF0D9D">
      <w:pPr>
        <w:spacing w:before="120" w:after="120" w:line="320" w:lineRule="atLeast"/>
        <w:ind w:left="709"/>
        <w:jc w:val="both"/>
        <w:rPr>
          <w:rFonts w:eastAsiaTheme="minorEastAsia"/>
          <w:color w:val="000000" w:themeColor="text1"/>
          <w:sz w:val="28"/>
          <w:szCs w:val="28"/>
        </w:rPr>
      </w:pPr>
      <w:r w:rsidRPr="00091B34">
        <w:rPr>
          <w:rFonts w:eastAsiaTheme="minorEastAsia"/>
          <w:color w:val="000000" w:themeColor="text1"/>
          <w:sz w:val="28"/>
          <w:szCs w:val="28"/>
          <w:lang w:val="en-US"/>
        </w:rPr>
        <w:t>a</w:t>
      </w:r>
      <w:r w:rsidR="005C1D5F" w:rsidRPr="00091B34">
        <w:rPr>
          <w:rFonts w:eastAsiaTheme="minorEastAsia"/>
          <w:color w:val="000000" w:themeColor="text1"/>
          <w:sz w:val="28"/>
          <w:szCs w:val="28"/>
          <w:lang w:val="en-US"/>
        </w:rPr>
        <w:t>)</w:t>
      </w:r>
      <w:r w:rsidRPr="00091B34">
        <w:rPr>
          <w:rFonts w:eastAsiaTheme="minorEastAsia"/>
          <w:color w:val="000000" w:themeColor="text1"/>
          <w:sz w:val="28"/>
          <w:szCs w:val="28"/>
          <w:lang w:val="en-US"/>
        </w:rPr>
        <w:t xml:space="preserve"> Kiến nghị, đề xuất của </w:t>
      </w:r>
      <w:r w:rsidR="006F1D17" w:rsidRPr="00091B34">
        <w:rPr>
          <w:color w:val="000000" w:themeColor="text1"/>
          <w:sz w:val="28"/>
          <w:szCs w:val="28"/>
          <w:lang w:val="en-US"/>
        </w:rPr>
        <w:t>đơn vị được kiểm tra</w:t>
      </w:r>
      <w:r w:rsidR="00C14CB5" w:rsidRPr="00091B34">
        <w:rPr>
          <w:color w:val="000000" w:themeColor="text1"/>
          <w:sz w:val="28"/>
          <w:szCs w:val="28"/>
          <w:lang w:val="en-US"/>
        </w:rPr>
        <w:t>:</w:t>
      </w:r>
    </w:p>
    <w:p w14:paraId="54BEBFA5" w14:textId="0AA723A8" w:rsidR="00C14CB5" w:rsidRPr="00091B34" w:rsidRDefault="00091B34" w:rsidP="00091B34">
      <w:pPr>
        <w:spacing w:before="120" w:after="120" w:line="320" w:lineRule="atLeast"/>
        <w:jc w:val="both"/>
        <w:rPr>
          <w:color w:val="000000" w:themeColor="text1"/>
          <w:sz w:val="28"/>
          <w:szCs w:val="28"/>
          <w:lang w:val="en-US"/>
        </w:rPr>
      </w:pPr>
      <w:r>
        <w:rPr>
          <w:color w:val="000000" w:themeColor="text1"/>
          <w:sz w:val="28"/>
          <w:szCs w:val="28"/>
          <w:lang w:val="en-US"/>
        </w:rPr>
        <w:t>……..</w:t>
      </w:r>
      <w:r w:rsidR="00C14CB5" w:rsidRPr="00091B34">
        <w:rPr>
          <w:color w:val="000000" w:themeColor="text1"/>
          <w:sz w:val="28"/>
          <w:szCs w:val="28"/>
          <w:lang w:val="en-US"/>
        </w:rPr>
        <w:t>……………………………………………………………………………...</w:t>
      </w:r>
    </w:p>
    <w:p w14:paraId="5B983F77" w14:textId="25EC20DC" w:rsidR="00026570" w:rsidRPr="00091B34" w:rsidRDefault="00026570" w:rsidP="00DF0D9D">
      <w:pPr>
        <w:spacing w:before="120" w:after="120" w:line="320" w:lineRule="atLeast"/>
        <w:ind w:firstLine="720"/>
        <w:jc w:val="both"/>
        <w:rPr>
          <w:color w:val="000000" w:themeColor="text1"/>
          <w:sz w:val="28"/>
          <w:szCs w:val="28"/>
          <w:lang w:val="en-US"/>
        </w:rPr>
      </w:pPr>
      <w:r w:rsidRPr="00091B34">
        <w:rPr>
          <w:color w:val="000000" w:themeColor="text1"/>
          <w:sz w:val="28"/>
          <w:szCs w:val="28"/>
          <w:lang w:val="en-US"/>
        </w:rPr>
        <w:t>b</w:t>
      </w:r>
      <w:r w:rsidR="005C1D5F" w:rsidRPr="00091B34">
        <w:rPr>
          <w:color w:val="000000" w:themeColor="text1"/>
          <w:sz w:val="28"/>
          <w:szCs w:val="28"/>
          <w:lang w:val="en-US"/>
        </w:rPr>
        <w:t>)</w:t>
      </w:r>
      <w:r w:rsidRPr="00091B34">
        <w:rPr>
          <w:color w:val="000000" w:themeColor="text1"/>
          <w:sz w:val="28"/>
          <w:szCs w:val="28"/>
          <w:lang w:val="en-US"/>
        </w:rPr>
        <w:t xml:space="preserve"> Kiến nghị của Đoàn kiểm tra</w:t>
      </w:r>
      <w:r w:rsidR="00C14CB5" w:rsidRPr="00091B34">
        <w:rPr>
          <w:color w:val="000000" w:themeColor="text1"/>
          <w:sz w:val="28"/>
          <w:szCs w:val="28"/>
          <w:lang w:val="en-US"/>
        </w:rPr>
        <w:t>:</w:t>
      </w:r>
    </w:p>
    <w:p w14:paraId="7544BC8C" w14:textId="31426D6C" w:rsidR="00C14CB5" w:rsidRPr="00091B34" w:rsidRDefault="00091B34" w:rsidP="00091B34">
      <w:pPr>
        <w:spacing w:before="120" w:after="120" w:line="320" w:lineRule="atLeast"/>
        <w:jc w:val="both"/>
        <w:rPr>
          <w:color w:val="000000" w:themeColor="text1"/>
          <w:sz w:val="28"/>
          <w:szCs w:val="28"/>
          <w:lang w:val="en-US"/>
        </w:rPr>
      </w:pPr>
      <w:r>
        <w:rPr>
          <w:color w:val="000000" w:themeColor="text1"/>
          <w:sz w:val="28"/>
          <w:szCs w:val="28"/>
          <w:lang w:val="en-US"/>
        </w:rPr>
        <w:t>……..</w:t>
      </w:r>
      <w:r w:rsidR="00C14CB5" w:rsidRPr="00091B34">
        <w:rPr>
          <w:color w:val="000000" w:themeColor="text1"/>
          <w:sz w:val="28"/>
          <w:szCs w:val="28"/>
          <w:lang w:val="en-US"/>
        </w:rPr>
        <w:t>……………………………………………………………………………...</w:t>
      </w:r>
    </w:p>
    <w:p w14:paraId="104AB5B8" w14:textId="3F2D5DC9" w:rsidR="00026570" w:rsidRPr="009F5E4D" w:rsidRDefault="00026570" w:rsidP="00091B34">
      <w:pPr>
        <w:pStyle w:val="ListParagraph"/>
        <w:spacing w:before="120" w:after="120" w:line="320" w:lineRule="atLeast"/>
        <w:ind w:left="0" w:firstLine="709"/>
        <w:jc w:val="both"/>
        <w:rPr>
          <w:rFonts w:eastAsiaTheme="minorEastAsia"/>
          <w:color w:val="000000" w:themeColor="text1"/>
          <w:sz w:val="28"/>
          <w:szCs w:val="28"/>
          <w:lang w:val="it-IT"/>
        </w:rPr>
      </w:pPr>
      <w:r w:rsidRPr="009F5E4D">
        <w:rPr>
          <w:rFonts w:eastAsiaTheme="minorEastAsia"/>
          <w:color w:val="000000" w:themeColor="text1"/>
          <w:sz w:val="28"/>
          <w:szCs w:val="28"/>
          <w:lang w:val="it-IT"/>
        </w:rPr>
        <w:lastRenderedPageBreak/>
        <w:t xml:space="preserve">Cuộc kiểm tra kết thúc vào </w:t>
      </w:r>
      <w:r w:rsidR="00052990">
        <w:rPr>
          <w:rFonts w:eastAsiaTheme="minorEastAsia"/>
          <w:color w:val="000000" w:themeColor="text1"/>
          <w:sz w:val="28"/>
          <w:szCs w:val="28"/>
          <w:lang w:val="it-IT"/>
        </w:rPr>
        <w:t>lúc</w:t>
      </w:r>
      <w:r w:rsidRPr="009F5E4D">
        <w:rPr>
          <w:rFonts w:eastAsiaTheme="minorEastAsia"/>
          <w:color w:val="000000" w:themeColor="text1"/>
          <w:sz w:val="28"/>
          <w:szCs w:val="28"/>
          <w:lang w:val="it-IT"/>
        </w:rPr>
        <w:t xml:space="preserve">..... giờ ...... phút, ngày ..... tháng .... năm ....... </w:t>
      </w:r>
      <w:r w:rsidR="00052990">
        <w:rPr>
          <w:rFonts w:eastAsiaTheme="minorEastAsia"/>
          <w:color w:val="000000" w:themeColor="text1"/>
          <w:sz w:val="28"/>
          <w:szCs w:val="28"/>
          <w:lang w:val="it-IT"/>
        </w:rPr>
        <w:t xml:space="preserve">Biên bản </w:t>
      </w:r>
      <w:r w:rsidRPr="009F5E4D">
        <w:rPr>
          <w:rFonts w:eastAsiaTheme="minorEastAsia"/>
          <w:color w:val="000000" w:themeColor="text1"/>
          <w:sz w:val="28"/>
          <w:szCs w:val="28"/>
          <w:lang w:val="it-IT"/>
        </w:rPr>
        <w:t>gồm ..... trang</w:t>
      </w:r>
      <w:r w:rsidR="00F55B6B">
        <w:rPr>
          <w:rFonts w:eastAsiaTheme="minorEastAsia"/>
          <w:color w:val="000000" w:themeColor="text1"/>
          <w:sz w:val="28"/>
          <w:szCs w:val="28"/>
          <w:lang w:val="it-IT"/>
        </w:rPr>
        <w:t>,</w:t>
      </w:r>
      <w:r w:rsidRPr="009F5E4D">
        <w:rPr>
          <w:rFonts w:eastAsiaTheme="minorEastAsia"/>
          <w:color w:val="000000" w:themeColor="text1"/>
          <w:sz w:val="28"/>
          <w:szCs w:val="28"/>
          <w:lang w:val="it-IT"/>
        </w:rPr>
        <w:t xml:space="preserve"> được lập thành ..... bản, đã đọc lại cho mọi người nghe, công nhận đúng và nhất trí ký tên dưới đây./.</w:t>
      </w:r>
    </w:p>
    <w:tbl>
      <w:tblPr>
        <w:tblW w:w="9214" w:type="dxa"/>
        <w:tblLook w:val="04A0" w:firstRow="1" w:lastRow="0" w:firstColumn="1" w:lastColumn="0" w:noHBand="0" w:noVBand="1"/>
      </w:tblPr>
      <w:tblGrid>
        <w:gridCol w:w="5103"/>
        <w:gridCol w:w="4111"/>
      </w:tblGrid>
      <w:tr w:rsidR="00026570" w:rsidRPr="009F5E4D" w14:paraId="7247363C" w14:textId="77777777" w:rsidTr="00091B34">
        <w:tc>
          <w:tcPr>
            <w:tcW w:w="5103" w:type="dxa"/>
            <w:shd w:val="clear" w:color="auto" w:fill="auto"/>
          </w:tcPr>
          <w:p w14:paraId="1D2A1988" w14:textId="70A6790E" w:rsidR="00026570" w:rsidRPr="009F5E4D" w:rsidRDefault="00026570" w:rsidP="005673B1">
            <w:pPr>
              <w:spacing w:after="120"/>
              <w:jc w:val="center"/>
              <w:rPr>
                <w:rFonts w:eastAsiaTheme="minorEastAsia"/>
                <w:b/>
                <w:color w:val="000000" w:themeColor="text1"/>
                <w:sz w:val="28"/>
                <w:szCs w:val="28"/>
                <w:lang w:val="it-IT"/>
              </w:rPr>
            </w:pPr>
            <w:r w:rsidRPr="009F5E4D">
              <w:rPr>
                <w:b/>
                <w:bCs/>
                <w:color w:val="000000" w:themeColor="text1"/>
                <w:sz w:val="28"/>
                <w:szCs w:val="28"/>
                <w:lang w:val="en-US"/>
              </w:rPr>
              <w:t xml:space="preserve">ĐẠI DIỆN </w:t>
            </w:r>
            <w:r w:rsidR="003D0D9D">
              <w:rPr>
                <w:b/>
                <w:bCs/>
                <w:color w:val="000000" w:themeColor="text1"/>
                <w:sz w:val="28"/>
                <w:szCs w:val="28"/>
                <w:lang w:val="en-US"/>
              </w:rPr>
              <w:t>ĐƠN VỊ ĐƯỢC KIỂM TRA</w:t>
            </w:r>
          </w:p>
          <w:p w14:paraId="73222708" w14:textId="274FE290" w:rsidR="00026570" w:rsidRPr="009F5E4D" w:rsidRDefault="00026570" w:rsidP="005673B1">
            <w:pPr>
              <w:spacing w:after="120"/>
              <w:jc w:val="center"/>
              <w:rPr>
                <w:rFonts w:eastAsiaTheme="minorEastAsia"/>
                <w:i/>
                <w:color w:val="000000" w:themeColor="text1"/>
                <w:sz w:val="28"/>
                <w:szCs w:val="28"/>
                <w:lang w:val="it-IT"/>
              </w:rPr>
            </w:pPr>
            <w:r w:rsidRPr="009F5E4D">
              <w:rPr>
                <w:rFonts w:eastAsiaTheme="minorEastAsia"/>
                <w:i/>
                <w:color w:val="000000" w:themeColor="text1"/>
                <w:sz w:val="28"/>
                <w:szCs w:val="28"/>
                <w:lang w:val="it-IT"/>
              </w:rPr>
              <w:t>(Ký</w:t>
            </w:r>
            <w:r w:rsidR="006349F0">
              <w:rPr>
                <w:rFonts w:eastAsiaTheme="minorEastAsia"/>
                <w:i/>
                <w:color w:val="000000" w:themeColor="text1"/>
                <w:sz w:val="28"/>
                <w:szCs w:val="28"/>
                <w:lang w:val="it-IT"/>
              </w:rPr>
              <w:t>,</w:t>
            </w:r>
            <w:r w:rsidRPr="009F5E4D">
              <w:rPr>
                <w:rFonts w:eastAsiaTheme="minorEastAsia"/>
                <w:i/>
                <w:color w:val="000000" w:themeColor="text1"/>
                <w:sz w:val="28"/>
                <w:szCs w:val="28"/>
                <w:lang w:val="it-IT"/>
              </w:rPr>
              <w:t xml:space="preserve"> ghi rõ họ tên</w:t>
            </w:r>
            <w:r w:rsidR="00F55B6B">
              <w:rPr>
                <w:rFonts w:eastAsiaTheme="minorEastAsia"/>
                <w:i/>
                <w:color w:val="000000" w:themeColor="text1"/>
                <w:sz w:val="28"/>
                <w:szCs w:val="28"/>
                <w:lang w:val="it-IT"/>
              </w:rPr>
              <w:t>, đóng dấu</w:t>
            </w:r>
            <w:r w:rsidRPr="009F5E4D">
              <w:rPr>
                <w:rFonts w:eastAsiaTheme="minorEastAsia"/>
                <w:i/>
                <w:color w:val="000000" w:themeColor="text1"/>
                <w:sz w:val="28"/>
                <w:szCs w:val="28"/>
                <w:lang w:val="it-IT"/>
              </w:rPr>
              <w:t>)</w:t>
            </w:r>
          </w:p>
          <w:p w14:paraId="004059B1" w14:textId="77777777" w:rsidR="00026570" w:rsidRPr="009F5E4D" w:rsidRDefault="00026570" w:rsidP="005673B1">
            <w:pPr>
              <w:spacing w:after="120"/>
              <w:jc w:val="center"/>
              <w:rPr>
                <w:rFonts w:eastAsiaTheme="minorEastAsia"/>
                <w:b/>
                <w:i/>
                <w:color w:val="000000" w:themeColor="text1"/>
                <w:sz w:val="28"/>
                <w:szCs w:val="28"/>
                <w:lang w:val="it-IT"/>
              </w:rPr>
            </w:pPr>
          </w:p>
          <w:p w14:paraId="3FBD9179" w14:textId="77777777" w:rsidR="00026570" w:rsidRPr="009F5E4D" w:rsidRDefault="00026570" w:rsidP="005673B1">
            <w:pPr>
              <w:spacing w:after="120"/>
              <w:jc w:val="center"/>
              <w:rPr>
                <w:rFonts w:eastAsiaTheme="minorEastAsia"/>
                <w:b/>
                <w:color w:val="000000" w:themeColor="text1"/>
                <w:sz w:val="28"/>
                <w:szCs w:val="28"/>
                <w:lang w:val="it-IT"/>
              </w:rPr>
            </w:pPr>
          </w:p>
        </w:tc>
        <w:tc>
          <w:tcPr>
            <w:tcW w:w="4111" w:type="dxa"/>
            <w:shd w:val="clear" w:color="auto" w:fill="auto"/>
          </w:tcPr>
          <w:p w14:paraId="6682B54F" w14:textId="77777777" w:rsidR="00026570" w:rsidRPr="009F5E4D" w:rsidRDefault="00026570" w:rsidP="005673B1">
            <w:pPr>
              <w:spacing w:after="120"/>
              <w:jc w:val="center"/>
              <w:rPr>
                <w:rFonts w:eastAsiaTheme="minorEastAsia"/>
                <w:b/>
                <w:color w:val="000000" w:themeColor="text1"/>
                <w:sz w:val="28"/>
                <w:szCs w:val="28"/>
                <w:lang w:val="it-IT"/>
              </w:rPr>
            </w:pPr>
            <w:r w:rsidRPr="009F5E4D">
              <w:rPr>
                <w:rFonts w:eastAsiaTheme="minorEastAsia"/>
                <w:b/>
                <w:color w:val="000000" w:themeColor="text1"/>
                <w:sz w:val="28"/>
                <w:szCs w:val="28"/>
                <w:lang w:val="it-IT"/>
              </w:rPr>
              <w:t>ĐẠI DIỆN ĐOÀN KIỂM TRA</w:t>
            </w:r>
          </w:p>
          <w:p w14:paraId="3F728492" w14:textId="772EBB76" w:rsidR="00026570" w:rsidRPr="009F5E4D" w:rsidRDefault="00026570" w:rsidP="005673B1">
            <w:pPr>
              <w:spacing w:after="120"/>
              <w:jc w:val="center"/>
              <w:rPr>
                <w:rFonts w:eastAsiaTheme="minorEastAsia"/>
                <w:i/>
                <w:color w:val="000000" w:themeColor="text1"/>
                <w:sz w:val="28"/>
                <w:szCs w:val="28"/>
                <w:lang w:val="it-IT"/>
              </w:rPr>
            </w:pPr>
            <w:r w:rsidRPr="009F5E4D">
              <w:rPr>
                <w:rFonts w:eastAsiaTheme="minorEastAsia"/>
                <w:i/>
                <w:color w:val="000000" w:themeColor="text1"/>
                <w:sz w:val="28"/>
                <w:szCs w:val="28"/>
                <w:lang w:val="it-IT"/>
              </w:rPr>
              <w:t>(Ký</w:t>
            </w:r>
            <w:r w:rsidR="006349F0">
              <w:rPr>
                <w:rFonts w:eastAsiaTheme="minorEastAsia"/>
                <w:i/>
                <w:color w:val="000000" w:themeColor="text1"/>
                <w:sz w:val="28"/>
                <w:szCs w:val="28"/>
                <w:lang w:val="it-IT"/>
              </w:rPr>
              <w:t>,</w:t>
            </w:r>
            <w:r w:rsidRPr="009F5E4D">
              <w:rPr>
                <w:rFonts w:eastAsiaTheme="minorEastAsia"/>
                <w:i/>
                <w:color w:val="000000" w:themeColor="text1"/>
                <w:sz w:val="28"/>
                <w:szCs w:val="28"/>
                <w:lang w:val="it-IT"/>
              </w:rPr>
              <w:t xml:space="preserve"> ghi rõ họ tên)</w:t>
            </w:r>
          </w:p>
          <w:p w14:paraId="2754ABF5" w14:textId="77777777" w:rsidR="00026570" w:rsidRPr="009F5E4D" w:rsidRDefault="00026570" w:rsidP="005673B1">
            <w:pPr>
              <w:spacing w:after="120"/>
              <w:jc w:val="center"/>
              <w:rPr>
                <w:rFonts w:eastAsiaTheme="minorEastAsia"/>
                <w:i/>
                <w:color w:val="000000" w:themeColor="text1"/>
                <w:sz w:val="28"/>
                <w:szCs w:val="28"/>
                <w:lang w:val="it-IT"/>
              </w:rPr>
            </w:pPr>
          </w:p>
          <w:p w14:paraId="7655A473" w14:textId="77777777" w:rsidR="00026570" w:rsidRPr="009F5E4D" w:rsidRDefault="00026570" w:rsidP="005673B1">
            <w:pPr>
              <w:spacing w:after="120"/>
              <w:jc w:val="center"/>
              <w:rPr>
                <w:rFonts w:eastAsiaTheme="minorEastAsia"/>
                <w:i/>
                <w:color w:val="000000" w:themeColor="text1"/>
                <w:sz w:val="28"/>
                <w:szCs w:val="28"/>
                <w:lang w:val="it-IT"/>
              </w:rPr>
            </w:pPr>
          </w:p>
          <w:p w14:paraId="4E92D6CC" w14:textId="77777777" w:rsidR="00026570" w:rsidRPr="009F5E4D" w:rsidRDefault="00026570" w:rsidP="005673B1">
            <w:pPr>
              <w:spacing w:after="120"/>
              <w:jc w:val="center"/>
              <w:rPr>
                <w:rFonts w:eastAsiaTheme="minorEastAsia"/>
                <w:b/>
                <w:color w:val="000000" w:themeColor="text1"/>
                <w:sz w:val="28"/>
                <w:szCs w:val="28"/>
                <w:lang w:val="it-IT"/>
              </w:rPr>
            </w:pPr>
          </w:p>
        </w:tc>
      </w:tr>
    </w:tbl>
    <w:p w14:paraId="30F88BBE" w14:textId="77777777" w:rsidR="00026570" w:rsidRPr="00DF0D9D" w:rsidRDefault="00026570" w:rsidP="00646087">
      <w:pPr>
        <w:spacing w:before="60"/>
        <w:rPr>
          <w:b/>
          <w:i/>
          <w:color w:val="000000" w:themeColor="text1"/>
        </w:rPr>
      </w:pPr>
      <w:r w:rsidRPr="00DF0D9D">
        <w:rPr>
          <w:b/>
          <w:i/>
          <w:color w:val="000000" w:themeColor="text1"/>
        </w:rPr>
        <w:t xml:space="preserve">Ghi chú: </w:t>
      </w:r>
    </w:p>
    <w:p w14:paraId="4A15B9E3" w14:textId="69E9457E" w:rsidR="00026570" w:rsidRPr="00DF0D9D" w:rsidRDefault="00026570" w:rsidP="00646087">
      <w:pPr>
        <w:pStyle w:val="FootnoteText"/>
        <w:spacing w:before="60" w:line="300" w:lineRule="exact"/>
        <w:rPr>
          <w:color w:val="000000" w:themeColor="text1"/>
          <w:sz w:val="24"/>
          <w:szCs w:val="24"/>
          <w:lang w:val="it-IT"/>
        </w:rPr>
      </w:pPr>
      <w:r w:rsidRPr="00DF0D9D">
        <w:rPr>
          <w:rStyle w:val="FootnoteReference"/>
          <w:color w:val="000000" w:themeColor="text1"/>
          <w:sz w:val="24"/>
          <w:szCs w:val="24"/>
          <w:vertAlign w:val="baseline"/>
          <w:lang w:val="vi-VN"/>
        </w:rPr>
        <w:t>(</w:t>
      </w:r>
      <w:r w:rsidRPr="00DF0D9D">
        <w:rPr>
          <w:color w:val="000000" w:themeColor="text1"/>
          <w:sz w:val="24"/>
          <w:szCs w:val="24"/>
          <w:lang w:val="vi-VN"/>
        </w:rPr>
        <w:t>1)</w:t>
      </w:r>
      <w:r w:rsidRPr="00DF0D9D">
        <w:rPr>
          <w:color w:val="000000" w:themeColor="text1"/>
          <w:sz w:val="24"/>
          <w:szCs w:val="24"/>
          <w:lang w:val="it-IT"/>
        </w:rPr>
        <w:t xml:space="preserve"> </w:t>
      </w:r>
      <w:r w:rsidR="008513E0" w:rsidRPr="00DF0D9D">
        <w:rPr>
          <w:color w:val="000000" w:themeColor="text1"/>
          <w:sz w:val="24"/>
          <w:szCs w:val="24"/>
          <w:lang w:val="it-IT"/>
        </w:rPr>
        <w:t>Tên đơn vị</w:t>
      </w:r>
      <w:r w:rsidRPr="00DF0D9D">
        <w:rPr>
          <w:color w:val="000000" w:themeColor="text1"/>
          <w:sz w:val="24"/>
          <w:szCs w:val="24"/>
          <w:lang w:val="it-IT"/>
        </w:rPr>
        <w:t xml:space="preserve"> được kiểm tra;</w:t>
      </w:r>
    </w:p>
    <w:p w14:paraId="6C58E58C" w14:textId="1EF84AB0" w:rsidR="00026570" w:rsidRPr="00DF0D9D" w:rsidRDefault="00026570" w:rsidP="00646087">
      <w:pPr>
        <w:pStyle w:val="FootnoteText"/>
        <w:spacing w:before="60" w:line="300" w:lineRule="exact"/>
        <w:rPr>
          <w:color w:val="000000" w:themeColor="text1"/>
          <w:sz w:val="24"/>
          <w:szCs w:val="24"/>
          <w:lang w:val="it-IT"/>
        </w:rPr>
        <w:sectPr w:rsidR="00026570" w:rsidRPr="00DF0D9D" w:rsidSect="00026570">
          <w:headerReference w:type="default" r:id="rId11"/>
          <w:pgSz w:w="11907" w:h="16840" w:code="9"/>
          <w:pgMar w:top="1134" w:right="1134" w:bottom="1134" w:left="1701" w:header="720" w:footer="720" w:gutter="0"/>
          <w:cols w:space="720"/>
          <w:titlePg/>
          <w:docGrid w:linePitch="326"/>
        </w:sectPr>
      </w:pPr>
      <w:r w:rsidRPr="00DF0D9D">
        <w:rPr>
          <w:color w:val="000000" w:themeColor="text1"/>
          <w:sz w:val="24"/>
          <w:szCs w:val="24"/>
          <w:lang w:val="it-IT"/>
        </w:rPr>
        <w:t>(2) Tên đơn vị ban hành Quyết định kiểm tra</w:t>
      </w:r>
      <w:r w:rsidR="00646087" w:rsidRPr="00DF0D9D">
        <w:rPr>
          <w:color w:val="000000" w:themeColor="text1"/>
          <w:sz w:val="24"/>
          <w:szCs w:val="24"/>
          <w:lang w:val="it-IT"/>
        </w:rPr>
        <w:t>./.</w:t>
      </w:r>
    </w:p>
    <w:tbl>
      <w:tblPr>
        <w:tblStyle w:val="TableGrid"/>
        <w:tblW w:w="0" w:type="auto"/>
        <w:tblLook w:val="04A0" w:firstRow="1" w:lastRow="0" w:firstColumn="1" w:lastColumn="0" w:noHBand="0" w:noVBand="1"/>
      </w:tblPr>
      <w:tblGrid>
        <w:gridCol w:w="10915"/>
        <w:gridCol w:w="3647"/>
      </w:tblGrid>
      <w:tr w:rsidR="00026570" w:rsidRPr="009F5E4D" w14:paraId="05562394" w14:textId="77777777" w:rsidTr="00CB3D32">
        <w:tc>
          <w:tcPr>
            <w:tcW w:w="10915" w:type="dxa"/>
            <w:tcBorders>
              <w:top w:val="nil"/>
              <w:left w:val="nil"/>
              <w:bottom w:val="single" w:sz="4" w:space="0" w:color="auto"/>
              <w:right w:val="nil"/>
            </w:tcBorders>
          </w:tcPr>
          <w:p w14:paraId="227ECD9B" w14:textId="63CDF94F" w:rsidR="00026570" w:rsidRPr="009F5E4D" w:rsidRDefault="00026570" w:rsidP="005673B1">
            <w:pPr>
              <w:jc w:val="center"/>
              <w:rPr>
                <w:b/>
                <w:bCs/>
                <w:color w:val="000000" w:themeColor="text1"/>
                <w:sz w:val="28"/>
                <w:szCs w:val="28"/>
                <w:lang w:val="en-US"/>
              </w:rPr>
            </w:pPr>
            <w:bookmarkStart w:id="14" w:name="_Hlk199232863"/>
            <w:bookmarkEnd w:id="13"/>
          </w:p>
        </w:tc>
        <w:tc>
          <w:tcPr>
            <w:tcW w:w="3647" w:type="dxa"/>
            <w:tcBorders>
              <w:top w:val="nil"/>
              <w:left w:val="nil"/>
              <w:bottom w:val="single" w:sz="4" w:space="0" w:color="auto"/>
              <w:right w:val="nil"/>
            </w:tcBorders>
          </w:tcPr>
          <w:p w14:paraId="667082C8" w14:textId="7A5833F0" w:rsidR="00026570" w:rsidRPr="00646087" w:rsidRDefault="00026570" w:rsidP="00646087">
            <w:pPr>
              <w:spacing w:before="120"/>
              <w:jc w:val="center"/>
              <w:rPr>
                <w:color w:val="000000" w:themeColor="text1"/>
                <w:sz w:val="20"/>
                <w:szCs w:val="20"/>
                <w:lang w:val="nl-NL"/>
              </w:rPr>
            </w:pPr>
            <w:r w:rsidRPr="00DF0D9D">
              <w:rPr>
                <w:b/>
                <w:color w:val="000000" w:themeColor="text1"/>
                <w:sz w:val="28"/>
                <w:szCs w:val="28"/>
                <w:lang w:val="nl-NL"/>
              </w:rPr>
              <w:t>Mẫu số 07</w:t>
            </w:r>
          </w:p>
        </w:tc>
      </w:tr>
      <w:tr w:rsidR="00646087" w:rsidRPr="009F5E4D" w14:paraId="6DFB3939" w14:textId="77777777" w:rsidTr="00CB3D32">
        <w:tc>
          <w:tcPr>
            <w:tcW w:w="14562" w:type="dxa"/>
            <w:gridSpan w:val="2"/>
            <w:tcBorders>
              <w:top w:val="single" w:sz="4" w:space="0" w:color="auto"/>
              <w:left w:val="single" w:sz="4" w:space="0" w:color="auto"/>
              <w:bottom w:val="nil"/>
              <w:right w:val="single" w:sz="4" w:space="0" w:color="auto"/>
            </w:tcBorders>
          </w:tcPr>
          <w:p w14:paraId="14D52666" w14:textId="12459448" w:rsidR="00646087" w:rsidRPr="009F5E4D" w:rsidRDefault="00646087" w:rsidP="00646087">
            <w:pPr>
              <w:spacing w:before="120"/>
              <w:jc w:val="center"/>
              <w:rPr>
                <w:b/>
                <w:color w:val="000000" w:themeColor="text1"/>
                <w:sz w:val="26"/>
                <w:szCs w:val="26"/>
              </w:rPr>
            </w:pPr>
            <w:r w:rsidRPr="009F5E4D">
              <w:rPr>
                <w:b/>
                <w:color w:val="000000" w:themeColor="text1"/>
                <w:sz w:val="26"/>
                <w:szCs w:val="26"/>
              </w:rPr>
              <w:t>CỘNG HOÀ XÃ HỘI CHỦ NGHĨA VIỆT NAM</w:t>
            </w:r>
          </w:p>
          <w:p w14:paraId="502EC2BD" w14:textId="6C81BF42" w:rsidR="00646087" w:rsidRPr="009F5E4D" w:rsidRDefault="00646087" w:rsidP="00646087">
            <w:pPr>
              <w:jc w:val="center"/>
              <w:rPr>
                <w:b/>
                <w:color w:val="000000" w:themeColor="text1"/>
                <w:sz w:val="28"/>
                <w:szCs w:val="28"/>
                <w:lang w:val="en-US"/>
              </w:rPr>
            </w:pPr>
            <w:r w:rsidRPr="009F5E4D">
              <w:rPr>
                <w:b/>
                <w:color w:val="000000" w:themeColor="text1"/>
                <w:sz w:val="28"/>
                <w:szCs w:val="28"/>
              </w:rPr>
              <w:t>Độc lập - Tự do - Hạnh phúc</w:t>
            </w:r>
          </w:p>
          <w:p w14:paraId="18617611" w14:textId="6FE241DC" w:rsidR="00646087" w:rsidRPr="009F5E4D" w:rsidRDefault="00646087" w:rsidP="005673B1">
            <w:pPr>
              <w:spacing w:before="120"/>
              <w:jc w:val="center"/>
              <w:rPr>
                <w:b/>
                <w:color w:val="000000" w:themeColor="text1"/>
                <w:sz w:val="20"/>
                <w:szCs w:val="20"/>
                <w:lang w:val="nl-NL"/>
              </w:rPr>
            </w:pPr>
            <w:r w:rsidRPr="009F5E4D">
              <w:rPr>
                <w:b/>
                <w:bCs/>
                <w:noProof/>
                <w:color w:val="000000" w:themeColor="text1"/>
                <w:sz w:val="28"/>
                <w:szCs w:val="28"/>
                <w:lang w:val="en-US"/>
              </w:rPr>
              <mc:AlternateContent>
                <mc:Choice Requires="wps">
                  <w:drawing>
                    <wp:anchor distT="0" distB="0" distL="114300" distR="114300" simplePos="0" relativeHeight="251658252" behindDoc="0" locked="0" layoutInCell="1" allowOverlap="1" wp14:anchorId="52113E59" wp14:editId="3101EAF9">
                      <wp:simplePos x="0" y="0"/>
                      <wp:positionH relativeFrom="column">
                        <wp:posOffset>3497042</wp:posOffset>
                      </wp:positionH>
                      <wp:positionV relativeFrom="paragraph">
                        <wp:posOffset>27207</wp:posOffset>
                      </wp:positionV>
                      <wp:extent cx="2091000" cy="0"/>
                      <wp:effectExtent l="0" t="0" r="0" b="0"/>
                      <wp:wrapNone/>
                      <wp:docPr id="1032320550" name="Straight Connector 16"/>
                      <wp:cNvGraphicFramePr/>
                      <a:graphic xmlns:a="http://schemas.openxmlformats.org/drawingml/2006/main">
                        <a:graphicData uri="http://schemas.microsoft.com/office/word/2010/wordprocessingShape">
                          <wps:wsp>
                            <wps:cNvCnPr/>
                            <wps:spPr>
                              <a:xfrm flipV="1">
                                <a:off x="0" y="0"/>
                                <a:ext cx="209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0A32F6" id="Straight Connector 16" o:spid="_x0000_s1026" style="position:absolute;flip:y;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35pt,2.15pt" to="44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" strokecolor="black [3200]" strokeweight=".5pt">
                      <v:stroke joinstyle="miter"/>
                    </v:line>
                  </w:pict>
                </mc:Fallback>
              </mc:AlternateContent>
            </w:r>
          </w:p>
        </w:tc>
      </w:tr>
      <w:tr w:rsidR="00026570" w:rsidRPr="009F5E4D" w14:paraId="3615995A" w14:textId="77777777" w:rsidTr="005673B1">
        <w:tc>
          <w:tcPr>
            <w:tcW w:w="14562" w:type="dxa"/>
            <w:gridSpan w:val="2"/>
            <w:tcBorders>
              <w:top w:val="nil"/>
            </w:tcBorders>
          </w:tcPr>
          <w:p w14:paraId="549F8DFA" w14:textId="77777777" w:rsidR="00026570" w:rsidRPr="009F5E4D" w:rsidRDefault="00026570" w:rsidP="005673B1">
            <w:pPr>
              <w:rPr>
                <w:b/>
                <w:bCs/>
                <w:color w:val="000000" w:themeColor="text1"/>
                <w:sz w:val="28"/>
                <w:szCs w:val="28"/>
                <w:lang w:val="en-US"/>
              </w:rPr>
            </w:pPr>
          </w:p>
          <w:p w14:paraId="081685EB" w14:textId="77777777" w:rsidR="00026570" w:rsidRPr="009F5E4D" w:rsidRDefault="00026570" w:rsidP="005673B1">
            <w:pPr>
              <w:jc w:val="center"/>
              <w:rPr>
                <w:color w:val="000000" w:themeColor="text1"/>
                <w:sz w:val="28"/>
                <w:szCs w:val="28"/>
                <w:lang w:val="en-US"/>
              </w:rPr>
            </w:pPr>
          </w:p>
          <w:p w14:paraId="631C3088" w14:textId="77777777" w:rsidR="00026570" w:rsidRPr="009F5E4D" w:rsidRDefault="00026570" w:rsidP="005673B1">
            <w:pPr>
              <w:jc w:val="center"/>
              <w:rPr>
                <w:color w:val="000000" w:themeColor="text1"/>
                <w:sz w:val="28"/>
                <w:szCs w:val="28"/>
                <w:lang w:val="en-US"/>
              </w:rPr>
            </w:pPr>
          </w:p>
          <w:p w14:paraId="4B7EB908" w14:textId="77777777" w:rsidR="00026570" w:rsidRPr="009F5E4D" w:rsidRDefault="00026570" w:rsidP="005673B1">
            <w:pPr>
              <w:jc w:val="center"/>
              <w:rPr>
                <w:color w:val="000000" w:themeColor="text1"/>
                <w:sz w:val="28"/>
                <w:szCs w:val="28"/>
              </w:rPr>
            </w:pPr>
            <w:r w:rsidRPr="009F5E4D">
              <w:rPr>
                <w:color w:val="000000" w:themeColor="text1"/>
                <w:sz w:val="28"/>
                <w:szCs w:val="28"/>
              </w:rPr>
              <w:t>…………………(1)…………………</w:t>
            </w:r>
          </w:p>
          <w:p w14:paraId="578D49C3" w14:textId="77777777" w:rsidR="00026570" w:rsidRPr="009F5E4D" w:rsidRDefault="00026570" w:rsidP="005673B1">
            <w:pPr>
              <w:jc w:val="center"/>
              <w:rPr>
                <w:color w:val="000000" w:themeColor="text1"/>
                <w:sz w:val="28"/>
                <w:szCs w:val="28"/>
              </w:rPr>
            </w:pPr>
            <w:r w:rsidRPr="009F5E4D">
              <w:rPr>
                <w:color w:val="000000" w:themeColor="text1"/>
                <w:sz w:val="28"/>
                <w:szCs w:val="28"/>
              </w:rPr>
              <w:t>…………………(2)…………………</w:t>
            </w:r>
          </w:p>
          <w:p w14:paraId="6253A038" w14:textId="77777777" w:rsidR="00026570" w:rsidRPr="009F5E4D" w:rsidRDefault="00026570" w:rsidP="005673B1">
            <w:pPr>
              <w:jc w:val="center"/>
              <w:rPr>
                <w:color w:val="000000" w:themeColor="text1"/>
                <w:sz w:val="28"/>
                <w:szCs w:val="28"/>
              </w:rPr>
            </w:pPr>
          </w:p>
          <w:p w14:paraId="3D367124" w14:textId="77777777" w:rsidR="00026570" w:rsidRPr="009F5E4D" w:rsidRDefault="00026570" w:rsidP="005673B1">
            <w:pPr>
              <w:jc w:val="center"/>
              <w:rPr>
                <w:color w:val="000000" w:themeColor="text1"/>
                <w:sz w:val="28"/>
                <w:szCs w:val="28"/>
              </w:rPr>
            </w:pPr>
          </w:p>
          <w:p w14:paraId="6C9F4206" w14:textId="77777777" w:rsidR="00026570" w:rsidRPr="009F5E4D" w:rsidRDefault="00026570" w:rsidP="005673B1">
            <w:pPr>
              <w:jc w:val="center"/>
              <w:rPr>
                <w:color w:val="000000" w:themeColor="text1"/>
                <w:sz w:val="28"/>
                <w:szCs w:val="28"/>
              </w:rPr>
            </w:pPr>
          </w:p>
          <w:p w14:paraId="34B4D91D" w14:textId="77777777" w:rsidR="00026570" w:rsidRPr="009F5E4D" w:rsidRDefault="00026570" w:rsidP="005673B1">
            <w:pPr>
              <w:jc w:val="center"/>
              <w:rPr>
                <w:color w:val="000000" w:themeColor="text1"/>
                <w:sz w:val="28"/>
                <w:szCs w:val="28"/>
              </w:rPr>
            </w:pPr>
          </w:p>
          <w:p w14:paraId="18FA0DF8" w14:textId="77777777" w:rsidR="00026570" w:rsidRPr="004A751F" w:rsidRDefault="00026570" w:rsidP="005673B1">
            <w:pPr>
              <w:jc w:val="center"/>
              <w:rPr>
                <w:b/>
                <w:color w:val="000000" w:themeColor="text1"/>
                <w:sz w:val="32"/>
                <w:szCs w:val="32"/>
              </w:rPr>
            </w:pPr>
            <w:r w:rsidRPr="004A751F">
              <w:rPr>
                <w:b/>
                <w:color w:val="000000" w:themeColor="text1"/>
                <w:sz w:val="32"/>
                <w:szCs w:val="32"/>
              </w:rPr>
              <w:t>SỔ GIAO, NHẬN</w:t>
            </w:r>
          </w:p>
          <w:p w14:paraId="4BF6B42A" w14:textId="77777777" w:rsidR="00026570" w:rsidRPr="004A751F" w:rsidRDefault="00026570" w:rsidP="005673B1">
            <w:pPr>
              <w:spacing w:after="120"/>
              <w:jc w:val="center"/>
              <w:rPr>
                <w:b/>
                <w:color w:val="000000" w:themeColor="text1"/>
                <w:sz w:val="32"/>
                <w:szCs w:val="32"/>
              </w:rPr>
            </w:pPr>
            <w:r w:rsidRPr="004A751F">
              <w:rPr>
                <w:b/>
                <w:color w:val="000000" w:themeColor="text1"/>
                <w:sz w:val="32"/>
                <w:szCs w:val="32"/>
              </w:rPr>
              <w:t>CA TRỰC SẴN SÀNG CHỮA CHÁY</w:t>
            </w:r>
            <w:r w:rsidRPr="004A751F">
              <w:rPr>
                <w:b/>
                <w:color w:val="000000" w:themeColor="text1"/>
                <w:sz w:val="32"/>
                <w:szCs w:val="32"/>
                <w:lang w:val="en-US"/>
              </w:rPr>
              <w:t>,</w:t>
            </w:r>
            <w:r w:rsidRPr="004A751F">
              <w:rPr>
                <w:b/>
                <w:color w:val="000000" w:themeColor="text1"/>
                <w:sz w:val="32"/>
                <w:szCs w:val="32"/>
              </w:rPr>
              <w:t xml:space="preserve"> CỨU NẠN, CỨU HỘ</w:t>
            </w:r>
          </w:p>
          <w:p w14:paraId="7E54F38D" w14:textId="77777777" w:rsidR="0067335C" w:rsidRPr="004A751F" w:rsidRDefault="0067335C" w:rsidP="0067335C">
            <w:pPr>
              <w:spacing w:before="120" w:after="280" w:afterAutospacing="1"/>
              <w:jc w:val="center"/>
              <w:rPr>
                <w:b/>
                <w:bCs/>
                <w:color w:val="000000" w:themeColor="text1"/>
                <w:sz w:val="28"/>
                <w:szCs w:val="28"/>
                <w:lang w:val="en-US"/>
              </w:rPr>
            </w:pPr>
            <w:r w:rsidRPr="004A751F">
              <w:rPr>
                <w:b/>
                <w:bCs/>
                <w:color w:val="000000" w:themeColor="text1"/>
                <w:sz w:val="28"/>
                <w:szCs w:val="28"/>
                <w:lang w:val="en-US"/>
              </w:rPr>
              <w:t>NĂM</w:t>
            </w:r>
            <w:r w:rsidRPr="004A751F">
              <w:rPr>
                <w:color w:val="000000" w:themeColor="text1"/>
                <w:sz w:val="28"/>
                <w:szCs w:val="28"/>
                <w:lang w:val="en-US"/>
              </w:rPr>
              <w:t>……..</w:t>
            </w:r>
          </w:p>
          <w:p w14:paraId="5F2DF251" w14:textId="77777777" w:rsidR="00026570" w:rsidRPr="009F5E4D" w:rsidRDefault="00026570" w:rsidP="005673B1">
            <w:pPr>
              <w:jc w:val="center"/>
              <w:rPr>
                <w:b/>
                <w:color w:val="000000" w:themeColor="text1"/>
                <w:sz w:val="28"/>
                <w:szCs w:val="28"/>
              </w:rPr>
            </w:pPr>
          </w:p>
          <w:p w14:paraId="00B5FC8C" w14:textId="77777777" w:rsidR="00026570" w:rsidRPr="009F5E4D" w:rsidRDefault="00026570" w:rsidP="005673B1">
            <w:pPr>
              <w:rPr>
                <w:b/>
                <w:bCs/>
                <w:color w:val="000000" w:themeColor="text1"/>
                <w:sz w:val="28"/>
                <w:szCs w:val="28"/>
                <w:lang w:val="en-US"/>
              </w:rPr>
            </w:pPr>
          </w:p>
          <w:p w14:paraId="60A648A5" w14:textId="77777777" w:rsidR="00026570" w:rsidRPr="009F5E4D" w:rsidRDefault="00026570" w:rsidP="005673B1">
            <w:pPr>
              <w:rPr>
                <w:b/>
                <w:bCs/>
                <w:color w:val="000000" w:themeColor="text1"/>
                <w:sz w:val="28"/>
                <w:szCs w:val="28"/>
                <w:lang w:val="en-US"/>
              </w:rPr>
            </w:pPr>
          </w:p>
          <w:p w14:paraId="663DCE36" w14:textId="77777777" w:rsidR="00026570" w:rsidRPr="009F5E4D" w:rsidRDefault="00026570" w:rsidP="005673B1">
            <w:pPr>
              <w:rPr>
                <w:b/>
                <w:bCs/>
                <w:color w:val="000000" w:themeColor="text1"/>
                <w:sz w:val="28"/>
                <w:szCs w:val="28"/>
                <w:lang w:val="en-US"/>
              </w:rPr>
            </w:pPr>
          </w:p>
          <w:p w14:paraId="6C1CE4FA" w14:textId="77777777" w:rsidR="00026570" w:rsidRPr="009F5E4D" w:rsidRDefault="00026570" w:rsidP="005673B1">
            <w:pPr>
              <w:rPr>
                <w:b/>
                <w:bCs/>
                <w:color w:val="000000" w:themeColor="text1"/>
                <w:sz w:val="28"/>
                <w:szCs w:val="28"/>
                <w:lang w:val="en-US"/>
              </w:rPr>
            </w:pPr>
          </w:p>
          <w:p w14:paraId="2B893239" w14:textId="77777777" w:rsidR="00026570" w:rsidRPr="009F5E4D" w:rsidRDefault="00026570" w:rsidP="005673B1">
            <w:pPr>
              <w:rPr>
                <w:b/>
                <w:bCs/>
                <w:color w:val="000000" w:themeColor="text1"/>
                <w:sz w:val="28"/>
                <w:szCs w:val="28"/>
                <w:lang w:val="en-US"/>
              </w:rPr>
            </w:pPr>
          </w:p>
          <w:p w14:paraId="4A638175" w14:textId="77777777" w:rsidR="00026570" w:rsidRPr="009F5E4D" w:rsidRDefault="00026570" w:rsidP="005673B1">
            <w:pPr>
              <w:rPr>
                <w:b/>
                <w:bCs/>
                <w:color w:val="000000" w:themeColor="text1"/>
                <w:sz w:val="28"/>
                <w:szCs w:val="28"/>
                <w:lang w:val="en-US"/>
              </w:rPr>
            </w:pPr>
          </w:p>
          <w:p w14:paraId="666A4F87" w14:textId="77777777" w:rsidR="00026570" w:rsidRPr="009F5E4D" w:rsidRDefault="00026570" w:rsidP="005673B1">
            <w:pPr>
              <w:rPr>
                <w:b/>
                <w:bCs/>
                <w:color w:val="000000" w:themeColor="text1"/>
                <w:sz w:val="28"/>
                <w:szCs w:val="28"/>
                <w:lang w:val="en-US"/>
              </w:rPr>
            </w:pPr>
          </w:p>
          <w:p w14:paraId="1779C8B6" w14:textId="77777777" w:rsidR="00026570" w:rsidRPr="009F5E4D" w:rsidRDefault="00026570" w:rsidP="005673B1">
            <w:pPr>
              <w:rPr>
                <w:b/>
                <w:bCs/>
                <w:color w:val="000000" w:themeColor="text1"/>
                <w:sz w:val="28"/>
                <w:szCs w:val="28"/>
                <w:lang w:val="en-US"/>
              </w:rPr>
            </w:pPr>
          </w:p>
        </w:tc>
      </w:tr>
    </w:tbl>
    <w:p w14:paraId="75A8E41D" w14:textId="77777777" w:rsidR="00026570" w:rsidRPr="009F5E4D" w:rsidRDefault="00026570" w:rsidP="00D44170">
      <w:pPr>
        <w:spacing w:before="120" w:after="120"/>
        <w:rPr>
          <w:color w:val="000000" w:themeColor="text1"/>
          <w:sz w:val="28"/>
          <w:szCs w:val="28"/>
          <w:lang w:val="en-US"/>
        </w:rPr>
      </w:pPr>
      <w:r w:rsidRPr="009F5E4D">
        <w:rPr>
          <w:b/>
          <w:bCs/>
          <w:color w:val="000000" w:themeColor="text1"/>
          <w:sz w:val="28"/>
          <w:szCs w:val="28"/>
          <w:lang w:val="en-US"/>
        </w:rPr>
        <w:lastRenderedPageBreak/>
        <w:t xml:space="preserve">I. Ca trực sẵn sàng chữa cháy, cứu nạn, cứu hộ: </w:t>
      </w:r>
      <w:r w:rsidRPr="009F5E4D">
        <w:rPr>
          <w:color w:val="000000" w:themeColor="text1"/>
          <w:sz w:val="28"/>
          <w:szCs w:val="28"/>
          <w:lang w:val="en-US"/>
        </w:rPr>
        <w:t>từ …giờ…</w:t>
      </w:r>
      <w:r w:rsidRPr="009F5E4D">
        <w:rPr>
          <w:color w:val="000000" w:themeColor="text1"/>
          <w:sz w:val="28"/>
          <w:szCs w:val="28"/>
        </w:rPr>
        <w:t xml:space="preserve"> </w:t>
      </w:r>
      <w:r w:rsidRPr="009F5E4D">
        <w:rPr>
          <w:color w:val="000000" w:themeColor="text1"/>
          <w:sz w:val="28"/>
          <w:szCs w:val="28"/>
          <w:lang w:val="en-US"/>
        </w:rPr>
        <w:t xml:space="preserve">phút, </w:t>
      </w:r>
      <w:r w:rsidRPr="009F5E4D">
        <w:rPr>
          <w:color w:val="000000" w:themeColor="text1"/>
          <w:sz w:val="28"/>
          <w:szCs w:val="28"/>
        </w:rPr>
        <w:t xml:space="preserve">ngày … </w:t>
      </w:r>
      <w:r w:rsidRPr="009F5E4D">
        <w:rPr>
          <w:color w:val="000000" w:themeColor="text1"/>
          <w:sz w:val="28"/>
          <w:szCs w:val="28"/>
          <w:lang w:val="en-US"/>
        </w:rPr>
        <w:t>/</w:t>
      </w:r>
      <w:r w:rsidRPr="009F5E4D">
        <w:rPr>
          <w:color w:val="000000" w:themeColor="text1"/>
          <w:sz w:val="28"/>
          <w:szCs w:val="28"/>
        </w:rPr>
        <w:t xml:space="preserve">… </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 xml:space="preserve"> đến …giờ…phút,</w:t>
      </w:r>
      <w:r w:rsidRPr="009F5E4D">
        <w:rPr>
          <w:color w:val="000000" w:themeColor="text1"/>
          <w:sz w:val="28"/>
          <w:szCs w:val="28"/>
        </w:rPr>
        <w:t xml:space="preserve"> ngày … </w:t>
      </w:r>
      <w:r w:rsidRPr="009F5E4D">
        <w:rPr>
          <w:color w:val="000000" w:themeColor="text1"/>
          <w:sz w:val="28"/>
          <w:szCs w:val="28"/>
          <w:lang w:val="en-US"/>
        </w:rPr>
        <w:t>/</w:t>
      </w:r>
      <w:r w:rsidRPr="009F5E4D">
        <w:rPr>
          <w:color w:val="000000" w:themeColor="text1"/>
          <w:sz w:val="28"/>
          <w:szCs w:val="28"/>
        </w:rPr>
        <w:t xml:space="preserve"> … </w:t>
      </w:r>
      <w:r w:rsidRPr="009F5E4D">
        <w:rPr>
          <w:color w:val="000000" w:themeColor="text1"/>
          <w:sz w:val="28"/>
          <w:szCs w:val="28"/>
          <w:lang w:val="en-US"/>
        </w:rPr>
        <w:t>/</w:t>
      </w:r>
      <w:r w:rsidRPr="009F5E4D">
        <w:rPr>
          <w:color w:val="000000" w:themeColor="text1"/>
          <w:sz w:val="28"/>
          <w:szCs w:val="28"/>
        </w:rPr>
        <w:t xml:space="preserve"> ……</w:t>
      </w:r>
      <w:r w:rsidRPr="009F5E4D">
        <w:rPr>
          <w:color w:val="000000" w:themeColor="text1"/>
          <w:sz w:val="28"/>
          <w:szCs w:val="28"/>
          <w:lang w:val="en-US"/>
        </w:rPr>
        <w:t>……..</w:t>
      </w:r>
    </w:p>
    <w:p w14:paraId="6B44253E" w14:textId="77777777" w:rsidR="00026570" w:rsidRPr="009F5E4D" w:rsidRDefault="00026570" w:rsidP="00D44170">
      <w:pPr>
        <w:spacing w:before="120" w:after="120"/>
        <w:rPr>
          <w:color w:val="000000" w:themeColor="text1"/>
          <w:sz w:val="28"/>
          <w:szCs w:val="28"/>
          <w:lang w:val="en-US"/>
        </w:rPr>
      </w:pPr>
      <w:r w:rsidRPr="009F5E4D">
        <w:rPr>
          <w:color w:val="000000" w:themeColor="text1"/>
          <w:sz w:val="28"/>
          <w:szCs w:val="28"/>
          <w:lang w:val="en-US"/>
        </w:rPr>
        <w:t>1)</w:t>
      </w:r>
      <w:r w:rsidRPr="009F5E4D">
        <w:rPr>
          <w:color w:val="000000" w:themeColor="text1"/>
          <w:sz w:val="28"/>
          <w:szCs w:val="28"/>
        </w:rPr>
        <w:t xml:space="preserve"> Trực chỉ huy </w:t>
      </w:r>
      <w:r w:rsidRPr="009F5E4D">
        <w:rPr>
          <w:color w:val="000000" w:themeColor="text1"/>
          <w:sz w:val="28"/>
          <w:szCs w:val="28"/>
          <w:lang w:val="en-US"/>
        </w:rPr>
        <w:t>chữa cháy, cứu nạn, cứu hộ (cấp Phòng/Đội)</w:t>
      </w:r>
      <w:r w:rsidRPr="009F5E4D">
        <w:rPr>
          <w:color w:val="000000" w:themeColor="text1"/>
          <w:sz w:val="28"/>
          <w:szCs w:val="28"/>
        </w:rPr>
        <w:t>:</w:t>
      </w:r>
    </w:p>
    <w:p w14:paraId="3055AD57" w14:textId="77777777" w:rsidR="00026570" w:rsidRPr="009F5E4D" w:rsidRDefault="00026570" w:rsidP="00D44170">
      <w:pPr>
        <w:spacing w:before="120" w:after="120"/>
        <w:rPr>
          <w:color w:val="000000" w:themeColor="text1"/>
          <w:sz w:val="28"/>
          <w:szCs w:val="28"/>
          <w:lang w:val="en-US"/>
        </w:rPr>
      </w:pPr>
      <w:r w:rsidRPr="009F5E4D">
        <w:rPr>
          <w:color w:val="000000" w:themeColor="text1"/>
          <w:sz w:val="28"/>
          <w:szCs w:val="28"/>
          <w:lang w:val="en-US"/>
        </w:rPr>
        <w:t xml:space="preserve">- </w:t>
      </w:r>
      <w:r w:rsidRPr="009F5E4D">
        <w:rPr>
          <w:color w:val="000000" w:themeColor="text1"/>
          <w:sz w:val="28"/>
          <w:szCs w:val="28"/>
        </w:rPr>
        <w:t>Đ/c …………………</w:t>
      </w:r>
      <w:r w:rsidRPr="009F5E4D">
        <w:rPr>
          <w:color w:val="000000" w:themeColor="text1"/>
          <w:sz w:val="28"/>
          <w:szCs w:val="28"/>
          <w:lang w:val="en-US"/>
        </w:rPr>
        <w:t>………………………….</w:t>
      </w:r>
      <w:r w:rsidRPr="009F5E4D">
        <w:rPr>
          <w:color w:val="000000" w:themeColor="text1"/>
          <w:sz w:val="28"/>
          <w:szCs w:val="28"/>
        </w:rPr>
        <w:t>………, cấp bậc……</w:t>
      </w:r>
      <w:r w:rsidRPr="009F5E4D">
        <w:rPr>
          <w:color w:val="000000" w:themeColor="text1"/>
          <w:sz w:val="28"/>
          <w:szCs w:val="28"/>
          <w:lang w:val="en-US"/>
        </w:rPr>
        <w:t>………………</w:t>
      </w:r>
      <w:r w:rsidRPr="009F5E4D">
        <w:rPr>
          <w:color w:val="000000" w:themeColor="text1"/>
          <w:sz w:val="28"/>
          <w:szCs w:val="28"/>
        </w:rPr>
        <w:t>..….…, chức vụ.………</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p w14:paraId="61E7B925" w14:textId="77777777" w:rsidR="00026570" w:rsidRPr="009F5E4D" w:rsidRDefault="00026570" w:rsidP="00D44170">
      <w:pPr>
        <w:spacing w:before="120" w:after="120"/>
        <w:rPr>
          <w:color w:val="000000" w:themeColor="text1"/>
          <w:sz w:val="28"/>
          <w:szCs w:val="28"/>
          <w:lang w:val="en-US"/>
        </w:rPr>
      </w:pPr>
      <w:r w:rsidRPr="009F5E4D">
        <w:rPr>
          <w:color w:val="000000" w:themeColor="text1"/>
          <w:sz w:val="28"/>
          <w:szCs w:val="28"/>
          <w:lang w:val="en-US"/>
        </w:rPr>
        <w:t xml:space="preserve">- </w:t>
      </w:r>
      <w:r w:rsidRPr="009F5E4D">
        <w:rPr>
          <w:color w:val="000000" w:themeColor="text1"/>
          <w:sz w:val="28"/>
          <w:szCs w:val="28"/>
        </w:rPr>
        <w:t>Đ/c …………………</w:t>
      </w:r>
      <w:r w:rsidRPr="009F5E4D">
        <w:rPr>
          <w:color w:val="000000" w:themeColor="text1"/>
          <w:sz w:val="28"/>
          <w:szCs w:val="28"/>
          <w:lang w:val="en-US"/>
        </w:rPr>
        <w:t>………………………….</w:t>
      </w:r>
      <w:r w:rsidRPr="009F5E4D">
        <w:rPr>
          <w:color w:val="000000" w:themeColor="text1"/>
          <w:sz w:val="28"/>
          <w:szCs w:val="28"/>
        </w:rPr>
        <w:t>………, cấp bậc……</w:t>
      </w:r>
      <w:r w:rsidRPr="009F5E4D">
        <w:rPr>
          <w:color w:val="000000" w:themeColor="text1"/>
          <w:sz w:val="28"/>
          <w:szCs w:val="28"/>
          <w:lang w:val="en-US"/>
        </w:rPr>
        <w:t>………………</w:t>
      </w:r>
      <w:r w:rsidRPr="009F5E4D">
        <w:rPr>
          <w:color w:val="000000" w:themeColor="text1"/>
          <w:sz w:val="28"/>
          <w:szCs w:val="28"/>
        </w:rPr>
        <w:t>..….…, chức vụ.………</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p w14:paraId="11B6B8C8" w14:textId="77777777" w:rsidR="00026570" w:rsidRPr="009F5E4D" w:rsidRDefault="00026570" w:rsidP="00D44170">
      <w:pPr>
        <w:spacing w:before="120" w:after="120"/>
        <w:rPr>
          <w:color w:val="000000" w:themeColor="text1"/>
          <w:sz w:val="28"/>
          <w:szCs w:val="28"/>
          <w:lang w:val="en-US"/>
        </w:rPr>
      </w:pPr>
      <w:r w:rsidRPr="009F5E4D">
        <w:rPr>
          <w:color w:val="000000" w:themeColor="text1"/>
          <w:sz w:val="28"/>
          <w:szCs w:val="28"/>
          <w:lang w:val="en-US"/>
        </w:rPr>
        <w:t>2)</w:t>
      </w:r>
      <w:r w:rsidRPr="009F5E4D">
        <w:rPr>
          <w:color w:val="000000" w:themeColor="text1"/>
          <w:sz w:val="28"/>
          <w:szCs w:val="28"/>
        </w:rPr>
        <w:t xml:space="preserve"> Trực tiếp nhận và xử lý thông tin báo cháy, báo tình huống cứu nạn, cứu hộ:</w:t>
      </w:r>
    </w:p>
    <w:tbl>
      <w:tblPr>
        <w:tblStyle w:val="TableGrid"/>
        <w:tblW w:w="14601" w:type="dxa"/>
        <w:tblInd w:w="-5" w:type="dxa"/>
        <w:tblLook w:val="04A0" w:firstRow="1" w:lastRow="0" w:firstColumn="1" w:lastColumn="0" w:noHBand="0" w:noVBand="1"/>
      </w:tblPr>
      <w:tblGrid>
        <w:gridCol w:w="2977"/>
        <w:gridCol w:w="4111"/>
        <w:gridCol w:w="4111"/>
        <w:gridCol w:w="3402"/>
      </w:tblGrid>
      <w:tr w:rsidR="00026570" w:rsidRPr="009F5E4D" w14:paraId="1C3A0896" w14:textId="77777777" w:rsidTr="00D44170">
        <w:tc>
          <w:tcPr>
            <w:tcW w:w="2977" w:type="dxa"/>
          </w:tcPr>
          <w:p w14:paraId="29DB7932"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trực</w:t>
            </w:r>
          </w:p>
        </w:tc>
        <w:tc>
          <w:tcPr>
            <w:tcW w:w="4111" w:type="dxa"/>
          </w:tcPr>
          <w:p w14:paraId="63C530E7"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giao</w:t>
            </w:r>
          </w:p>
        </w:tc>
        <w:tc>
          <w:tcPr>
            <w:tcW w:w="4111" w:type="dxa"/>
          </w:tcPr>
          <w:p w14:paraId="1EF20189"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nhận</w:t>
            </w:r>
          </w:p>
        </w:tc>
        <w:tc>
          <w:tcPr>
            <w:tcW w:w="3402" w:type="dxa"/>
          </w:tcPr>
          <w:p w14:paraId="4531A2A9"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Chỉ huy ký xác nhận</w:t>
            </w:r>
          </w:p>
        </w:tc>
      </w:tr>
      <w:tr w:rsidR="00026570" w:rsidRPr="009F5E4D" w14:paraId="6B6E5C6C" w14:textId="77777777" w:rsidTr="00D44170">
        <w:tc>
          <w:tcPr>
            <w:tcW w:w="2977" w:type="dxa"/>
          </w:tcPr>
          <w:p w14:paraId="79681823"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1</w:t>
            </w:r>
          </w:p>
          <w:p w14:paraId="2972F904"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từ… giờ đến … giờ</w:t>
            </w:r>
          </w:p>
        </w:tc>
        <w:tc>
          <w:tcPr>
            <w:tcW w:w="4111" w:type="dxa"/>
          </w:tcPr>
          <w:p w14:paraId="3AC7E37F"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p w14:paraId="216F5F32"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tc>
        <w:tc>
          <w:tcPr>
            <w:tcW w:w="4111" w:type="dxa"/>
          </w:tcPr>
          <w:p w14:paraId="48A3D5C2"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r w:rsidRPr="009F5E4D">
              <w:rPr>
                <w:color w:val="000000" w:themeColor="text1"/>
                <w:sz w:val="28"/>
                <w:szCs w:val="28"/>
              </w:rPr>
              <w:t xml:space="preserve"> </w:t>
            </w:r>
          </w:p>
          <w:p w14:paraId="504C5016"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tc>
        <w:tc>
          <w:tcPr>
            <w:tcW w:w="3402" w:type="dxa"/>
          </w:tcPr>
          <w:p w14:paraId="1AA94951" w14:textId="77777777" w:rsidR="00026570" w:rsidRPr="009F5E4D" w:rsidRDefault="00026570" w:rsidP="00D44170">
            <w:pPr>
              <w:spacing w:before="60" w:after="60"/>
              <w:rPr>
                <w:color w:val="000000" w:themeColor="text1"/>
                <w:sz w:val="28"/>
                <w:szCs w:val="28"/>
              </w:rPr>
            </w:pPr>
          </w:p>
        </w:tc>
      </w:tr>
      <w:tr w:rsidR="00026570" w:rsidRPr="009F5E4D" w14:paraId="0A7B3519" w14:textId="77777777" w:rsidTr="00D44170">
        <w:tc>
          <w:tcPr>
            <w:tcW w:w="2977" w:type="dxa"/>
          </w:tcPr>
          <w:p w14:paraId="03DC9DB0"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2</w:t>
            </w:r>
          </w:p>
          <w:p w14:paraId="419A258E" w14:textId="77777777" w:rsidR="00026570" w:rsidRPr="009F5E4D" w:rsidRDefault="00026570" w:rsidP="00D44170">
            <w:pPr>
              <w:spacing w:before="60" w:after="60"/>
              <w:jc w:val="center"/>
              <w:rPr>
                <w:color w:val="000000" w:themeColor="text1"/>
                <w:sz w:val="28"/>
                <w:szCs w:val="28"/>
              </w:rPr>
            </w:pPr>
            <w:r w:rsidRPr="009F5E4D">
              <w:rPr>
                <w:color w:val="000000" w:themeColor="text1"/>
                <w:sz w:val="28"/>
                <w:szCs w:val="28"/>
                <w:lang w:val="en-US"/>
              </w:rPr>
              <w:t>từ… giờ đến … giờ</w:t>
            </w:r>
          </w:p>
        </w:tc>
        <w:tc>
          <w:tcPr>
            <w:tcW w:w="4111" w:type="dxa"/>
          </w:tcPr>
          <w:p w14:paraId="519F9067"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p w14:paraId="717394C2"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tc>
        <w:tc>
          <w:tcPr>
            <w:tcW w:w="4111" w:type="dxa"/>
          </w:tcPr>
          <w:p w14:paraId="7A1ED268"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r w:rsidRPr="009F5E4D">
              <w:rPr>
                <w:color w:val="000000" w:themeColor="text1"/>
                <w:sz w:val="28"/>
                <w:szCs w:val="28"/>
              </w:rPr>
              <w:t xml:space="preserve"> </w:t>
            </w:r>
          </w:p>
          <w:p w14:paraId="0B7ACA68"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tc>
        <w:tc>
          <w:tcPr>
            <w:tcW w:w="3402" w:type="dxa"/>
          </w:tcPr>
          <w:p w14:paraId="00B3BD8B" w14:textId="77777777" w:rsidR="00026570" w:rsidRPr="009F5E4D" w:rsidRDefault="00026570" w:rsidP="00D44170">
            <w:pPr>
              <w:spacing w:before="60" w:after="60"/>
              <w:rPr>
                <w:color w:val="000000" w:themeColor="text1"/>
                <w:sz w:val="28"/>
                <w:szCs w:val="28"/>
              </w:rPr>
            </w:pPr>
          </w:p>
        </w:tc>
      </w:tr>
      <w:tr w:rsidR="00026570" w:rsidRPr="009F5E4D" w14:paraId="6471748E" w14:textId="77777777" w:rsidTr="00D44170">
        <w:tc>
          <w:tcPr>
            <w:tcW w:w="2977" w:type="dxa"/>
          </w:tcPr>
          <w:p w14:paraId="33B0AB05"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3</w:t>
            </w:r>
          </w:p>
          <w:p w14:paraId="1B9DA0DE"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từ… giờ đến … giờ</w:t>
            </w:r>
          </w:p>
        </w:tc>
        <w:tc>
          <w:tcPr>
            <w:tcW w:w="4111" w:type="dxa"/>
          </w:tcPr>
          <w:p w14:paraId="09312FC5"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p w14:paraId="3F023C7F"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tc>
        <w:tc>
          <w:tcPr>
            <w:tcW w:w="4111" w:type="dxa"/>
          </w:tcPr>
          <w:p w14:paraId="53D79E81"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p w14:paraId="11E88C3D"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tc>
        <w:tc>
          <w:tcPr>
            <w:tcW w:w="3402" w:type="dxa"/>
          </w:tcPr>
          <w:p w14:paraId="2158BDAE" w14:textId="77777777" w:rsidR="00026570" w:rsidRPr="009F5E4D" w:rsidRDefault="00026570" w:rsidP="00D44170">
            <w:pPr>
              <w:spacing w:before="60" w:after="60"/>
              <w:rPr>
                <w:color w:val="000000" w:themeColor="text1"/>
                <w:sz w:val="28"/>
                <w:szCs w:val="28"/>
              </w:rPr>
            </w:pPr>
          </w:p>
        </w:tc>
      </w:tr>
      <w:tr w:rsidR="00026570" w:rsidRPr="009F5E4D" w14:paraId="34316C49" w14:textId="77777777" w:rsidTr="00D44170">
        <w:tc>
          <w:tcPr>
            <w:tcW w:w="2977" w:type="dxa"/>
          </w:tcPr>
          <w:p w14:paraId="6F915C33"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Ca …</w:t>
            </w:r>
          </w:p>
          <w:p w14:paraId="368B10F5"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từ… giờ đến … giờ</w:t>
            </w:r>
          </w:p>
        </w:tc>
        <w:tc>
          <w:tcPr>
            <w:tcW w:w="4111" w:type="dxa"/>
          </w:tcPr>
          <w:p w14:paraId="1016475F"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p w14:paraId="41BCBC1D"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tc>
        <w:tc>
          <w:tcPr>
            <w:tcW w:w="4111" w:type="dxa"/>
          </w:tcPr>
          <w:p w14:paraId="00896BA5"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p>
          <w:p w14:paraId="32F35AE1"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 Đ/c ………..……</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tc>
        <w:tc>
          <w:tcPr>
            <w:tcW w:w="3402" w:type="dxa"/>
          </w:tcPr>
          <w:p w14:paraId="3CF23D96" w14:textId="77777777" w:rsidR="00026570" w:rsidRPr="009F5E4D" w:rsidRDefault="00026570" w:rsidP="00D44170">
            <w:pPr>
              <w:spacing w:before="60" w:after="60"/>
              <w:rPr>
                <w:color w:val="000000" w:themeColor="text1"/>
                <w:sz w:val="28"/>
                <w:szCs w:val="28"/>
              </w:rPr>
            </w:pPr>
          </w:p>
        </w:tc>
      </w:tr>
    </w:tbl>
    <w:p w14:paraId="671404EF" w14:textId="77777777" w:rsidR="00026570" w:rsidRPr="009F5E4D" w:rsidRDefault="00026570" w:rsidP="00D44170">
      <w:pPr>
        <w:spacing w:before="120" w:after="120"/>
        <w:rPr>
          <w:color w:val="000000" w:themeColor="text1"/>
          <w:sz w:val="28"/>
          <w:szCs w:val="28"/>
        </w:rPr>
      </w:pPr>
      <w:r w:rsidRPr="009F5E4D">
        <w:rPr>
          <w:color w:val="000000" w:themeColor="text1"/>
          <w:sz w:val="28"/>
          <w:szCs w:val="28"/>
        </w:rPr>
        <w:t xml:space="preserve"> </w:t>
      </w:r>
      <w:r w:rsidRPr="009F5E4D">
        <w:rPr>
          <w:color w:val="000000" w:themeColor="text1"/>
          <w:sz w:val="28"/>
          <w:szCs w:val="28"/>
          <w:lang w:val="en-US"/>
        </w:rPr>
        <w:t>3)</w:t>
      </w:r>
      <w:r w:rsidRPr="009F5E4D">
        <w:rPr>
          <w:color w:val="000000" w:themeColor="text1"/>
          <w:sz w:val="28"/>
          <w:szCs w:val="28"/>
        </w:rPr>
        <w:t xml:space="preserve"> Phương tiện và CBCS trực sẵn sàng chữa cháy</w:t>
      </w:r>
      <w:r w:rsidRPr="009F5E4D">
        <w:rPr>
          <w:color w:val="000000" w:themeColor="text1"/>
          <w:sz w:val="28"/>
          <w:szCs w:val="28"/>
          <w:lang w:val="en-US"/>
        </w:rPr>
        <w:t>,</w:t>
      </w:r>
      <w:r w:rsidRPr="009F5E4D">
        <w:rPr>
          <w:color w:val="000000" w:themeColor="text1"/>
          <w:sz w:val="28"/>
          <w:szCs w:val="28"/>
        </w:rPr>
        <w:t xml:space="preserve"> cứu nạn, cứu hộ:</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1812"/>
        <w:gridCol w:w="3976"/>
        <w:gridCol w:w="3976"/>
        <w:gridCol w:w="3976"/>
      </w:tblGrid>
      <w:tr w:rsidR="00026570" w:rsidRPr="009F5E4D" w14:paraId="71CC87CB" w14:textId="77777777" w:rsidTr="005673B1">
        <w:trPr>
          <w:trHeight w:val="774"/>
        </w:trPr>
        <w:tc>
          <w:tcPr>
            <w:tcW w:w="861" w:type="dxa"/>
            <w:shd w:val="clear" w:color="auto" w:fill="auto"/>
            <w:vAlign w:val="center"/>
          </w:tcPr>
          <w:p w14:paraId="060E2B8E" w14:textId="77777777" w:rsidR="00026570" w:rsidRPr="009F5E4D" w:rsidRDefault="00026570" w:rsidP="00D44170">
            <w:pPr>
              <w:spacing w:before="60" w:after="60"/>
              <w:jc w:val="center"/>
              <w:rPr>
                <w:b/>
                <w:color w:val="000000" w:themeColor="text1"/>
                <w:sz w:val="28"/>
                <w:szCs w:val="28"/>
              </w:rPr>
            </w:pPr>
            <w:r w:rsidRPr="009F5E4D">
              <w:rPr>
                <w:b/>
                <w:color w:val="000000" w:themeColor="text1"/>
                <w:sz w:val="28"/>
                <w:szCs w:val="28"/>
              </w:rPr>
              <w:t>STT</w:t>
            </w:r>
          </w:p>
        </w:tc>
        <w:tc>
          <w:tcPr>
            <w:tcW w:w="1812" w:type="dxa"/>
            <w:shd w:val="clear" w:color="auto" w:fill="auto"/>
            <w:vAlign w:val="center"/>
          </w:tcPr>
          <w:p w14:paraId="68A99B2F" w14:textId="77777777" w:rsidR="00026570" w:rsidRPr="009F5E4D" w:rsidRDefault="00026570" w:rsidP="00D44170">
            <w:pPr>
              <w:spacing w:before="60" w:after="60"/>
              <w:jc w:val="center"/>
              <w:rPr>
                <w:b/>
                <w:color w:val="000000" w:themeColor="text1"/>
                <w:sz w:val="28"/>
                <w:szCs w:val="28"/>
              </w:rPr>
            </w:pPr>
            <w:r w:rsidRPr="009F5E4D">
              <w:rPr>
                <w:b/>
                <w:color w:val="000000" w:themeColor="text1"/>
                <w:sz w:val="28"/>
                <w:szCs w:val="28"/>
              </w:rPr>
              <w:t>Phương tiện trực</w:t>
            </w:r>
          </w:p>
        </w:tc>
        <w:tc>
          <w:tcPr>
            <w:tcW w:w="11928" w:type="dxa"/>
            <w:gridSpan w:val="3"/>
            <w:shd w:val="clear" w:color="auto" w:fill="auto"/>
            <w:vAlign w:val="center"/>
          </w:tcPr>
          <w:p w14:paraId="4DB3478B" w14:textId="77777777" w:rsidR="00026570" w:rsidRPr="009F5E4D" w:rsidRDefault="00026570" w:rsidP="00D44170">
            <w:pPr>
              <w:spacing w:before="60" w:after="60"/>
              <w:jc w:val="center"/>
              <w:rPr>
                <w:b/>
                <w:color w:val="000000" w:themeColor="text1"/>
                <w:sz w:val="28"/>
                <w:szCs w:val="28"/>
                <w:lang w:val="en-US"/>
              </w:rPr>
            </w:pPr>
            <w:r w:rsidRPr="009F5E4D">
              <w:rPr>
                <w:b/>
                <w:color w:val="000000" w:themeColor="text1"/>
                <w:sz w:val="28"/>
                <w:szCs w:val="28"/>
              </w:rPr>
              <w:t>Cán bộ, chiến sĩ trực</w:t>
            </w:r>
            <w:r w:rsidRPr="009F5E4D">
              <w:rPr>
                <w:bCs/>
                <w:color w:val="000000" w:themeColor="text1"/>
                <w:sz w:val="28"/>
                <w:szCs w:val="28"/>
                <w:vertAlign w:val="superscript"/>
                <w:lang w:val="en-US"/>
              </w:rPr>
              <w:t>(3)</w:t>
            </w:r>
          </w:p>
        </w:tc>
      </w:tr>
      <w:tr w:rsidR="00026570" w:rsidRPr="009F5E4D" w14:paraId="2AE14A9B" w14:textId="77777777" w:rsidTr="005673B1">
        <w:trPr>
          <w:trHeight w:val="60"/>
        </w:trPr>
        <w:tc>
          <w:tcPr>
            <w:tcW w:w="861" w:type="dxa"/>
            <w:vMerge w:val="restart"/>
            <w:shd w:val="clear" w:color="auto" w:fill="auto"/>
            <w:vAlign w:val="center"/>
          </w:tcPr>
          <w:p w14:paraId="4E8270F4" w14:textId="77777777" w:rsidR="00026570" w:rsidRPr="009F5E4D" w:rsidRDefault="00026570" w:rsidP="00D44170">
            <w:pPr>
              <w:spacing w:before="60" w:after="60"/>
              <w:jc w:val="center"/>
              <w:rPr>
                <w:color w:val="000000" w:themeColor="text1"/>
                <w:sz w:val="28"/>
                <w:szCs w:val="28"/>
                <w:lang w:val="en-US"/>
              </w:rPr>
            </w:pPr>
            <w:r w:rsidRPr="009F5E4D">
              <w:rPr>
                <w:color w:val="000000" w:themeColor="text1"/>
                <w:sz w:val="28"/>
                <w:szCs w:val="28"/>
                <w:lang w:val="en-US"/>
              </w:rPr>
              <w:t>1</w:t>
            </w:r>
          </w:p>
        </w:tc>
        <w:tc>
          <w:tcPr>
            <w:tcW w:w="1812" w:type="dxa"/>
            <w:vMerge w:val="restart"/>
            <w:shd w:val="clear" w:color="auto" w:fill="auto"/>
          </w:tcPr>
          <w:p w14:paraId="7D34245E" w14:textId="77777777" w:rsidR="00026570" w:rsidRPr="009F5E4D" w:rsidRDefault="00026570" w:rsidP="00D44170">
            <w:pPr>
              <w:spacing w:before="60" w:after="60"/>
              <w:rPr>
                <w:color w:val="000000" w:themeColor="text1"/>
                <w:sz w:val="28"/>
                <w:szCs w:val="28"/>
              </w:rPr>
            </w:pPr>
          </w:p>
        </w:tc>
        <w:tc>
          <w:tcPr>
            <w:tcW w:w="3976" w:type="dxa"/>
            <w:tcBorders>
              <w:bottom w:val="dotted" w:sz="4" w:space="0" w:color="auto"/>
            </w:tcBorders>
            <w:shd w:val="clear" w:color="auto" w:fill="auto"/>
          </w:tcPr>
          <w:p w14:paraId="54642149"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lang w:val="en-US"/>
              </w:rPr>
              <w:t>Chỉ huy:</w:t>
            </w:r>
            <w:r w:rsidRPr="009F5E4D">
              <w:rPr>
                <w:color w:val="000000" w:themeColor="text1"/>
                <w:sz w:val="28"/>
                <w:szCs w:val="28"/>
              </w:rPr>
              <w:t xml:space="preserve"> </w:t>
            </w:r>
            <w:r w:rsidRPr="009F5E4D">
              <w:rPr>
                <w:color w:val="000000" w:themeColor="text1"/>
                <w:sz w:val="28"/>
                <w:szCs w:val="28"/>
                <w:vertAlign w:val="subscript"/>
              </w:rPr>
              <w:t>………</w:t>
            </w:r>
            <w:r w:rsidRPr="009F5E4D">
              <w:rPr>
                <w:color w:val="000000" w:themeColor="text1"/>
                <w:sz w:val="28"/>
                <w:szCs w:val="28"/>
                <w:vertAlign w:val="subscript"/>
                <w:lang w:val="en-US"/>
              </w:rPr>
              <w:t>…………………….………...</w:t>
            </w:r>
          </w:p>
        </w:tc>
        <w:tc>
          <w:tcPr>
            <w:tcW w:w="3976" w:type="dxa"/>
            <w:tcBorders>
              <w:bottom w:val="dotted" w:sz="4" w:space="0" w:color="auto"/>
            </w:tcBorders>
            <w:shd w:val="clear" w:color="auto" w:fill="auto"/>
          </w:tcPr>
          <w:p w14:paraId="205DC02B"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Số 1:</w:t>
            </w:r>
            <w:r w:rsidRPr="009F5E4D">
              <w:rPr>
                <w:color w:val="000000" w:themeColor="text1"/>
                <w:sz w:val="28"/>
                <w:szCs w:val="28"/>
                <w:vertAlign w:val="subscript"/>
              </w:rPr>
              <w:t xml:space="preserve"> ………</w:t>
            </w:r>
            <w:r w:rsidRPr="009F5E4D">
              <w:rPr>
                <w:color w:val="000000" w:themeColor="text1"/>
                <w:sz w:val="28"/>
                <w:szCs w:val="28"/>
                <w:vertAlign w:val="subscript"/>
                <w:lang w:val="en-US"/>
              </w:rPr>
              <w:t>…………………….……………</w:t>
            </w:r>
            <w:r w:rsidRPr="009F5E4D">
              <w:rPr>
                <w:color w:val="000000" w:themeColor="text1"/>
                <w:sz w:val="28"/>
                <w:szCs w:val="28"/>
                <w:vertAlign w:val="subscript"/>
              </w:rPr>
              <w:t>…</w:t>
            </w:r>
          </w:p>
        </w:tc>
        <w:tc>
          <w:tcPr>
            <w:tcW w:w="3976" w:type="dxa"/>
            <w:tcBorders>
              <w:bottom w:val="dotted" w:sz="4" w:space="0" w:color="auto"/>
            </w:tcBorders>
            <w:shd w:val="clear" w:color="auto" w:fill="auto"/>
          </w:tcPr>
          <w:p w14:paraId="47A1F282"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Số 2:</w:t>
            </w:r>
            <w:r w:rsidRPr="009F5E4D">
              <w:rPr>
                <w:color w:val="000000" w:themeColor="text1"/>
                <w:sz w:val="28"/>
                <w:szCs w:val="28"/>
                <w:vertAlign w:val="subscript"/>
              </w:rPr>
              <w:t>………</w:t>
            </w:r>
            <w:r w:rsidRPr="009F5E4D">
              <w:rPr>
                <w:color w:val="000000" w:themeColor="text1"/>
                <w:sz w:val="28"/>
                <w:szCs w:val="28"/>
                <w:vertAlign w:val="subscript"/>
                <w:lang w:val="en-US"/>
              </w:rPr>
              <w:t>……………………………………</w:t>
            </w:r>
            <w:r w:rsidRPr="009F5E4D">
              <w:rPr>
                <w:color w:val="000000" w:themeColor="text1"/>
                <w:sz w:val="28"/>
                <w:szCs w:val="28"/>
                <w:vertAlign w:val="subscript"/>
              </w:rPr>
              <w:t>..</w:t>
            </w:r>
          </w:p>
        </w:tc>
      </w:tr>
      <w:tr w:rsidR="00026570" w:rsidRPr="009F5E4D" w14:paraId="396098B1" w14:textId="77777777" w:rsidTr="005673B1">
        <w:trPr>
          <w:trHeight w:val="60"/>
        </w:trPr>
        <w:tc>
          <w:tcPr>
            <w:tcW w:w="861" w:type="dxa"/>
            <w:vMerge/>
            <w:tcBorders>
              <w:bottom w:val="dotted" w:sz="4" w:space="0" w:color="auto"/>
            </w:tcBorders>
            <w:shd w:val="clear" w:color="auto" w:fill="auto"/>
          </w:tcPr>
          <w:p w14:paraId="1FF7ECEF" w14:textId="77777777" w:rsidR="00026570" w:rsidRPr="009F5E4D" w:rsidRDefault="00026570" w:rsidP="00D44170">
            <w:pPr>
              <w:spacing w:before="60" w:after="60"/>
              <w:jc w:val="center"/>
              <w:rPr>
                <w:color w:val="000000" w:themeColor="text1"/>
                <w:sz w:val="28"/>
                <w:szCs w:val="28"/>
              </w:rPr>
            </w:pPr>
          </w:p>
        </w:tc>
        <w:tc>
          <w:tcPr>
            <w:tcW w:w="1812" w:type="dxa"/>
            <w:vMerge/>
            <w:tcBorders>
              <w:bottom w:val="dotted" w:sz="4" w:space="0" w:color="auto"/>
            </w:tcBorders>
            <w:shd w:val="clear" w:color="auto" w:fill="auto"/>
          </w:tcPr>
          <w:p w14:paraId="05495163" w14:textId="77777777" w:rsidR="00026570" w:rsidRPr="009F5E4D" w:rsidRDefault="00026570" w:rsidP="00D44170">
            <w:pPr>
              <w:spacing w:before="60" w:after="60"/>
              <w:jc w:val="center"/>
              <w:rPr>
                <w:color w:val="000000" w:themeColor="text1"/>
                <w:sz w:val="28"/>
                <w:szCs w:val="28"/>
              </w:rPr>
            </w:pPr>
          </w:p>
        </w:tc>
        <w:tc>
          <w:tcPr>
            <w:tcW w:w="3976" w:type="dxa"/>
            <w:tcBorders>
              <w:top w:val="dotted" w:sz="4" w:space="0" w:color="auto"/>
              <w:bottom w:val="dotted" w:sz="4" w:space="0" w:color="auto"/>
            </w:tcBorders>
            <w:shd w:val="clear" w:color="auto" w:fill="auto"/>
          </w:tcPr>
          <w:p w14:paraId="68C3FE28" w14:textId="77777777" w:rsidR="00026570" w:rsidRPr="009F5E4D" w:rsidRDefault="00026570" w:rsidP="00D44170">
            <w:pPr>
              <w:spacing w:before="60" w:after="60"/>
              <w:rPr>
                <w:color w:val="000000" w:themeColor="text1"/>
                <w:sz w:val="28"/>
                <w:szCs w:val="28"/>
              </w:rPr>
            </w:pPr>
            <w:r w:rsidRPr="009F5E4D">
              <w:rPr>
                <w:color w:val="000000" w:themeColor="text1"/>
                <w:sz w:val="28"/>
                <w:szCs w:val="28"/>
              </w:rPr>
              <w:t>Số 3:</w:t>
            </w:r>
            <w:r w:rsidRPr="009F5E4D">
              <w:rPr>
                <w:color w:val="000000" w:themeColor="text1"/>
                <w:sz w:val="28"/>
                <w:szCs w:val="28"/>
                <w:vertAlign w:val="subscript"/>
              </w:rPr>
              <w:t xml:space="preserve"> ………</w:t>
            </w:r>
            <w:r w:rsidRPr="009F5E4D">
              <w:rPr>
                <w:color w:val="000000" w:themeColor="text1"/>
                <w:sz w:val="28"/>
                <w:szCs w:val="28"/>
                <w:vertAlign w:val="subscript"/>
                <w:lang w:val="en-US"/>
              </w:rPr>
              <w:t>…………………….……………</w:t>
            </w:r>
            <w:r w:rsidRPr="009F5E4D">
              <w:rPr>
                <w:color w:val="000000" w:themeColor="text1"/>
                <w:sz w:val="28"/>
                <w:szCs w:val="28"/>
                <w:vertAlign w:val="subscript"/>
              </w:rPr>
              <w:t>…</w:t>
            </w:r>
            <w:r w:rsidRPr="009F5E4D">
              <w:rPr>
                <w:color w:val="000000" w:themeColor="text1"/>
                <w:sz w:val="28"/>
                <w:szCs w:val="28"/>
              </w:rPr>
              <w:t xml:space="preserve"> </w:t>
            </w:r>
          </w:p>
        </w:tc>
        <w:tc>
          <w:tcPr>
            <w:tcW w:w="3976" w:type="dxa"/>
            <w:tcBorders>
              <w:top w:val="dotted" w:sz="4" w:space="0" w:color="auto"/>
              <w:bottom w:val="dotted" w:sz="4" w:space="0" w:color="auto"/>
            </w:tcBorders>
            <w:shd w:val="clear" w:color="auto" w:fill="auto"/>
          </w:tcPr>
          <w:p w14:paraId="41FA3167" w14:textId="77777777" w:rsidR="00026570" w:rsidRPr="009F5E4D" w:rsidRDefault="00026570" w:rsidP="00D44170">
            <w:pPr>
              <w:spacing w:before="60" w:after="60"/>
              <w:rPr>
                <w:color w:val="000000" w:themeColor="text1"/>
                <w:sz w:val="28"/>
                <w:szCs w:val="28"/>
                <w:lang w:val="en-US"/>
              </w:rPr>
            </w:pPr>
            <w:r w:rsidRPr="009F5E4D">
              <w:rPr>
                <w:color w:val="000000" w:themeColor="text1"/>
                <w:sz w:val="28"/>
                <w:szCs w:val="28"/>
              </w:rPr>
              <w:t>Số 4:</w:t>
            </w:r>
            <w:r w:rsidRPr="009F5E4D">
              <w:rPr>
                <w:color w:val="000000" w:themeColor="text1"/>
                <w:sz w:val="28"/>
                <w:szCs w:val="28"/>
                <w:vertAlign w:val="subscript"/>
              </w:rPr>
              <w:t xml:space="preserve"> ………</w:t>
            </w:r>
            <w:r w:rsidRPr="009F5E4D">
              <w:rPr>
                <w:color w:val="000000" w:themeColor="text1"/>
                <w:sz w:val="28"/>
                <w:szCs w:val="28"/>
                <w:vertAlign w:val="subscript"/>
                <w:lang w:val="en-US"/>
              </w:rPr>
              <w:t>…………………….……………</w:t>
            </w:r>
            <w:r w:rsidRPr="009F5E4D">
              <w:rPr>
                <w:color w:val="000000" w:themeColor="text1"/>
                <w:sz w:val="28"/>
                <w:szCs w:val="28"/>
                <w:vertAlign w:val="subscript"/>
              </w:rPr>
              <w:t>…</w:t>
            </w:r>
          </w:p>
        </w:tc>
        <w:tc>
          <w:tcPr>
            <w:tcW w:w="3976" w:type="dxa"/>
            <w:tcBorders>
              <w:top w:val="dotted" w:sz="4" w:space="0" w:color="auto"/>
              <w:bottom w:val="dotted" w:sz="4" w:space="0" w:color="auto"/>
            </w:tcBorders>
            <w:shd w:val="clear" w:color="auto" w:fill="auto"/>
          </w:tcPr>
          <w:p w14:paraId="36461356" w14:textId="77777777" w:rsidR="00026570" w:rsidRPr="009F5E4D" w:rsidRDefault="00026570" w:rsidP="00D44170">
            <w:pPr>
              <w:spacing w:before="60" w:after="60"/>
              <w:rPr>
                <w:color w:val="000000" w:themeColor="text1"/>
                <w:sz w:val="28"/>
                <w:szCs w:val="28"/>
              </w:rPr>
            </w:pPr>
            <w:r w:rsidRPr="009F5E4D">
              <w:rPr>
                <w:color w:val="000000" w:themeColor="text1"/>
                <w:sz w:val="28"/>
                <w:szCs w:val="28"/>
                <w:lang w:val="en-US"/>
              </w:rPr>
              <w:t>Số 5</w:t>
            </w:r>
            <w:r w:rsidRPr="009F5E4D">
              <w:rPr>
                <w:color w:val="000000" w:themeColor="text1"/>
                <w:sz w:val="28"/>
                <w:szCs w:val="28"/>
                <w:vertAlign w:val="superscript"/>
                <w:lang w:val="en-US"/>
              </w:rPr>
              <w:t>(4)</w:t>
            </w:r>
            <w:r w:rsidRPr="009F5E4D">
              <w:rPr>
                <w:color w:val="000000" w:themeColor="text1"/>
                <w:sz w:val="28"/>
                <w:szCs w:val="28"/>
                <w:lang w:val="en-US"/>
              </w:rPr>
              <w:t>:</w:t>
            </w:r>
            <w:r w:rsidRPr="009F5E4D">
              <w:rPr>
                <w:color w:val="000000" w:themeColor="text1"/>
                <w:sz w:val="28"/>
                <w:szCs w:val="28"/>
              </w:rPr>
              <w:t xml:space="preserve"> </w:t>
            </w:r>
            <w:r w:rsidRPr="009F5E4D">
              <w:rPr>
                <w:color w:val="000000" w:themeColor="text1"/>
                <w:sz w:val="28"/>
                <w:szCs w:val="28"/>
                <w:vertAlign w:val="subscript"/>
              </w:rPr>
              <w:t>………</w:t>
            </w:r>
            <w:r w:rsidRPr="009F5E4D">
              <w:rPr>
                <w:color w:val="000000" w:themeColor="text1"/>
                <w:sz w:val="28"/>
                <w:szCs w:val="28"/>
                <w:vertAlign w:val="subscript"/>
                <w:lang w:val="en-US"/>
              </w:rPr>
              <w:t>…………………….………</w:t>
            </w:r>
            <w:r w:rsidRPr="009F5E4D">
              <w:rPr>
                <w:color w:val="000000" w:themeColor="text1"/>
                <w:sz w:val="28"/>
                <w:szCs w:val="28"/>
                <w:vertAlign w:val="subscript"/>
              </w:rPr>
              <w:t>…</w:t>
            </w:r>
          </w:p>
        </w:tc>
      </w:tr>
      <w:tr w:rsidR="00026570" w:rsidRPr="009F5E4D" w14:paraId="6FDED6C1" w14:textId="77777777" w:rsidTr="005673B1">
        <w:trPr>
          <w:trHeight w:val="60"/>
        </w:trPr>
        <w:tc>
          <w:tcPr>
            <w:tcW w:w="861" w:type="dxa"/>
            <w:tcBorders>
              <w:top w:val="dotted" w:sz="4" w:space="0" w:color="auto"/>
            </w:tcBorders>
            <w:shd w:val="clear" w:color="auto" w:fill="auto"/>
          </w:tcPr>
          <w:p w14:paraId="49CE9EF5" w14:textId="77777777" w:rsidR="00026570" w:rsidRPr="009F5E4D" w:rsidRDefault="00026570" w:rsidP="00D44170">
            <w:pPr>
              <w:spacing w:before="60" w:after="60"/>
              <w:jc w:val="center"/>
              <w:rPr>
                <w:color w:val="000000" w:themeColor="text1"/>
                <w:sz w:val="28"/>
                <w:szCs w:val="28"/>
              </w:rPr>
            </w:pPr>
            <w:r w:rsidRPr="009F5E4D">
              <w:rPr>
                <w:color w:val="000000" w:themeColor="text1"/>
                <w:sz w:val="28"/>
                <w:szCs w:val="28"/>
              </w:rPr>
              <w:t>…</w:t>
            </w:r>
          </w:p>
        </w:tc>
        <w:tc>
          <w:tcPr>
            <w:tcW w:w="1812" w:type="dxa"/>
            <w:tcBorders>
              <w:top w:val="dotted" w:sz="4" w:space="0" w:color="auto"/>
            </w:tcBorders>
            <w:shd w:val="clear" w:color="auto" w:fill="auto"/>
          </w:tcPr>
          <w:p w14:paraId="16B502FC" w14:textId="77777777" w:rsidR="00026570" w:rsidRPr="009F5E4D" w:rsidRDefault="00026570" w:rsidP="00D44170">
            <w:pPr>
              <w:spacing w:before="60" w:after="60"/>
              <w:jc w:val="center"/>
              <w:rPr>
                <w:color w:val="000000" w:themeColor="text1"/>
                <w:sz w:val="28"/>
                <w:szCs w:val="28"/>
              </w:rPr>
            </w:pPr>
          </w:p>
        </w:tc>
        <w:tc>
          <w:tcPr>
            <w:tcW w:w="11928" w:type="dxa"/>
            <w:gridSpan w:val="3"/>
            <w:tcBorders>
              <w:top w:val="dotted" w:sz="4" w:space="0" w:color="auto"/>
            </w:tcBorders>
            <w:shd w:val="clear" w:color="auto" w:fill="auto"/>
          </w:tcPr>
          <w:p w14:paraId="39403931" w14:textId="77777777" w:rsidR="00026570" w:rsidRPr="009F5E4D" w:rsidRDefault="00026570" w:rsidP="00D44170">
            <w:pPr>
              <w:spacing w:before="60" w:after="60"/>
              <w:rPr>
                <w:color w:val="000000" w:themeColor="text1"/>
                <w:sz w:val="28"/>
                <w:szCs w:val="28"/>
              </w:rPr>
            </w:pPr>
          </w:p>
        </w:tc>
      </w:tr>
    </w:tbl>
    <w:p w14:paraId="52E18EAB" w14:textId="77777777" w:rsidR="00026570" w:rsidRPr="009F5E4D" w:rsidRDefault="00026570" w:rsidP="00D44170">
      <w:pPr>
        <w:spacing w:before="120" w:after="120" w:line="320" w:lineRule="atLeast"/>
        <w:rPr>
          <w:b/>
          <w:bCs/>
          <w:color w:val="000000" w:themeColor="text1"/>
          <w:sz w:val="28"/>
          <w:szCs w:val="28"/>
          <w:lang w:val="en-US"/>
        </w:rPr>
      </w:pPr>
      <w:r w:rsidRPr="009F5E4D">
        <w:rPr>
          <w:b/>
          <w:bCs/>
          <w:color w:val="000000" w:themeColor="text1"/>
          <w:sz w:val="28"/>
          <w:szCs w:val="28"/>
          <w:lang w:val="en-US"/>
        </w:rPr>
        <w:lastRenderedPageBreak/>
        <w:t>II. Nhận xét ca trực:</w:t>
      </w:r>
    </w:p>
    <w:p w14:paraId="322B06F8" w14:textId="77777777" w:rsidR="00026570" w:rsidRPr="009F5E4D" w:rsidRDefault="00026570" w:rsidP="00D44170">
      <w:pPr>
        <w:spacing w:before="120" w:after="120" w:line="320" w:lineRule="atLeast"/>
        <w:rPr>
          <w:bCs/>
          <w:color w:val="000000" w:themeColor="text1"/>
          <w:sz w:val="28"/>
          <w:szCs w:val="28"/>
          <w:lang w:val="en-US"/>
        </w:rPr>
      </w:pPr>
      <w:r w:rsidRPr="009F5E4D">
        <w:rPr>
          <w:bCs/>
          <w:color w:val="000000" w:themeColor="text1"/>
          <w:sz w:val="28"/>
          <w:szCs w:val="28"/>
          <w:lang w:val="en-US"/>
        </w:rPr>
        <w:t>1)</w:t>
      </w:r>
      <w:r w:rsidRPr="009F5E4D">
        <w:rPr>
          <w:b/>
          <w:color w:val="000000" w:themeColor="text1"/>
          <w:sz w:val="28"/>
          <w:szCs w:val="28"/>
        </w:rPr>
        <w:t xml:space="preserve"> </w:t>
      </w:r>
      <w:r w:rsidRPr="009F5E4D">
        <w:rPr>
          <w:bCs/>
          <w:color w:val="000000" w:themeColor="text1"/>
          <w:sz w:val="28"/>
          <w:szCs w:val="28"/>
          <w:lang w:val="en-US"/>
        </w:rPr>
        <w:t>Quân số trong ca trực:……………………. ; tình hình quân số trong ca trực (thời gian kiểm tra, có mặt, vắng mặt, lý do):……..</w:t>
      </w:r>
    </w:p>
    <w:p w14:paraId="37B7318F" w14:textId="77777777" w:rsidR="00026570" w:rsidRPr="009F5E4D" w:rsidRDefault="00026570" w:rsidP="00D44170">
      <w:pPr>
        <w:spacing w:before="120" w:after="120" w:line="320" w:lineRule="atLeast"/>
        <w:rPr>
          <w:color w:val="000000" w:themeColor="text1"/>
          <w:sz w:val="28"/>
          <w:szCs w:val="28"/>
        </w:rPr>
      </w:pPr>
      <w:r w:rsidRPr="009F5E4D">
        <w:rPr>
          <w:color w:val="000000" w:themeColor="text1"/>
          <w:sz w:val="28"/>
          <w:szCs w:val="28"/>
        </w:rPr>
        <w:t>................................................................................................................................................................................................................</w:t>
      </w:r>
    </w:p>
    <w:p w14:paraId="19792313" w14:textId="77777777" w:rsidR="00026570" w:rsidRPr="009F5E4D" w:rsidRDefault="00026570" w:rsidP="00D44170">
      <w:pPr>
        <w:spacing w:before="120" w:after="120" w:line="320" w:lineRule="atLeast"/>
        <w:rPr>
          <w:color w:val="000000" w:themeColor="text1"/>
          <w:sz w:val="28"/>
          <w:szCs w:val="28"/>
          <w:lang w:val="en-US"/>
        </w:rPr>
      </w:pPr>
      <w:r w:rsidRPr="009F5E4D">
        <w:rPr>
          <w:bCs/>
          <w:color w:val="000000" w:themeColor="text1"/>
          <w:sz w:val="28"/>
          <w:szCs w:val="28"/>
          <w:lang w:val="en-US"/>
        </w:rPr>
        <w:t>2</w:t>
      </w:r>
      <w:r w:rsidRPr="009F5E4D">
        <w:rPr>
          <w:bCs/>
          <w:color w:val="000000" w:themeColor="text1"/>
          <w:sz w:val="28"/>
          <w:szCs w:val="28"/>
        </w:rPr>
        <w:t>) Tình hình phương tiện trực sẵn sàng chữa cháy</w:t>
      </w:r>
      <w:r w:rsidRPr="009F5E4D">
        <w:rPr>
          <w:bCs/>
          <w:color w:val="000000" w:themeColor="text1"/>
          <w:sz w:val="28"/>
          <w:szCs w:val="28"/>
          <w:lang w:val="en-US"/>
        </w:rPr>
        <w:t>,</w:t>
      </w:r>
      <w:r w:rsidRPr="009F5E4D">
        <w:rPr>
          <w:bCs/>
          <w:color w:val="000000" w:themeColor="text1"/>
          <w:sz w:val="28"/>
          <w:szCs w:val="28"/>
        </w:rPr>
        <w:t xml:space="preserve"> cứu nạn, cứu hộ</w:t>
      </w:r>
      <w:r w:rsidRPr="009F5E4D">
        <w:rPr>
          <w:bCs/>
          <w:color w:val="000000" w:themeColor="text1"/>
          <w:sz w:val="28"/>
          <w:szCs w:val="28"/>
          <w:lang w:val="en-US"/>
        </w:rPr>
        <w:t xml:space="preserve"> (số lượng, tình trạng hoạt động):</w:t>
      </w:r>
      <w:r w:rsidRPr="009F5E4D">
        <w:rPr>
          <w:color w:val="000000" w:themeColor="text1"/>
          <w:sz w:val="28"/>
          <w:szCs w:val="28"/>
        </w:rPr>
        <w:t>.......................................</w:t>
      </w:r>
      <w:r w:rsidRPr="009F5E4D">
        <w:rPr>
          <w:color w:val="000000" w:themeColor="text1"/>
          <w:sz w:val="28"/>
          <w:szCs w:val="28"/>
          <w:lang w:val="en-US"/>
        </w:rPr>
        <w:t>........</w:t>
      </w:r>
    </w:p>
    <w:p w14:paraId="57435C41" w14:textId="77777777" w:rsidR="00026570" w:rsidRPr="009F5E4D" w:rsidRDefault="00026570" w:rsidP="00D44170">
      <w:pPr>
        <w:spacing w:before="120" w:after="120" w:line="320" w:lineRule="atLeast"/>
        <w:rPr>
          <w:color w:val="000000" w:themeColor="text1"/>
          <w:sz w:val="28"/>
          <w:szCs w:val="28"/>
        </w:rPr>
      </w:pPr>
      <w:r w:rsidRPr="009F5E4D">
        <w:rPr>
          <w:color w:val="000000" w:themeColor="text1"/>
          <w:sz w:val="28"/>
          <w:szCs w:val="28"/>
        </w:rPr>
        <w:t>................................................................................................................................................................................................................</w:t>
      </w:r>
    </w:p>
    <w:p w14:paraId="4E3706F9" w14:textId="77777777" w:rsidR="00026570" w:rsidRPr="009F5E4D" w:rsidRDefault="00026570" w:rsidP="00D44170">
      <w:pPr>
        <w:spacing w:before="120" w:after="120" w:line="320" w:lineRule="atLeast"/>
        <w:rPr>
          <w:color w:val="000000" w:themeColor="text1"/>
          <w:sz w:val="28"/>
          <w:szCs w:val="28"/>
        </w:rPr>
      </w:pPr>
      <w:r w:rsidRPr="009F5E4D">
        <w:rPr>
          <w:color w:val="000000" w:themeColor="text1"/>
          <w:sz w:val="28"/>
          <w:szCs w:val="28"/>
          <w:lang w:val="en-US"/>
        </w:rPr>
        <w:t>3) T</w:t>
      </w:r>
      <w:r w:rsidRPr="009F5E4D">
        <w:rPr>
          <w:color w:val="000000" w:themeColor="text1"/>
          <w:sz w:val="28"/>
          <w:szCs w:val="28"/>
        </w:rPr>
        <w:t>iếp nhận và xử lý thông tin: ............................................................................................</w:t>
      </w:r>
      <w:r w:rsidRPr="009F5E4D">
        <w:rPr>
          <w:color w:val="000000" w:themeColor="text1"/>
          <w:sz w:val="28"/>
          <w:szCs w:val="28"/>
          <w:lang w:val="en-US"/>
        </w:rPr>
        <w:t>............</w:t>
      </w:r>
      <w:r w:rsidRPr="009F5E4D">
        <w:rPr>
          <w:color w:val="000000" w:themeColor="text1"/>
          <w:sz w:val="28"/>
          <w:szCs w:val="28"/>
        </w:rPr>
        <w:t>.................................................</w:t>
      </w:r>
    </w:p>
    <w:p w14:paraId="301364BC" w14:textId="77777777" w:rsidR="00026570" w:rsidRPr="009F5E4D" w:rsidRDefault="00026570" w:rsidP="00D44170">
      <w:pPr>
        <w:spacing w:before="120" w:after="120" w:line="320" w:lineRule="atLeast"/>
        <w:rPr>
          <w:color w:val="000000" w:themeColor="text1"/>
          <w:sz w:val="28"/>
          <w:szCs w:val="28"/>
        </w:rPr>
      </w:pPr>
      <w:r w:rsidRPr="009F5E4D">
        <w:rPr>
          <w:color w:val="000000" w:themeColor="text1"/>
          <w:sz w:val="28"/>
          <w:szCs w:val="28"/>
        </w:rPr>
        <w:t>................................................................................................................................................................................................................</w:t>
      </w:r>
    </w:p>
    <w:p w14:paraId="730C57CF" w14:textId="77777777" w:rsidR="00026570" w:rsidRPr="009F5E4D" w:rsidRDefault="00026570" w:rsidP="00D44170">
      <w:pPr>
        <w:spacing w:before="120" w:after="120" w:line="320" w:lineRule="atLeast"/>
        <w:rPr>
          <w:color w:val="000000" w:themeColor="text1"/>
          <w:sz w:val="28"/>
          <w:szCs w:val="28"/>
          <w:lang w:val="en-US"/>
        </w:rPr>
      </w:pPr>
      <w:r w:rsidRPr="009F5E4D">
        <w:rPr>
          <w:color w:val="000000" w:themeColor="text1"/>
          <w:sz w:val="28"/>
          <w:szCs w:val="28"/>
          <w:lang w:val="en-US"/>
        </w:rPr>
        <w:t>4)</w:t>
      </w:r>
      <w:r w:rsidRPr="009F5E4D">
        <w:rPr>
          <w:color w:val="000000" w:themeColor="text1"/>
          <w:sz w:val="28"/>
          <w:szCs w:val="28"/>
        </w:rPr>
        <w:t xml:space="preserve"> Công tác quản lý, bảo quản, bảo dưỡng phương tiện </w:t>
      </w:r>
      <w:r w:rsidRPr="009F5E4D">
        <w:rPr>
          <w:color w:val="000000" w:themeColor="text1"/>
          <w:sz w:val="28"/>
          <w:szCs w:val="28"/>
          <w:lang w:val="en-US"/>
        </w:rPr>
        <w:t>sau khi sử dụng</w:t>
      </w:r>
      <w:r w:rsidRPr="009F5E4D">
        <w:rPr>
          <w:color w:val="000000" w:themeColor="text1"/>
          <w:sz w:val="28"/>
          <w:szCs w:val="28"/>
        </w:rPr>
        <w:t>: ..............................</w:t>
      </w:r>
      <w:r w:rsidRPr="009F5E4D">
        <w:rPr>
          <w:color w:val="000000" w:themeColor="text1"/>
          <w:sz w:val="28"/>
          <w:szCs w:val="28"/>
          <w:lang w:val="en-US"/>
        </w:rPr>
        <w:t>........</w:t>
      </w:r>
      <w:r w:rsidRPr="009F5E4D">
        <w:rPr>
          <w:color w:val="000000" w:themeColor="text1"/>
          <w:sz w:val="28"/>
          <w:szCs w:val="28"/>
        </w:rPr>
        <w:t>...</w:t>
      </w:r>
      <w:r w:rsidRPr="009F5E4D">
        <w:rPr>
          <w:color w:val="000000" w:themeColor="text1"/>
          <w:sz w:val="28"/>
          <w:szCs w:val="28"/>
          <w:lang w:val="en-US"/>
        </w:rPr>
        <w:t>..................................................</w:t>
      </w:r>
    </w:p>
    <w:p w14:paraId="3B91A665" w14:textId="77777777" w:rsidR="00026570" w:rsidRPr="009F5E4D" w:rsidRDefault="00026570" w:rsidP="00D44170">
      <w:pPr>
        <w:spacing w:before="120" w:after="120" w:line="320" w:lineRule="atLeast"/>
        <w:rPr>
          <w:color w:val="000000" w:themeColor="text1"/>
          <w:sz w:val="28"/>
          <w:szCs w:val="28"/>
          <w:lang w:val="en-US"/>
        </w:rPr>
      </w:pPr>
      <w:r w:rsidRPr="009F5E4D">
        <w:rPr>
          <w:color w:val="000000" w:themeColor="text1"/>
          <w:sz w:val="28"/>
          <w:szCs w:val="28"/>
        </w:rPr>
        <w:t>................................................................................................................................................................................................................</w:t>
      </w:r>
    </w:p>
    <w:p w14:paraId="5DA956D1" w14:textId="049F8413" w:rsidR="00026570" w:rsidRPr="00532AAC" w:rsidRDefault="00026570" w:rsidP="00D44170">
      <w:pPr>
        <w:spacing w:before="120" w:after="120" w:line="320" w:lineRule="atLeast"/>
        <w:rPr>
          <w:color w:val="000000" w:themeColor="text1"/>
          <w:sz w:val="28"/>
          <w:szCs w:val="28"/>
          <w:lang w:val="en-US"/>
        </w:rPr>
      </w:pPr>
      <w:r w:rsidRPr="009F5E4D">
        <w:rPr>
          <w:color w:val="000000" w:themeColor="text1"/>
          <w:sz w:val="28"/>
          <w:szCs w:val="28"/>
          <w:lang w:val="en-US"/>
        </w:rPr>
        <w:t>5</w:t>
      </w:r>
      <w:r w:rsidRPr="009F5E4D">
        <w:rPr>
          <w:color w:val="000000" w:themeColor="text1"/>
          <w:sz w:val="28"/>
          <w:szCs w:val="28"/>
        </w:rPr>
        <w:t xml:space="preserve">) </w:t>
      </w:r>
      <w:r w:rsidRPr="009F5E4D">
        <w:rPr>
          <w:color w:val="000000" w:themeColor="text1"/>
          <w:sz w:val="28"/>
          <w:szCs w:val="28"/>
          <w:lang w:val="en-US"/>
        </w:rPr>
        <w:t>T</w:t>
      </w:r>
      <w:r w:rsidRPr="009F5E4D">
        <w:rPr>
          <w:color w:val="000000" w:themeColor="text1"/>
          <w:sz w:val="28"/>
          <w:szCs w:val="28"/>
        </w:rPr>
        <w:t>ham gia chữa cháy</w:t>
      </w:r>
      <w:r w:rsidRPr="009F5E4D">
        <w:rPr>
          <w:color w:val="000000" w:themeColor="text1"/>
          <w:sz w:val="28"/>
          <w:szCs w:val="28"/>
          <w:lang w:val="en-US"/>
        </w:rPr>
        <w:t>,</w:t>
      </w:r>
      <w:r w:rsidRPr="009F5E4D">
        <w:rPr>
          <w:color w:val="000000" w:themeColor="text1"/>
          <w:sz w:val="28"/>
          <w:szCs w:val="28"/>
        </w:rPr>
        <w:t xml:space="preserve"> cứu nạn, cứu hộ: ..................................................................................</w:t>
      </w:r>
      <w:r w:rsidRPr="009F5E4D">
        <w:rPr>
          <w:color w:val="000000" w:themeColor="text1"/>
          <w:sz w:val="28"/>
          <w:szCs w:val="28"/>
          <w:lang w:val="en-US"/>
        </w:rPr>
        <w:t>..............</w:t>
      </w:r>
      <w:r w:rsidRPr="009F5E4D">
        <w:rPr>
          <w:color w:val="000000" w:themeColor="text1"/>
          <w:sz w:val="28"/>
          <w:szCs w:val="28"/>
        </w:rPr>
        <w:t>.........................................</w:t>
      </w:r>
      <w:r w:rsidR="00532AAC">
        <w:rPr>
          <w:color w:val="000000" w:themeColor="text1"/>
          <w:sz w:val="28"/>
          <w:szCs w:val="28"/>
          <w:lang w:val="en-US"/>
        </w:rPr>
        <w:t>....</w:t>
      </w:r>
    </w:p>
    <w:p w14:paraId="44747FDE" w14:textId="77777777" w:rsidR="00026570" w:rsidRPr="009F5E4D" w:rsidRDefault="00026570" w:rsidP="00D44170">
      <w:pPr>
        <w:spacing w:before="120" w:after="120" w:line="320" w:lineRule="atLeast"/>
        <w:rPr>
          <w:color w:val="000000" w:themeColor="text1"/>
          <w:sz w:val="28"/>
          <w:szCs w:val="28"/>
        </w:rPr>
      </w:pPr>
      <w:r w:rsidRPr="009F5E4D">
        <w:rPr>
          <w:color w:val="000000" w:themeColor="text1"/>
          <w:sz w:val="28"/>
          <w:szCs w:val="28"/>
        </w:rPr>
        <w:t>................................................................................................................................................................................................................</w:t>
      </w:r>
    </w:p>
    <w:p w14:paraId="445A4FB9" w14:textId="40DED23C" w:rsidR="00026570" w:rsidRPr="009F5E4D" w:rsidRDefault="00026570" w:rsidP="00D44170">
      <w:pPr>
        <w:spacing w:before="120" w:after="120" w:line="320" w:lineRule="atLeast"/>
        <w:rPr>
          <w:color w:val="000000" w:themeColor="text1"/>
          <w:sz w:val="28"/>
          <w:szCs w:val="28"/>
          <w:lang w:val="en-US"/>
        </w:rPr>
      </w:pPr>
      <w:r w:rsidRPr="009F5E4D">
        <w:rPr>
          <w:color w:val="000000" w:themeColor="text1"/>
          <w:sz w:val="28"/>
          <w:szCs w:val="28"/>
          <w:lang w:val="en-US"/>
        </w:rPr>
        <w:t>6</w:t>
      </w:r>
      <w:r w:rsidRPr="009F5E4D">
        <w:rPr>
          <w:color w:val="000000" w:themeColor="text1"/>
          <w:sz w:val="28"/>
          <w:szCs w:val="28"/>
        </w:rPr>
        <w:t xml:space="preserve">) </w:t>
      </w:r>
      <w:r w:rsidRPr="009F5E4D">
        <w:rPr>
          <w:color w:val="000000" w:themeColor="text1"/>
          <w:sz w:val="28"/>
          <w:szCs w:val="28"/>
          <w:lang w:val="en-US"/>
        </w:rPr>
        <w:t>T</w:t>
      </w:r>
      <w:r w:rsidRPr="009F5E4D">
        <w:rPr>
          <w:color w:val="000000" w:themeColor="text1"/>
          <w:sz w:val="28"/>
          <w:szCs w:val="28"/>
        </w:rPr>
        <w:t xml:space="preserve">ổ chức </w:t>
      </w:r>
      <w:r w:rsidRPr="009F5E4D">
        <w:rPr>
          <w:color w:val="000000" w:themeColor="text1"/>
          <w:sz w:val="28"/>
          <w:szCs w:val="28"/>
          <w:lang w:val="en-US"/>
        </w:rPr>
        <w:t>thực tập</w:t>
      </w:r>
      <w:r w:rsidRPr="009F5E4D">
        <w:rPr>
          <w:color w:val="000000" w:themeColor="text1"/>
          <w:sz w:val="28"/>
          <w:szCs w:val="28"/>
        </w:rPr>
        <w:t xml:space="preserve"> phương án, huấn luyện nghiệp vụ</w:t>
      </w:r>
      <w:r w:rsidRPr="009F5E4D">
        <w:rPr>
          <w:color w:val="000000" w:themeColor="text1"/>
          <w:sz w:val="28"/>
          <w:szCs w:val="28"/>
          <w:lang w:val="en-US"/>
        </w:rPr>
        <w:t xml:space="preserve"> thường xuyên, rút kinh nghiệm vụ cháy, </w:t>
      </w:r>
      <w:r w:rsidR="00532AAC">
        <w:rPr>
          <w:color w:val="000000" w:themeColor="text1"/>
          <w:sz w:val="28"/>
          <w:szCs w:val="28"/>
          <w:lang w:val="en-US"/>
        </w:rPr>
        <w:t>vụ tai nạn, sự cố</w:t>
      </w:r>
      <w:r w:rsidRPr="009F5E4D">
        <w:rPr>
          <w:color w:val="000000" w:themeColor="text1"/>
          <w:sz w:val="28"/>
          <w:szCs w:val="28"/>
        </w:rPr>
        <w:t>:</w:t>
      </w:r>
    </w:p>
    <w:p w14:paraId="57B15182" w14:textId="0CD6F95D" w:rsidR="00026570" w:rsidRPr="009F5E4D" w:rsidRDefault="00026570" w:rsidP="00D44170">
      <w:pPr>
        <w:spacing w:before="120" w:after="120" w:line="320" w:lineRule="atLeast"/>
        <w:rPr>
          <w:color w:val="000000" w:themeColor="text1"/>
          <w:sz w:val="28"/>
          <w:szCs w:val="28"/>
          <w:lang w:val="en-US"/>
        </w:rPr>
      </w:pPr>
      <w:r w:rsidRPr="009F5E4D">
        <w:rPr>
          <w:color w:val="000000" w:themeColor="text1"/>
          <w:sz w:val="28"/>
          <w:szCs w:val="28"/>
          <w:lang w:val="en-US"/>
        </w:rPr>
        <w:t>- Nội dung huấn luyện nghiệp vụ thường xuyên:…………………………………………………………………………………….</w:t>
      </w:r>
      <w:r w:rsidR="00532AAC">
        <w:rPr>
          <w:color w:val="000000" w:themeColor="text1"/>
          <w:sz w:val="28"/>
          <w:szCs w:val="28"/>
          <w:lang w:val="en-US"/>
        </w:rPr>
        <w:t>..</w:t>
      </w:r>
    </w:p>
    <w:p w14:paraId="4890D83F" w14:textId="20DB3502" w:rsidR="00026570" w:rsidRPr="009F5E4D" w:rsidRDefault="00026570" w:rsidP="00D44170">
      <w:pPr>
        <w:spacing w:before="120" w:after="120" w:line="320" w:lineRule="atLeast"/>
        <w:rPr>
          <w:color w:val="000000" w:themeColor="text1"/>
          <w:sz w:val="28"/>
          <w:szCs w:val="28"/>
          <w:lang w:val="en-US"/>
        </w:rPr>
      </w:pPr>
      <w:r w:rsidRPr="009F5E4D">
        <w:rPr>
          <w:color w:val="000000" w:themeColor="text1"/>
          <w:sz w:val="28"/>
          <w:szCs w:val="28"/>
          <w:lang w:val="en-US"/>
        </w:rPr>
        <w:t xml:space="preserve">- Vụ cháy, vụ </w:t>
      </w:r>
      <w:r w:rsidR="00532AAC">
        <w:rPr>
          <w:color w:val="000000" w:themeColor="text1"/>
          <w:sz w:val="28"/>
          <w:szCs w:val="28"/>
          <w:lang w:val="en-US"/>
        </w:rPr>
        <w:t>tai nạn, sự cố</w:t>
      </w:r>
      <w:r w:rsidRPr="009F5E4D">
        <w:rPr>
          <w:color w:val="000000" w:themeColor="text1"/>
          <w:sz w:val="28"/>
          <w:szCs w:val="28"/>
          <w:lang w:val="en-US"/>
        </w:rPr>
        <w:t xml:space="preserve"> </w:t>
      </w:r>
      <w:r w:rsidR="00532AAC">
        <w:rPr>
          <w:color w:val="000000" w:themeColor="text1"/>
          <w:sz w:val="28"/>
          <w:szCs w:val="28"/>
          <w:lang w:val="en-US"/>
        </w:rPr>
        <w:t xml:space="preserve">họp </w:t>
      </w:r>
      <w:r w:rsidRPr="009F5E4D">
        <w:rPr>
          <w:color w:val="000000" w:themeColor="text1"/>
          <w:sz w:val="28"/>
          <w:szCs w:val="28"/>
          <w:lang w:val="en-US"/>
        </w:rPr>
        <w:t>rút kinh nghiệm:……………………………………………………………………………………</w:t>
      </w:r>
      <w:r w:rsidR="00532AAC">
        <w:rPr>
          <w:color w:val="000000" w:themeColor="text1"/>
          <w:sz w:val="28"/>
          <w:szCs w:val="28"/>
          <w:lang w:val="en-US"/>
        </w:rPr>
        <w:t>.</w:t>
      </w:r>
    </w:p>
    <w:p w14:paraId="77C4B190" w14:textId="3BEB157E" w:rsidR="00026570" w:rsidRPr="0093380F" w:rsidRDefault="00026570" w:rsidP="00D44170">
      <w:pPr>
        <w:spacing w:before="120" w:after="120" w:line="320" w:lineRule="atLeast"/>
        <w:rPr>
          <w:color w:val="000000" w:themeColor="text1"/>
          <w:sz w:val="28"/>
          <w:szCs w:val="28"/>
          <w:lang w:val="en-US"/>
        </w:rPr>
      </w:pPr>
      <w:r w:rsidRPr="009F5E4D">
        <w:rPr>
          <w:color w:val="000000" w:themeColor="text1"/>
          <w:sz w:val="28"/>
          <w:szCs w:val="28"/>
          <w:lang w:val="en-US"/>
        </w:rPr>
        <w:t>- Phương án chữa cháy, cứu nạn, cứu hộ</w:t>
      </w:r>
      <w:r w:rsidR="0093380F">
        <w:rPr>
          <w:color w:val="000000" w:themeColor="text1"/>
          <w:sz w:val="28"/>
          <w:szCs w:val="28"/>
          <w:lang w:val="en-US"/>
        </w:rPr>
        <w:t>, phương án cứu nạn, cứu hộ</w:t>
      </w:r>
      <w:r w:rsidRPr="009F5E4D">
        <w:rPr>
          <w:color w:val="000000" w:themeColor="text1"/>
          <w:sz w:val="28"/>
          <w:szCs w:val="28"/>
          <w:lang w:val="en-US"/>
        </w:rPr>
        <w:t xml:space="preserve"> đã tổ chức thực tập: </w:t>
      </w:r>
      <w:r w:rsidRPr="009F5E4D">
        <w:rPr>
          <w:color w:val="000000" w:themeColor="text1"/>
          <w:sz w:val="28"/>
          <w:szCs w:val="28"/>
        </w:rPr>
        <w:t>...................</w:t>
      </w:r>
      <w:r w:rsidRPr="009F5E4D">
        <w:rPr>
          <w:color w:val="000000" w:themeColor="text1"/>
          <w:sz w:val="28"/>
          <w:szCs w:val="28"/>
          <w:lang w:val="en-US"/>
        </w:rPr>
        <w:t>............................................</w:t>
      </w:r>
      <w:r w:rsidR="0093380F">
        <w:rPr>
          <w:color w:val="000000" w:themeColor="text1"/>
          <w:sz w:val="28"/>
          <w:szCs w:val="28"/>
          <w:lang w:val="en-US"/>
        </w:rPr>
        <w:t>.</w:t>
      </w:r>
    </w:p>
    <w:p w14:paraId="4FDCE8DB" w14:textId="0C0CE994" w:rsidR="00026570" w:rsidRPr="009F5E4D" w:rsidRDefault="00026570" w:rsidP="00D44170">
      <w:pPr>
        <w:spacing w:before="120" w:after="120" w:line="320" w:lineRule="atLeast"/>
        <w:rPr>
          <w:bCs/>
          <w:color w:val="000000" w:themeColor="text1"/>
          <w:sz w:val="28"/>
          <w:szCs w:val="28"/>
          <w:lang w:val="en-US"/>
        </w:rPr>
      </w:pPr>
      <w:r w:rsidRPr="009F5E4D">
        <w:rPr>
          <w:bCs/>
          <w:color w:val="000000" w:themeColor="text1"/>
          <w:sz w:val="28"/>
          <w:szCs w:val="28"/>
          <w:lang w:val="en-US"/>
        </w:rPr>
        <w:t>7</w:t>
      </w:r>
      <w:r w:rsidRPr="009F5E4D">
        <w:rPr>
          <w:bCs/>
          <w:color w:val="000000" w:themeColor="text1"/>
          <w:sz w:val="28"/>
          <w:szCs w:val="28"/>
        </w:rPr>
        <w:t xml:space="preserve">) </w:t>
      </w:r>
      <w:r w:rsidRPr="009F5E4D">
        <w:rPr>
          <w:bCs/>
          <w:color w:val="000000" w:themeColor="text1"/>
          <w:sz w:val="28"/>
          <w:szCs w:val="28"/>
          <w:lang w:val="en-US"/>
        </w:rPr>
        <w:t>Công tác khác</w:t>
      </w:r>
      <w:r w:rsidRPr="009F5E4D">
        <w:rPr>
          <w:bCs/>
          <w:color w:val="000000" w:themeColor="text1"/>
          <w:sz w:val="28"/>
          <w:szCs w:val="28"/>
          <w:vertAlign w:val="superscript"/>
          <w:lang w:val="en-US"/>
        </w:rPr>
        <w:t>(5)</w:t>
      </w:r>
      <w:r w:rsidRPr="009F5E4D">
        <w:rPr>
          <w:bCs/>
          <w:color w:val="000000" w:themeColor="text1"/>
          <w:sz w:val="28"/>
          <w:szCs w:val="28"/>
          <w:lang w:val="en-US"/>
        </w:rPr>
        <w:t>:…………………………………………………………………………………………………………………</w:t>
      </w:r>
      <w:r w:rsidR="0093380F">
        <w:rPr>
          <w:bCs/>
          <w:color w:val="000000" w:themeColor="text1"/>
          <w:sz w:val="28"/>
          <w:szCs w:val="28"/>
          <w:lang w:val="en-US"/>
        </w:rPr>
        <w:t>…</w:t>
      </w:r>
    </w:p>
    <w:p w14:paraId="29337AAC" w14:textId="77777777" w:rsidR="00026570" w:rsidRPr="009F5E4D" w:rsidRDefault="00026570" w:rsidP="00D44170">
      <w:pPr>
        <w:spacing w:before="120" w:after="120" w:line="320" w:lineRule="atLeast"/>
        <w:rPr>
          <w:bCs/>
          <w:color w:val="000000" w:themeColor="text1"/>
          <w:sz w:val="28"/>
          <w:szCs w:val="28"/>
          <w:lang w:val="en-US"/>
        </w:rPr>
      </w:pPr>
      <w:r w:rsidRPr="009F5E4D">
        <w:rPr>
          <w:bCs/>
          <w:color w:val="000000" w:themeColor="text1"/>
          <w:sz w:val="28"/>
          <w:szCs w:val="28"/>
          <w:lang w:val="en-US"/>
        </w:rPr>
        <w:t>Ca trực kết thúc hồi…. giờ….phút, ngày …./…./….. và bàn giao cho ca trực sau.</w:t>
      </w:r>
    </w:p>
    <w:p w14:paraId="36F5E0F1" w14:textId="77777777" w:rsidR="00026570" w:rsidRPr="009F5E4D" w:rsidRDefault="00026570" w:rsidP="00D44170">
      <w:pPr>
        <w:spacing w:before="120" w:after="120" w:line="320" w:lineRule="atLeast"/>
        <w:rPr>
          <w:bCs/>
          <w:color w:val="000000" w:themeColor="text1"/>
          <w:sz w:val="28"/>
          <w:szCs w:val="2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026570" w:rsidRPr="009F5E4D" w14:paraId="302FF50E" w14:textId="77777777" w:rsidTr="005673B1">
        <w:tc>
          <w:tcPr>
            <w:tcW w:w="7281" w:type="dxa"/>
          </w:tcPr>
          <w:p w14:paraId="11C349D5" w14:textId="77777777" w:rsidR="00026570" w:rsidRPr="009F5E4D" w:rsidRDefault="00026570" w:rsidP="005673B1">
            <w:pPr>
              <w:spacing w:line="24" w:lineRule="atLeast"/>
              <w:jc w:val="center"/>
              <w:rPr>
                <w:b/>
                <w:color w:val="000000" w:themeColor="text1"/>
                <w:sz w:val="28"/>
                <w:szCs w:val="28"/>
              </w:rPr>
            </w:pPr>
            <w:r w:rsidRPr="009F5E4D">
              <w:rPr>
                <w:b/>
                <w:color w:val="000000" w:themeColor="text1"/>
                <w:sz w:val="28"/>
                <w:szCs w:val="28"/>
              </w:rPr>
              <w:t>NGƯỜI GIAO</w:t>
            </w:r>
          </w:p>
          <w:p w14:paraId="0BF42069" w14:textId="77777777" w:rsidR="00026570" w:rsidRPr="009F5E4D" w:rsidRDefault="00026570" w:rsidP="005673B1">
            <w:pPr>
              <w:spacing w:line="24" w:lineRule="atLeast"/>
              <w:jc w:val="center"/>
              <w:rPr>
                <w:i/>
                <w:color w:val="000000" w:themeColor="text1"/>
                <w:sz w:val="28"/>
                <w:szCs w:val="28"/>
              </w:rPr>
            </w:pPr>
            <w:r w:rsidRPr="009F5E4D">
              <w:rPr>
                <w:color w:val="000000" w:themeColor="text1"/>
                <w:sz w:val="28"/>
                <w:szCs w:val="28"/>
              </w:rPr>
              <w:t>………(</w:t>
            </w:r>
            <w:r w:rsidRPr="009F5E4D">
              <w:rPr>
                <w:color w:val="000000" w:themeColor="text1"/>
                <w:sz w:val="28"/>
                <w:szCs w:val="28"/>
                <w:lang w:val="en-US"/>
              </w:rPr>
              <w:t>6</w:t>
            </w:r>
            <w:r w:rsidRPr="009F5E4D">
              <w:rPr>
                <w:color w:val="000000" w:themeColor="text1"/>
                <w:sz w:val="28"/>
                <w:szCs w:val="28"/>
              </w:rPr>
              <w:t>)………</w:t>
            </w:r>
          </w:p>
          <w:p w14:paraId="2F8C202E" w14:textId="6E1C5E79" w:rsidR="00026570" w:rsidRPr="009F5E4D" w:rsidRDefault="00026570" w:rsidP="005673B1">
            <w:pPr>
              <w:jc w:val="center"/>
              <w:rPr>
                <w:bCs/>
                <w:color w:val="000000" w:themeColor="text1"/>
                <w:sz w:val="28"/>
                <w:szCs w:val="28"/>
                <w:lang w:val="en-US"/>
              </w:rPr>
            </w:pPr>
            <w:r w:rsidRPr="009F5E4D">
              <w:rPr>
                <w:i/>
                <w:color w:val="000000" w:themeColor="text1"/>
                <w:sz w:val="28"/>
                <w:szCs w:val="28"/>
              </w:rPr>
              <w:t>(Ký</w:t>
            </w:r>
            <w:r w:rsidR="0032286E">
              <w:rPr>
                <w:i/>
                <w:color w:val="000000" w:themeColor="text1"/>
                <w:sz w:val="28"/>
                <w:szCs w:val="28"/>
                <w:lang w:val="en-US"/>
              </w:rPr>
              <w:t xml:space="preserve">, </w:t>
            </w:r>
            <w:r w:rsidRPr="009F5E4D">
              <w:rPr>
                <w:i/>
                <w:color w:val="000000" w:themeColor="text1"/>
                <w:sz w:val="28"/>
                <w:szCs w:val="28"/>
              </w:rPr>
              <w:t>ghi rõ họ tên)</w:t>
            </w:r>
          </w:p>
        </w:tc>
        <w:tc>
          <w:tcPr>
            <w:tcW w:w="7281" w:type="dxa"/>
          </w:tcPr>
          <w:p w14:paraId="2DBB5BDB" w14:textId="77777777" w:rsidR="00026570" w:rsidRPr="009F5E4D" w:rsidRDefault="00026570" w:rsidP="005673B1">
            <w:pPr>
              <w:spacing w:line="24" w:lineRule="atLeast"/>
              <w:jc w:val="center"/>
              <w:rPr>
                <w:b/>
                <w:color w:val="000000" w:themeColor="text1"/>
                <w:sz w:val="28"/>
                <w:szCs w:val="28"/>
              </w:rPr>
            </w:pPr>
            <w:r w:rsidRPr="009F5E4D">
              <w:rPr>
                <w:b/>
                <w:color w:val="000000" w:themeColor="text1"/>
                <w:sz w:val="28"/>
                <w:szCs w:val="28"/>
              </w:rPr>
              <w:t>NGƯỜI NHẬN</w:t>
            </w:r>
          </w:p>
          <w:p w14:paraId="07BF9D8E" w14:textId="77777777" w:rsidR="00026570" w:rsidRPr="009F5E4D" w:rsidRDefault="00026570" w:rsidP="005673B1">
            <w:pPr>
              <w:spacing w:line="24" w:lineRule="atLeast"/>
              <w:jc w:val="center"/>
              <w:rPr>
                <w:i/>
                <w:color w:val="000000" w:themeColor="text1"/>
                <w:sz w:val="28"/>
                <w:szCs w:val="28"/>
              </w:rPr>
            </w:pPr>
            <w:r w:rsidRPr="009F5E4D">
              <w:rPr>
                <w:color w:val="000000" w:themeColor="text1"/>
                <w:sz w:val="28"/>
                <w:szCs w:val="28"/>
              </w:rPr>
              <w:t>………(</w:t>
            </w:r>
            <w:r w:rsidRPr="009F5E4D">
              <w:rPr>
                <w:color w:val="000000" w:themeColor="text1"/>
                <w:sz w:val="28"/>
                <w:szCs w:val="28"/>
                <w:lang w:val="en-US"/>
              </w:rPr>
              <w:t>6</w:t>
            </w:r>
            <w:r w:rsidRPr="009F5E4D">
              <w:rPr>
                <w:color w:val="000000" w:themeColor="text1"/>
                <w:sz w:val="28"/>
                <w:szCs w:val="28"/>
              </w:rPr>
              <w:t>)………</w:t>
            </w:r>
          </w:p>
          <w:p w14:paraId="5D0BFE84" w14:textId="74205759" w:rsidR="00026570" w:rsidRPr="009F5E4D" w:rsidRDefault="00026570" w:rsidP="005673B1">
            <w:pPr>
              <w:jc w:val="center"/>
              <w:rPr>
                <w:bCs/>
                <w:color w:val="000000" w:themeColor="text1"/>
                <w:sz w:val="28"/>
                <w:szCs w:val="28"/>
                <w:lang w:val="en-US"/>
              </w:rPr>
            </w:pPr>
            <w:r w:rsidRPr="009F5E4D">
              <w:rPr>
                <w:i/>
                <w:color w:val="000000" w:themeColor="text1"/>
                <w:sz w:val="28"/>
                <w:szCs w:val="28"/>
              </w:rPr>
              <w:t>(Ký</w:t>
            </w:r>
            <w:r w:rsidR="0032286E">
              <w:rPr>
                <w:i/>
                <w:color w:val="000000" w:themeColor="text1"/>
                <w:sz w:val="28"/>
                <w:szCs w:val="28"/>
                <w:lang w:val="en-US"/>
              </w:rPr>
              <w:t xml:space="preserve">, </w:t>
            </w:r>
            <w:r w:rsidRPr="009F5E4D">
              <w:rPr>
                <w:i/>
                <w:color w:val="000000" w:themeColor="text1"/>
                <w:sz w:val="28"/>
                <w:szCs w:val="28"/>
              </w:rPr>
              <w:t>ghi rõ họ tên)</w:t>
            </w:r>
          </w:p>
        </w:tc>
      </w:tr>
    </w:tbl>
    <w:p w14:paraId="3AD8F187" w14:textId="77777777" w:rsidR="00026570" w:rsidRPr="009F5E4D" w:rsidRDefault="00026570" w:rsidP="00026570">
      <w:pPr>
        <w:rPr>
          <w:bCs/>
          <w:i/>
          <w:color w:val="000000" w:themeColor="text1"/>
          <w:sz w:val="28"/>
          <w:szCs w:val="28"/>
          <w:lang w:val="en-US"/>
        </w:rPr>
      </w:pPr>
    </w:p>
    <w:p w14:paraId="2FB6A0E9" w14:textId="77777777" w:rsidR="00026570" w:rsidRPr="00D44170" w:rsidRDefault="00026570" w:rsidP="0093380F">
      <w:pPr>
        <w:pStyle w:val="FootnoteText"/>
        <w:spacing w:before="0" w:line="240" w:lineRule="auto"/>
        <w:rPr>
          <w:b/>
          <w:i/>
          <w:color w:val="000000" w:themeColor="text1"/>
          <w:sz w:val="24"/>
          <w:szCs w:val="24"/>
          <w:lang w:val="vi-VN"/>
        </w:rPr>
      </w:pPr>
      <w:r w:rsidRPr="00D44170">
        <w:rPr>
          <w:b/>
          <w:i/>
          <w:color w:val="000000" w:themeColor="text1"/>
          <w:sz w:val="24"/>
          <w:szCs w:val="24"/>
          <w:lang w:val="vi-VN"/>
        </w:rPr>
        <w:t xml:space="preserve">Ghi chú: </w:t>
      </w:r>
    </w:p>
    <w:p w14:paraId="0C47CE75" w14:textId="5AC8D38F" w:rsidR="00026570" w:rsidRPr="00D44170" w:rsidRDefault="00026570" w:rsidP="0093380F">
      <w:pPr>
        <w:pStyle w:val="FootnoteText"/>
        <w:spacing w:before="60" w:line="300" w:lineRule="atLeast"/>
        <w:rPr>
          <w:iCs/>
          <w:color w:val="000000" w:themeColor="text1"/>
          <w:sz w:val="24"/>
          <w:szCs w:val="24"/>
        </w:rPr>
      </w:pPr>
      <w:r w:rsidRPr="00D44170">
        <w:rPr>
          <w:iCs/>
          <w:color w:val="000000" w:themeColor="text1"/>
          <w:sz w:val="24"/>
          <w:szCs w:val="24"/>
          <w:lang w:val="vi-VN"/>
        </w:rPr>
        <w:t>(1) Tên đơn vị cấp trên trực tiếp của đơn vị lập sổ</w:t>
      </w:r>
      <w:r w:rsidR="009D11E5" w:rsidRPr="00D44170">
        <w:rPr>
          <w:iCs/>
          <w:color w:val="000000" w:themeColor="text1"/>
          <w:sz w:val="24"/>
          <w:szCs w:val="24"/>
        </w:rPr>
        <w:t>;</w:t>
      </w:r>
    </w:p>
    <w:p w14:paraId="39C820BE" w14:textId="092FA3EF" w:rsidR="00026570" w:rsidRPr="00D44170" w:rsidRDefault="00026570" w:rsidP="0093380F">
      <w:pPr>
        <w:spacing w:before="60" w:line="300" w:lineRule="atLeast"/>
        <w:rPr>
          <w:iCs/>
          <w:color w:val="000000" w:themeColor="text1"/>
          <w:lang w:val="en-US"/>
        </w:rPr>
      </w:pPr>
      <w:r w:rsidRPr="00D44170">
        <w:rPr>
          <w:iCs/>
          <w:color w:val="000000" w:themeColor="text1"/>
        </w:rPr>
        <w:t>(2) Tên đơn vị lập sổ</w:t>
      </w:r>
      <w:r w:rsidR="009D11E5" w:rsidRPr="00D44170">
        <w:rPr>
          <w:iCs/>
          <w:color w:val="000000" w:themeColor="text1"/>
          <w:lang w:val="en-US"/>
        </w:rPr>
        <w:t>;</w:t>
      </w:r>
    </w:p>
    <w:p w14:paraId="4D9CE261" w14:textId="5CE7E75B" w:rsidR="00026570" w:rsidRPr="00D44170" w:rsidRDefault="00026570" w:rsidP="0093380F">
      <w:pPr>
        <w:spacing w:before="60" w:line="300" w:lineRule="atLeast"/>
        <w:rPr>
          <w:iCs/>
          <w:color w:val="000000" w:themeColor="text1"/>
          <w:lang w:val="en-US"/>
        </w:rPr>
      </w:pPr>
      <w:r w:rsidRPr="00D44170">
        <w:rPr>
          <w:iCs/>
          <w:color w:val="000000" w:themeColor="text1"/>
          <w:lang w:val="en-US"/>
        </w:rPr>
        <w:t xml:space="preserve">(3) </w:t>
      </w:r>
      <w:r w:rsidR="00DD1709" w:rsidRPr="00D44170">
        <w:rPr>
          <w:iCs/>
          <w:color w:val="000000" w:themeColor="text1"/>
          <w:lang w:val="en-US"/>
        </w:rPr>
        <w:t>Ghi tên</w:t>
      </w:r>
      <w:r w:rsidRPr="00D44170">
        <w:rPr>
          <w:iCs/>
          <w:color w:val="000000" w:themeColor="text1"/>
          <w:lang w:val="en-US"/>
        </w:rPr>
        <w:t xml:space="preserve"> cán bộ, chiến sĩ bố trí trực </w:t>
      </w:r>
      <w:r w:rsidRPr="00D44170">
        <w:rPr>
          <w:iCs/>
          <w:lang w:val="en-US"/>
        </w:rPr>
        <w:t xml:space="preserve">theo phương tiện quy định tại khoản 2 Điều 7 Thông </w:t>
      </w:r>
      <w:r w:rsidRPr="00D44170">
        <w:rPr>
          <w:iCs/>
          <w:color w:val="000000" w:themeColor="text1"/>
          <w:lang w:val="en-US"/>
        </w:rPr>
        <w:t>tư này</w:t>
      </w:r>
      <w:r w:rsidR="009D11E5" w:rsidRPr="00D44170">
        <w:rPr>
          <w:iCs/>
          <w:color w:val="000000" w:themeColor="text1"/>
          <w:lang w:val="en-US"/>
        </w:rPr>
        <w:t>;</w:t>
      </w:r>
    </w:p>
    <w:p w14:paraId="16A57669" w14:textId="55307A42" w:rsidR="00026570" w:rsidRPr="00D44170" w:rsidRDefault="00026570" w:rsidP="0093380F">
      <w:pPr>
        <w:spacing w:before="60" w:line="300" w:lineRule="atLeast"/>
        <w:rPr>
          <w:iCs/>
          <w:color w:val="000000" w:themeColor="text1"/>
          <w:lang w:val="en-US"/>
        </w:rPr>
      </w:pPr>
      <w:r w:rsidRPr="00D44170">
        <w:rPr>
          <w:iCs/>
          <w:color w:val="000000" w:themeColor="text1"/>
          <w:lang w:val="en-US"/>
        </w:rPr>
        <w:t xml:space="preserve">(4) </w:t>
      </w:r>
      <w:r w:rsidR="009D11E5" w:rsidRPr="00D44170">
        <w:rPr>
          <w:iCs/>
          <w:color w:val="000000" w:themeColor="text1"/>
          <w:lang w:val="en-US"/>
        </w:rPr>
        <w:t>Ghi tên</w:t>
      </w:r>
      <w:r w:rsidRPr="00D44170">
        <w:rPr>
          <w:iCs/>
          <w:color w:val="000000" w:themeColor="text1"/>
          <w:lang w:val="en-US"/>
        </w:rPr>
        <w:t xml:space="preserve"> cán bộ, chiến sĩ điều khiển, vận hành phương tiện</w:t>
      </w:r>
      <w:r w:rsidR="009D11E5" w:rsidRPr="00D44170">
        <w:rPr>
          <w:iCs/>
          <w:color w:val="000000" w:themeColor="text1"/>
          <w:lang w:val="en-US"/>
        </w:rPr>
        <w:t>;</w:t>
      </w:r>
    </w:p>
    <w:p w14:paraId="64BC6572" w14:textId="61AB5A2D" w:rsidR="00026570" w:rsidRPr="00D44170" w:rsidRDefault="00026570" w:rsidP="0093380F">
      <w:pPr>
        <w:spacing w:before="60" w:line="300" w:lineRule="atLeast"/>
        <w:rPr>
          <w:iCs/>
          <w:color w:val="000000" w:themeColor="text1"/>
          <w:lang w:val="en-US"/>
        </w:rPr>
      </w:pPr>
      <w:r w:rsidRPr="00D44170">
        <w:rPr>
          <w:iCs/>
          <w:color w:val="000000" w:themeColor="text1"/>
        </w:rPr>
        <w:t>(</w:t>
      </w:r>
      <w:r w:rsidRPr="00D44170">
        <w:rPr>
          <w:iCs/>
          <w:color w:val="000000" w:themeColor="text1"/>
          <w:lang w:val="en-US"/>
        </w:rPr>
        <w:t>5</w:t>
      </w:r>
      <w:r w:rsidRPr="00D44170">
        <w:rPr>
          <w:iCs/>
          <w:color w:val="000000" w:themeColor="text1"/>
        </w:rPr>
        <w:t>)</w:t>
      </w:r>
      <w:r w:rsidRPr="00D44170">
        <w:rPr>
          <w:iCs/>
          <w:color w:val="000000" w:themeColor="text1"/>
          <w:lang w:val="en-US"/>
        </w:rPr>
        <w:t xml:space="preserve"> </w:t>
      </w:r>
      <w:r w:rsidR="00695237" w:rsidRPr="00D44170">
        <w:rPr>
          <w:iCs/>
          <w:color w:val="000000" w:themeColor="text1"/>
          <w:lang w:val="en-US"/>
        </w:rPr>
        <w:t>C</w:t>
      </w:r>
      <w:r w:rsidRPr="00D44170">
        <w:rPr>
          <w:iCs/>
          <w:color w:val="000000" w:themeColor="text1"/>
          <w:lang w:val="en-US"/>
        </w:rPr>
        <w:t>ông tác khác diễn ra tại đơn vị như: hoạt động trải nghiệm, việc kiểm tra của cấp trên…</w:t>
      </w:r>
      <w:r w:rsidR="009D11E5" w:rsidRPr="00D44170">
        <w:rPr>
          <w:iCs/>
          <w:color w:val="000000" w:themeColor="text1"/>
          <w:lang w:val="en-US"/>
        </w:rPr>
        <w:t>;</w:t>
      </w:r>
    </w:p>
    <w:p w14:paraId="2A8CB54F" w14:textId="34292FEC" w:rsidR="00D44170" w:rsidRDefault="00026570" w:rsidP="0093380F">
      <w:pPr>
        <w:spacing w:before="60" w:line="300" w:lineRule="atLeast"/>
        <w:rPr>
          <w:iCs/>
          <w:color w:val="000000" w:themeColor="text1"/>
          <w:lang w:val="en-US"/>
        </w:rPr>
      </w:pPr>
      <w:r w:rsidRPr="00D44170">
        <w:rPr>
          <w:iCs/>
          <w:color w:val="000000" w:themeColor="text1"/>
        </w:rPr>
        <w:t>(</w:t>
      </w:r>
      <w:r w:rsidRPr="00D44170">
        <w:rPr>
          <w:iCs/>
          <w:color w:val="000000" w:themeColor="text1"/>
          <w:lang w:val="en-US"/>
        </w:rPr>
        <w:t>6</w:t>
      </w:r>
      <w:r w:rsidRPr="00D44170">
        <w:rPr>
          <w:iCs/>
          <w:color w:val="000000" w:themeColor="text1"/>
        </w:rPr>
        <w:t xml:space="preserve">) </w:t>
      </w:r>
      <w:r w:rsidRPr="00D44170">
        <w:rPr>
          <w:iCs/>
          <w:color w:val="000000" w:themeColor="text1"/>
          <w:lang w:val="en-US"/>
        </w:rPr>
        <w:t>Trực chỉ huy chữa cháy, cứu nạn, cứu hộ (</w:t>
      </w:r>
      <w:r w:rsidRPr="00D44170">
        <w:rPr>
          <w:iCs/>
          <w:color w:val="000000" w:themeColor="text1"/>
        </w:rPr>
        <w:t>Đội trưởng, Phó Đội trưởng</w:t>
      </w:r>
      <w:r w:rsidRPr="00D44170">
        <w:rPr>
          <w:iCs/>
          <w:color w:val="000000" w:themeColor="text1"/>
          <w:lang w:val="en-US"/>
        </w:rPr>
        <w:t>).</w:t>
      </w:r>
      <w:r w:rsidR="009D11E5" w:rsidRPr="00D44170">
        <w:rPr>
          <w:iCs/>
          <w:color w:val="000000" w:themeColor="text1"/>
          <w:lang w:val="en-US"/>
        </w:rPr>
        <w:t>/.</w:t>
      </w:r>
    </w:p>
    <w:p w14:paraId="2B204B2D" w14:textId="77777777" w:rsidR="00D44170" w:rsidRDefault="00D44170">
      <w:pPr>
        <w:spacing w:after="160" w:line="259" w:lineRule="auto"/>
        <w:rPr>
          <w:iCs/>
          <w:color w:val="000000" w:themeColor="text1"/>
          <w:lang w:val="en-US"/>
        </w:rPr>
      </w:pPr>
      <w:r>
        <w:rPr>
          <w:iCs/>
          <w:color w:val="000000" w:themeColor="text1"/>
          <w:lang w:val="en-US"/>
        </w:rPr>
        <w:br w:type="page"/>
      </w:r>
    </w:p>
    <w:p w14:paraId="73146AF1" w14:textId="3ED0CC9C" w:rsidR="00026570" w:rsidRPr="00D44170" w:rsidRDefault="00D44170" w:rsidP="00D44170">
      <w:pPr>
        <w:spacing w:line="24" w:lineRule="atLeast"/>
        <w:jc w:val="right"/>
        <w:rPr>
          <w:color w:val="000000" w:themeColor="text1"/>
          <w:sz w:val="28"/>
          <w:szCs w:val="28"/>
        </w:rPr>
      </w:pPr>
      <w:bookmarkStart w:id="15" w:name="_Hlk199232873"/>
      <w:bookmarkEnd w:id="14"/>
      <w:r w:rsidRPr="00D44170">
        <w:rPr>
          <w:b/>
          <w:color w:val="000000" w:themeColor="text1"/>
          <w:sz w:val="28"/>
          <w:szCs w:val="28"/>
          <w:lang w:val="nl-NL"/>
        </w:rPr>
        <w:lastRenderedPageBreak/>
        <w:t>Mẫu số 08</w:t>
      </w:r>
    </w:p>
    <w:tbl>
      <w:tblPr>
        <w:tblStyle w:val="TableGrid"/>
        <w:tblW w:w="0" w:type="auto"/>
        <w:tblInd w:w="-5" w:type="dxa"/>
        <w:tblLook w:val="04A0" w:firstRow="1" w:lastRow="0" w:firstColumn="1" w:lastColumn="0" w:noHBand="0" w:noVBand="1"/>
      </w:tblPr>
      <w:tblGrid>
        <w:gridCol w:w="14562"/>
      </w:tblGrid>
      <w:tr w:rsidR="00CB3D32" w:rsidRPr="009F5E4D" w14:paraId="31AC8F02" w14:textId="77777777" w:rsidTr="00D44170">
        <w:tc>
          <w:tcPr>
            <w:tcW w:w="14562" w:type="dxa"/>
            <w:tcBorders>
              <w:top w:val="single" w:sz="4" w:space="0" w:color="auto"/>
              <w:left w:val="single" w:sz="4" w:space="0" w:color="auto"/>
              <w:bottom w:val="nil"/>
              <w:right w:val="single" w:sz="4" w:space="0" w:color="auto"/>
            </w:tcBorders>
          </w:tcPr>
          <w:p w14:paraId="210446E8" w14:textId="77777777" w:rsidR="00CB3D32" w:rsidRPr="009F5E4D" w:rsidRDefault="00CB3D32" w:rsidP="0082794D">
            <w:pPr>
              <w:spacing w:before="120"/>
              <w:jc w:val="center"/>
              <w:rPr>
                <w:b/>
                <w:color w:val="000000" w:themeColor="text1"/>
                <w:sz w:val="26"/>
                <w:szCs w:val="26"/>
              </w:rPr>
            </w:pPr>
            <w:r w:rsidRPr="009F5E4D">
              <w:rPr>
                <w:b/>
                <w:color w:val="000000" w:themeColor="text1"/>
                <w:sz w:val="26"/>
                <w:szCs w:val="26"/>
              </w:rPr>
              <w:t>CỘNG HOÀ XÃ HỘI CHỦ NGHĨA VIỆT NAM</w:t>
            </w:r>
          </w:p>
          <w:p w14:paraId="3C21035B" w14:textId="77777777" w:rsidR="00CB3D32" w:rsidRPr="009F5E4D" w:rsidRDefault="00CB3D32" w:rsidP="0082794D">
            <w:pPr>
              <w:jc w:val="center"/>
              <w:rPr>
                <w:b/>
                <w:color w:val="000000" w:themeColor="text1"/>
                <w:sz w:val="28"/>
                <w:szCs w:val="28"/>
                <w:lang w:val="en-US"/>
              </w:rPr>
            </w:pPr>
            <w:r w:rsidRPr="009F5E4D">
              <w:rPr>
                <w:b/>
                <w:color w:val="000000" w:themeColor="text1"/>
                <w:sz w:val="28"/>
                <w:szCs w:val="28"/>
              </w:rPr>
              <w:t>Độc lập - Tự do - Hạnh phúc</w:t>
            </w:r>
          </w:p>
          <w:p w14:paraId="598A8210" w14:textId="77777777" w:rsidR="00CB3D32" w:rsidRPr="009F5E4D" w:rsidRDefault="00CB3D32" w:rsidP="0082794D">
            <w:pPr>
              <w:spacing w:before="120"/>
              <w:jc w:val="center"/>
              <w:rPr>
                <w:b/>
                <w:color w:val="000000" w:themeColor="text1"/>
                <w:sz w:val="20"/>
                <w:szCs w:val="20"/>
                <w:lang w:val="nl-NL"/>
              </w:rPr>
            </w:pPr>
            <w:r w:rsidRPr="009F5E4D">
              <w:rPr>
                <w:b/>
                <w:bCs/>
                <w:noProof/>
                <w:color w:val="000000" w:themeColor="text1"/>
                <w:sz w:val="28"/>
                <w:szCs w:val="28"/>
                <w:lang w:val="en-US"/>
              </w:rPr>
              <mc:AlternateContent>
                <mc:Choice Requires="wps">
                  <w:drawing>
                    <wp:anchor distT="0" distB="0" distL="114300" distR="114300" simplePos="0" relativeHeight="251704344" behindDoc="0" locked="0" layoutInCell="1" allowOverlap="1" wp14:anchorId="2695BD57" wp14:editId="598D6A5A">
                      <wp:simplePos x="0" y="0"/>
                      <wp:positionH relativeFrom="column">
                        <wp:posOffset>3497042</wp:posOffset>
                      </wp:positionH>
                      <wp:positionV relativeFrom="paragraph">
                        <wp:posOffset>27207</wp:posOffset>
                      </wp:positionV>
                      <wp:extent cx="2091000" cy="0"/>
                      <wp:effectExtent l="0" t="0" r="0" b="0"/>
                      <wp:wrapNone/>
                      <wp:docPr id="1631468675" name="Straight Connector 16"/>
                      <wp:cNvGraphicFramePr/>
                      <a:graphic xmlns:a="http://schemas.openxmlformats.org/drawingml/2006/main">
                        <a:graphicData uri="http://schemas.microsoft.com/office/word/2010/wordprocessingShape">
                          <wps:wsp>
                            <wps:cNvCnPr/>
                            <wps:spPr>
                              <a:xfrm flipV="1">
                                <a:off x="0" y="0"/>
                                <a:ext cx="209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12CD9C" id="Straight Connector 16" o:spid="_x0000_s1026" style="position:absolute;flip:y;z-index:251704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35pt,2.15pt" to="44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" strokecolor="black [3200]" strokeweight=".5pt">
                      <v:stroke joinstyle="miter"/>
                    </v:line>
                  </w:pict>
                </mc:Fallback>
              </mc:AlternateContent>
            </w:r>
          </w:p>
        </w:tc>
      </w:tr>
      <w:tr w:rsidR="00CB3D32" w:rsidRPr="009F5E4D" w14:paraId="23379682" w14:textId="77777777" w:rsidTr="00D44170">
        <w:tc>
          <w:tcPr>
            <w:tcW w:w="14562" w:type="dxa"/>
            <w:tcBorders>
              <w:top w:val="nil"/>
            </w:tcBorders>
          </w:tcPr>
          <w:p w14:paraId="43F7087B" w14:textId="77777777" w:rsidR="00CB3D32" w:rsidRPr="009F5E4D" w:rsidRDefault="00CB3D32" w:rsidP="0082794D">
            <w:pPr>
              <w:rPr>
                <w:b/>
                <w:bCs/>
                <w:color w:val="000000" w:themeColor="text1"/>
                <w:sz w:val="28"/>
                <w:szCs w:val="28"/>
                <w:lang w:val="en-US"/>
              </w:rPr>
            </w:pPr>
          </w:p>
          <w:p w14:paraId="770D3ED5" w14:textId="77777777" w:rsidR="00CB3D32" w:rsidRPr="009F5E4D" w:rsidRDefault="00CB3D32" w:rsidP="0082794D">
            <w:pPr>
              <w:jc w:val="center"/>
              <w:rPr>
                <w:color w:val="000000" w:themeColor="text1"/>
                <w:sz w:val="28"/>
                <w:szCs w:val="28"/>
                <w:lang w:val="en-US"/>
              </w:rPr>
            </w:pPr>
          </w:p>
          <w:p w14:paraId="52305DA6" w14:textId="77777777" w:rsidR="00CB3D32" w:rsidRPr="009F5E4D" w:rsidRDefault="00CB3D32" w:rsidP="0082794D">
            <w:pPr>
              <w:jc w:val="center"/>
              <w:rPr>
                <w:color w:val="000000" w:themeColor="text1"/>
                <w:sz w:val="28"/>
                <w:szCs w:val="28"/>
                <w:lang w:val="en-US"/>
              </w:rPr>
            </w:pPr>
          </w:p>
          <w:p w14:paraId="24859547" w14:textId="77777777" w:rsidR="00CB3D32" w:rsidRPr="009F5E4D" w:rsidRDefault="00CB3D32" w:rsidP="0082794D">
            <w:pPr>
              <w:jc w:val="center"/>
              <w:rPr>
                <w:color w:val="000000" w:themeColor="text1"/>
                <w:sz w:val="28"/>
                <w:szCs w:val="28"/>
              </w:rPr>
            </w:pPr>
            <w:r w:rsidRPr="009F5E4D">
              <w:rPr>
                <w:color w:val="000000" w:themeColor="text1"/>
                <w:sz w:val="28"/>
                <w:szCs w:val="28"/>
              </w:rPr>
              <w:t>…………………(1)…………………</w:t>
            </w:r>
          </w:p>
          <w:p w14:paraId="33BC94D1" w14:textId="77777777" w:rsidR="00CB3D32" w:rsidRPr="009F5E4D" w:rsidRDefault="00CB3D32" w:rsidP="0082794D">
            <w:pPr>
              <w:jc w:val="center"/>
              <w:rPr>
                <w:color w:val="000000" w:themeColor="text1"/>
                <w:sz w:val="28"/>
                <w:szCs w:val="28"/>
              </w:rPr>
            </w:pPr>
            <w:r w:rsidRPr="009F5E4D">
              <w:rPr>
                <w:color w:val="000000" w:themeColor="text1"/>
                <w:sz w:val="28"/>
                <w:szCs w:val="28"/>
              </w:rPr>
              <w:t>…………………(2)…………………</w:t>
            </w:r>
          </w:p>
          <w:p w14:paraId="64A5EF77" w14:textId="77777777" w:rsidR="00CB3D32" w:rsidRPr="009F5E4D" w:rsidRDefault="00CB3D32" w:rsidP="0082794D">
            <w:pPr>
              <w:jc w:val="center"/>
              <w:rPr>
                <w:color w:val="000000" w:themeColor="text1"/>
                <w:sz w:val="28"/>
                <w:szCs w:val="28"/>
              </w:rPr>
            </w:pPr>
          </w:p>
          <w:p w14:paraId="4CE08464" w14:textId="77777777" w:rsidR="00CB3D32" w:rsidRPr="009F5E4D" w:rsidRDefault="00CB3D32" w:rsidP="0082794D">
            <w:pPr>
              <w:jc w:val="center"/>
              <w:rPr>
                <w:color w:val="000000" w:themeColor="text1"/>
                <w:sz w:val="28"/>
                <w:szCs w:val="28"/>
              </w:rPr>
            </w:pPr>
          </w:p>
          <w:p w14:paraId="5C43DA33" w14:textId="77777777" w:rsidR="00CB3D32" w:rsidRPr="009F5E4D" w:rsidRDefault="00CB3D32" w:rsidP="0082794D">
            <w:pPr>
              <w:jc w:val="center"/>
              <w:rPr>
                <w:color w:val="000000" w:themeColor="text1"/>
                <w:sz w:val="28"/>
                <w:szCs w:val="28"/>
              </w:rPr>
            </w:pPr>
          </w:p>
          <w:p w14:paraId="3216C99E" w14:textId="77777777" w:rsidR="00CB3D32" w:rsidRPr="009F5E4D" w:rsidRDefault="00CB3D32" w:rsidP="0082794D">
            <w:pPr>
              <w:jc w:val="center"/>
              <w:rPr>
                <w:color w:val="000000" w:themeColor="text1"/>
                <w:sz w:val="28"/>
                <w:szCs w:val="28"/>
              </w:rPr>
            </w:pPr>
          </w:p>
          <w:p w14:paraId="61F41D9E" w14:textId="77777777" w:rsidR="00CB3D32" w:rsidRPr="00CB3D32" w:rsidRDefault="00CB3D32" w:rsidP="00CB3D32">
            <w:pPr>
              <w:jc w:val="center"/>
              <w:rPr>
                <w:b/>
                <w:color w:val="000000" w:themeColor="text1"/>
                <w:sz w:val="32"/>
                <w:szCs w:val="32"/>
              </w:rPr>
            </w:pPr>
            <w:r w:rsidRPr="00CB3D32">
              <w:rPr>
                <w:b/>
                <w:color w:val="000000" w:themeColor="text1"/>
                <w:sz w:val="32"/>
                <w:szCs w:val="32"/>
              </w:rPr>
              <w:t xml:space="preserve">SỔ TIẾP NHẬN VÀ XỬ LÝ </w:t>
            </w:r>
          </w:p>
          <w:p w14:paraId="38F0A8FC" w14:textId="77777777" w:rsidR="00CB3D32" w:rsidRDefault="00CB3D32" w:rsidP="00CB3D32">
            <w:pPr>
              <w:spacing w:before="120" w:after="280" w:afterAutospacing="1"/>
              <w:jc w:val="center"/>
              <w:rPr>
                <w:b/>
                <w:color w:val="000000" w:themeColor="text1"/>
                <w:sz w:val="32"/>
                <w:szCs w:val="32"/>
                <w:lang w:val="en-US"/>
              </w:rPr>
            </w:pPr>
            <w:r w:rsidRPr="00CB3D32">
              <w:rPr>
                <w:b/>
                <w:color w:val="000000" w:themeColor="text1"/>
                <w:sz w:val="32"/>
                <w:szCs w:val="32"/>
              </w:rPr>
              <w:t>THÔNG TIN BÁO CHÁY, BÁO TÌNH HUỐNG CỨU NẠN, CỨU HỘ</w:t>
            </w:r>
          </w:p>
          <w:p w14:paraId="2757B1C5" w14:textId="35E54E11" w:rsidR="00CB3D32" w:rsidRPr="004A751F" w:rsidRDefault="00CB3D32" w:rsidP="00CB3D32">
            <w:pPr>
              <w:spacing w:before="120" w:after="280" w:afterAutospacing="1"/>
              <w:jc w:val="center"/>
              <w:rPr>
                <w:b/>
                <w:bCs/>
                <w:color w:val="000000" w:themeColor="text1"/>
                <w:sz w:val="28"/>
                <w:szCs w:val="28"/>
                <w:lang w:val="en-US"/>
              </w:rPr>
            </w:pPr>
            <w:r w:rsidRPr="004A751F">
              <w:rPr>
                <w:b/>
                <w:bCs/>
                <w:color w:val="000000" w:themeColor="text1"/>
                <w:sz w:val="28"/>
                <w:szCs w:val="28"/>
                <w:lang w:val="en-US"/>
              </w:rPr>
              <w:t>NĂM</w:t>
            </w:r>
            <w:r w:rsidRPr="004A751F">
              <w:rPr>
                <w:color w:val="000000" w:themeColor="text1"/>
                <w:sz w:val="28"/>
                <w:szCs w:val="28"/>
                <w:lang w:val="en-US"/>
              </w:rPr>
              <w:t>……..</w:t>
            </w:r>
          </w:p>
          <w:p w14:paraId="6A4BA0CA" w14:textId="77777777" w:rsidR="00CB3D32" w:rsidRPr="009F5E4D" w:rsidRDefault="00CB3D32" w:rsidP="0082794D">
            <w:pPr>
              <w:jc w:val="center"/>
              <w:rPr>
                <w:b/>
                <w:color w:val="000000" w:themeColor="text1"/>
                <w:sz w:val="28"/>
                <w:szCs w:val="28"/>
              </w:rPr>
            </w:pPr>
          </w:p>
          <w:p w14:paraId="726462FF" w14:textId="77777777" w:rsidR="00CB3D32" w:rsidRPr="009F5E4D" w:rsidRDefault="00CB3D32" w:rsidP="0082794D">
            <w:pPr>
              <w:rPr>
                <w:b/>
                <w:bCs/>
                <w:color w:val="000000" w:themeColor="text1"/>
                <w:sz w:val="28"/>
                <w:szCs w:val="28"/>
                <w:lang w:val="en-US"/>
              </w:rPr>
            </w:pPr>
          </w:p>
          <w:p w14:paraId="1036D1AB" w14:textId="77777777" w:rsidR="00CB3D32" w:rsidRPr="009F5E4D" w:rsidRDefault="00CB3D32" w:rsidP="0082794D">
            <w:pPr>
              <w:rPr>
                <w:b/>
                <w:bCs/>
                <w:color w:val="000000" w:themeColor="text1"/>
                <w:sz w:val="28"/>
                <w:szCs w:val="28"/>
                <w:lang w:val="en-US"/>
              </w:rPr>
            </w:pPr>
          </w:p>
          <w:p w14:paraId="22163882" w14:textId="77777777" w:rsidR="00CB3D32" w:rsidRPr="009F5E4D" w:rsidRDefault="00CB3D32" w:rsidP="0082794D">
            <w:pPr>
              <w:rPr>
                <w:b/>
                <w:bCs/>
                <w:color w:val="000000" w:themeColor="text1"/>
                <w:sz w:val="28"/>
                <w:szCs w:val="28"/>
                <w:lang w:val="en-US"/>
              </w:rPr>
            </w:pPr>
          </w:p>
          <w:p w14:paraId="49828D39" w14:textId="77777777" w:rsidR="00CB3D32" w:rsidRPr="009F5E4D" w:rsidRDefault="00CB3D32" w:rsidP="0082794D">
            <w:pPr>
              <w:rPr>
                <w:b/>
                <w:bCs/>
                <w:color w:val="000000" w:themeColor="text1"/>
                <w:sz w:val="28"/>
                <w:szCs w:val="28"/>
                <w:lang w:val="en-US"/>
              </w:rPr>
            </w:pPr>
          </w:p>
          <w:p w14:paraId="30708DD0" w14:textId="77777777" w:rsidR="00CB3D32" w:rsidRPr="009F5E4D" w:rsidRDefault="00CB3D32" w:rsidP="0082794D">
            <w:pPr>
              <w:rPr>
                <w:b/>
                <w:bCs/>
                <w:color w:val="000000" w:themeColor="text1"/>
                <w:sz w:val="28"/>
                <w:szCs w:val="28"/>
                <w:lang w:val="en-US"/>
              </w:rPr>
            </w:pPr>
          </w:p>
          <w:p w14:paraId="68FD30B0" w14:textId="77777777" w:rsidR="00CB3D32" w:rsidRPr="009F5E4D" w:rsidRDefault="00CB3D32" w:rsidP="0082794D">
            <w:pPr>
              <w:rPr>
                <w:b/>
                <w:bCs/>
                <w:color w:val="000000" w:themeColor="text1"/>
                <w:sz w:val="28"/>
                <w:szCs w:val="28"/>
                <w:lang w:val="en-US"/>
              </w:rPr>
            </w:pPr>
          </w:p>
          <w:p w14:paraId="793FE4C0" w14:textId="77777777" w:rsidR="00CB3D32" w:rsidRPr="009F5E4D" w:rsidRDefault="00CB3D32" w:rsidP="0082794D">
            <w:pPr>
              <w:rPr>
                <w:b/>
                <w:bCs/>
                <w:color w:val="000000" w:themeColor="text1"/>
                <w:sz w:val="28"/>
                <w:szCs w:val="28"/>
                <w:lang w:val="en-US"/>
              </w:rPr>
            </w:pPr>
          </w:p>
        </w:tc>
      </w:tr>
    </w:tbl>
    <w:p w14:paraId="2B55ABB6" w14:textId="77777777" w:rsidR="00026570" w:rsidRDefault="00026570" w:rsidP="00000C80">
      <w:pPr>
        <w:spacing w:before="120" w:after="120" w:line="320" w:lineRule="atLeast"/>
        <w:jc w:val="center"/>
        <w:rPr>
          <w:b/>
          <w:bCs/>
          <w:color w:val="000000" w:themeColor="text1"/>
          <w:sz w:val="28"/>
          <w:szCs w:val="28"/>
          <w:lang w:val="en-US"/>
        </w:rPr>
      </w:pPr>
      <w:r w:rsidRPr="009F5E4D">
        <w:rPr>
          <w:b/>
          <w:bCs/>
          <w:color w:val="000000" w:themeColor="text1"/>
          <w:sz w:val="28"/>
          <w:szCs w:val="28"/>
        </w:rPr>
        <w:lastRenderedPageBreak/>
        <w:t>NỘI DUNG TIẾP NHẬN VÀ XỬ LÝ THÔNG TIN BÁO CHÁY, BÁO TÌNH HUỐNG CỨU NẠN, CỨU HỘ</w:t>
      </w:r>
    </w:p>
    <w:p w14:paraId="12764C4F" w14:textId="77777777" w:rsidR="00632718" w:rsidRPr="00632718" w:rsidRDefault="00632718" w:rsidP="00000C80">
      <w:pPr>
        <w:spacing w:before="120" w:after="120" w:line="320" w:lineRule="atLeast"/>
        <w:jc w:val="center"/>
        <w:rPr>
          <w:color w:val="000000" w:themeColor="text1"/>
          <w:sz w:val="28"/>
          <w:szCs w:val="28"/>
          <w:lang w:val="en-US"/>
        </w:rPr>
      </w:pPr>
    </w:p>
    <w:p w14:paraId="10A9269C" w14:textId="77777777" w:rsidR="00026570" w:rsidRPr="009F5E4D" w:rsidRDefault="00026570" w:rsidP="00000C80">
      <w:pPr>
        <w:spacing w:before="120" w:after="120" w:line="320" w:lineRule="atLeast"/>
        <w:jc w:val="center"/>
        <w:rPr>
          <w:color w:val="000000" w:themeColor="text1"/>
          <w:sz w:val="28"/>
          <w:szCs w:val="28"/>
        </w:rPr>
      </w:pPr>
      <w:r w:rsidRPr="009F5E4D">
        <w:rPr>
          <w:color w:val="000000" w:themeColor="text1"/>
          <w:sz w:val="28"/>
          <w:szCs w:val="28"/>
        </w:rPr>
        <w:t>Ca trực từ ... giờ ... phút, ngày ... tháng ... năm …….. đến ... giờ ... phút, ngày ... tháng ... năm ……</w:t>
      </w:r>
    </w:p>
    <w:p w14:paraId="443AD8B5" w14:textId="77777777" w:rsidR="00026570" w:rsidRPr="00740DC5" w:rsidRDefault="00026570" w:rsidP="00000C80">
      <w:pPr>
        <w:spacing w:before="120" w:after="120" w:line="320" w:lineRule="atLeast"/>
        <w:jc w:val="both"/>
        <w:rPr>
          <w:sz w:val="28"/>
          <w:szCs w:val="28"/>
        </w:rPr>
      </w:pPr>
      <w:r w:rsidRPr="00740DC5">
        <w:rPr>
          <w:sz w:val="28"/>
          <w:szCs w:val="28"/>
        </w:rPr>
        <w:t xml:space="preserve">1. Thời gian nhận thông tin báo cháy, báo tình huống cứu nạn, cứu hộ: ... giờ ... phút, ngày ... tháng ... năm……… </w:t>
      </w:r>
    </w:p>
    <w:p w14:paraId="20986DC6" w14:textId="2AF51A69" w:rsidR="00026570" w:rsidRPr="00740DC5" w:rsidRDefault="00026570" w:rsidP="00000C80">
      <w:pPr>
        <w:spacing w:before="120" w:after="120" w:line="320" w:lineRule="atLeast"/>
        <w:jc w:val="both"/>
        <w:rPr>
          <w:sz w:val="28"/>
          <w:szCs w:val="28"/>
        </w:rPr>
      </w:pPr>
      <w:r w:rsidRPr="00740DC5">
        <w:rPr>
          <w:sz w:val="28"/>
          <w:szCs w:val="28"/>
        </w:rPr>
        <w:t>2. Hình thức tiếp nhận thông tin báo cháy, báo tình huống cứu nạn, cứu hộ</w:t>
      </w:r>
      <w:r w:rsidRPr="00740DC5">
        <w:rPr>
          <w:i/>
          <w:iCs/>
          <w:sz w:val="28"/>
          <w:szCs w:val="28"/>
        </w:rPr>
        <w:t xml:space="preserve"> (Qua Hệ thống tổng đài tiếp nhận cuộc gọi từ số điện thoại 113, 114, 115/số điện thoại của đơn vị/hệ thống </w:t>
      </w:r>
      <w:r w:rsidRPr="00740DC5">
        <w:rPr>
          <w:i/>
          <w:iCs/>
          <w:sz w:val="28"/>
          <w:szCs w:val="28"/>
          <w:lang w:val="en-US"/>
        </w:rPr>
        <w:t>C</w:t>
      </w:r>
      <w:r w:rsidRPr="00740DC5">
        <w:rPr>
          <w:i/>
          <w:iCs/>
          <w:sz w:val="28"/>
          <w:szCs w:val="28"/>
        </w:rPr>
        <w:t>ơ sở dữ liệu về phòng cháy, chữa cháy</w:t>
      </w:r>
      <w:r w:rsidRPr="00740DC5">
        <w:rPr>
          <w:i/>
          <w:iCs/>
          <w:sz w:val="28"/>
          <w:szCs w:val="28"/>
          <w:lang w:val="en-US"/>
        </w:rPr>
        <w:t>, cứu nạn, cứu hộ</w:t>
      </w:r>
      <w:r w:rsidRPr="00740DC5">
        <w:rPr>
          <w:i/>
          <w:iCs/>
          <w:sz w:val="28"/>
          <w:szCs w:val="28"/>
        </w:rPr>
        <w:t xml:space="preserve"> và truyền tin báo </w:t>
      </w:r>
      <w:r w:rsidRPr="00740DC5">
        <w:rPr>
          <w:i/>
          <w:iCs/>
          <w:sz w:val="28"/>
          <w:szCs w:val="28"/>
          <w:lang w:val="en-US"/>
        </w:rPr>
        <w:t>cháy</w:t>
      </w:r>
      <w:r w:rsidRPr="00740DC5">
        <w:rPr>
          <w:i/>
          <w:iCs/>
          <w:sz w:val="28"/>
          <w:szCs w:val="28"/>
        </w:rPr>
        <w:t>/</w:t>
      </w:r>
      <w:r w:rsidRPr="00740DC5">
        <w:rPr>
          <w:i/>
          <w:iCs/>
          <w:sz w:val="28"/>
          <w:szCs w:val="28"/>
          <w:lang w:val="en-US"/>
        </w:rPr>
        <w:t>ưng dụng báo cháy/</w:t>
      </w:r>
      <w:r w:rsidRPr="00740DC5">
        <w:rPr>
          <w:i/>
          <w:iCs/>
          <w:sz w:val="28"/>
          <w:szCs w:val="28"/>
        </w:rPr>
        <w:t>do người dân trực tiếp đến báo):</w:t>
      </w:r>
      <w:r w:rsidRPr="00740DC5">
        <w:rPr>
          <w:sz w:val="28"/>
          <w:szCs w:val="28"/>
        </w:rPr>
        <w:t xml:space="preserve"> </w:t>
      </w:r>
      <w:r w:rsidRPr="00740DC5">
        <w:rPr>
          <w:sz w:val="28"/>
          <w:szCs w:val="28"/>
          <w:vertAlign w:val="subscript"/>
          <w:lang w:val="en-US"/>
        </w:rPr>
        <w:t>…………………………………………………………………………………………………………………..</w:t>
      </w:r>
    </w:p>
    <w:p w14:paraId="12B80C7D" w14:textId="77777777" w:rsidR="00026570" w:rsidRPr="009F5E4D" w:rsidRDefault="00026570" w:rsidP="00000C80">
      <w:pPr>
        <w:spacing w:before="120" w:after="120" w:line="320" w:lineRule="atLeast"/>
        <w:rPr>
          <w:color w:val="000000" w:themeColor="text1"/>
          <w:sz w:val="28"/>
          <w:szCs w:val="28"/>
          <w:vertAlign w:val="subscript"/>
          <w:lang w:val="en-US"/>
        </w:rPr>
      </w:pPr>
      <w:r w:rsidRPr="009F5E4D">
        <w:rPr>
          <w:color w:val="000000" w:themeColor="text1"/>
          <w:sz w:val="28"/>
          <w:szCs w:val="28"/>
        </w:rPr>
        <w:t>3. Họ tên, địa chỉ, số điện thoại (nếu có) của người báo cháy, báo tình huống cứu nạn, cứu hộ:</w:t>
      </w:r>
      <w:r w:rsidRPr="009F5E4D">
        <w:rPr>
          <w:color w:val="000000" w:themeColor="text1"/>
          <w:sz w:val="28"/>
          <w:szCs w:val="28"/>
          <w:vertAlign w:val="subscript"/>
        </w:rPr>
        <w:t>….……………………….……………….…………</w:t>
      </w:r>
    </w:p>
    <w:p w14:paraId="39C3DCCB" w14:textId="77777777" w:rsidR="00026570" w:rsidRPr="009F5E4D" w:rsidRDefault="00026570" w:rsidP="00000C80">
      <w:pPr>
        <w:spacing w:before="120" w:after="120" w:line="320" w:lineRule="atLeast"/>
        <w:rPr>
          <w:color w:val="000000" w:themeColor="text1"/>
          <w:sz w:val="28"/>
          <w:szCs w:val="28"/>
          <w:vertAlign w:val="subscript"/>
        </w:rPr>
      </w:pPr>
      <w:r w:rsidRPr="009F5E4D">
        <w:rPr>
          <w:color w:val="000000" w:themeColor="text1"/>
          <w:sz w:val="28"/>
          <w:szCs w:val="28"/>
        </w:rPr>
        <w:t xml:space="preserve">4. Địa chỉ, thời gian xảy ra cháy, tai nạn, sự cố: </w:t>
      </w:r>
      <w:r w:rsidRPr="009F5E4D">
        <w:rPr>
          <w:color w:val="000000" w:themeColor="text1"/>
          <w:sz w:val="28"/>
          <w:szCs w:val="28"/>
          <w:vertAlign w:val="subscript"/>
        </w:rPr>
        <w:t>…………………….……………………….……………………….……………………………………………………..………</w:t>
      </w:r>
    </w:p>
    <w:p w14:paraId="29FA393B" w14:textId="77777777" w:rsidR="00026570" w:rsidRPr="009F5E4D" w:rsidRDefault="00026570" w:rsidP="00000C80">
      <w:pPr>
        <w:spacing w:before="120" w:after="120" w:line="320" w:lineRule="atLeast"/>
        <w:rPr>
          <w:color w:val="000000" w:themeColor="text1"/>
          <w:sz w:val="28"/>
          <w:szCs w:val="28"/>
        </w:rPr>
      </w:pPr>
      <w:r w:rsidRPr="009F5E4D">
        <w:rPr>
          <w:color w:val="000000" w:themeColor="text1"/>
          <w:sz w:val="28"/>
          <w:szCs w:val="28"/>
        </w:rPr>
        <w:t xml:space="preserve">5. Loại hình xảy ra cháy, tai nạn, sự cố: </w:t>
      </w:r>
      <w:r w:rsidRPr="009F5E4D">
        <w:rPr>
          <w:color w:val="000000" w:themeColor="text1"/>
          <w:sz w:val="28"/>
          <w:szCs w:val="28"/>
          <w:vertAlign w:val="subscript"/>
        </w:rPr>
        <w:t>……………………….……………………….……………………….……………………….………………………………………………..</w:t>
      </w:r>
    </w:p>
    <w:p w14:paraId="7F724BF8" w14:textId="77777777" w:rsidR="00026570" w:rsidRPr="009F5E4D" w:rsidRDefault="00026570" w:rsidP="00000C80">
      <w:pPr>
        <w:spacing w:before="120" w:after="120" w:line="320" w:lineRule="atLeast"/>
        <w:jc w:val="both"/>
        <w:rPr>
          <w:color w:val="000000" w:themeColor="text1"/>
          <w:sz w:val="28"/>
          <w:szCs w:val="28"/>
          <w:vertAlign w:val="subscript"/>
        </w:rPr>
      </w:pPr>
      <w:r w:rsidRPr="009F5E4D">
        <w:rPr>
          <w:color w:val="000000" w:themeColor="text1"/>
          <w:sz w:val="28"/>
          <w:szCs w:val="28"/>
        </w:rPr>
        <w:t xml:space="preserve">6. Thông tin cơ bản về đám cháy, tai nạn, sự cố </w:t>
      </w:r>
      <w:r w:rsidRPr="009F5E4D">
        <w:rPr>
          <w:i/>
          <w:iCs/>
          <w:color w:val="000000" w:themeColor="text1"/>
          <w:sz w:val="28"/>
          <w:szCs w:val="28"/>
        </w:rPr>
        <w:t>(Quy mô đám cháy, tai nạn, sự cố; số lượng, tình trạng người bị mắc kẹt trong đám cháy, tai nạn, sự cố; nguy cơ cháy lan, nguy cơ sụp đổ…):</w:t>
      </w:r>
      <w:r w:rsidRPr="009F5E4D">
        <w:rPr>
          <w:color w:val="000000" w:themeColor="text1"/>
          <w:sz w:val="28"/>
          <w:szCs w:val="28"/>
          <w:vertAlign w:val="subscript"/>
        </w:rPr>
        <w:t>……………………….……………………….……………………….…………</w:t>
      </w:r>
      <w:r w:rsidRPr="009F5E4D">
        <w:rPr>
          <w:color w:val="000000" w:themeColor="text1"/>
          <w:sz w:val="28"/>
          <w:szCs w:val="28"/>
          <w:vertAlign w:val="subscript"/>
          <w:lang w:val="en-US"/>
        </w:rPr>
        <w:t>…..</w:t>
      </w:r>
      <w:r w:rsidRPr="009F5E4D">
        <w:rPr>
          <w:color w:val="000000" w:themeColor="text1"/>
          <w:sz w:val="28"/>
          <w:szCs w:val="28"/>
          <w:vertAlign w:val="subscript"/>
        </w:rPr>
        <w:t>…………….……</w:t>
      </w:r>
    </w:p>
    <w:p w14:paraId="4162D3AB" w14:textId="1113079B" w:rsidR="00026570" w:rsidRPr="00000C80" w:rsidRDefault="00026570" w:rsidP="00000C80">
      <w:pPr>
        <w:spacing w:before="120" w:after="120" w:line="320" w:lineRule="atLeast"/>
        <w:rPr>
          <w:color w:val="000000" w:themeColor="text1"/>
          <w:sz w:val="28"/>
          <w:szCs w:val="28"/>
          <w:vertAlign w:val="subscript"/>
          <w:lang w:val="en-US"/>
        </w:rPr>
      </w:pPr>
      <w:r w:rsidRPr="009F5E4D">
        <w:rPr>
          <w:color w:val="000000" w:themeColor="text1"/>
          <w:sz w:val="28"/>
          <w:szCs w:val="28"/>
        </w:rPr>
        <w:t>7. Những thông tin khác liên quan đến đám cháy, tai nạn, sự cố:</w:t>
      </w:r>
      <w:r w:rsidRPr="009F5E4D">
        <w:rPr>
          <w:color w:val="000000" w:themeColor="text1"/>
          <w:sz w:val="28"/>
          <w:szCs w:val="28"/>
          <w:vertAlign w:val="subscript"/>
        </w:rPr>
        <w:t>……………………….……………………….………………………………….………………………</w:t>
      </w:r>
    </w:p>
    <w:p w14:paraId="660A9FD9" w14:textId="7850D666" w:rsidR="00026570" w:rsidRPr="00000C80" w:rsidRDefault="00026570" w:rsidP="00000C80">
      <w:pPr>
        <w:spacing w:before="120" w:after="120" w:line="320" w:lineRule="atLeast"/>
        <w:rPr>
          <w:color w:val="000000" w:themeColor="text1"/>
          <w:sz w:val="28"/>
          <w:szCs w:val="28"/>
          <w:vertAlign w:val="subscript"/>
          <w:lang w:val="en-US"/>
        </w:rPr>
      </w:pPr>
      <w:r w:rsidRPr="009F5E4D">
        <w:rPr>
          <w:color w:val="000000" w:themeColor="text1"/>
          <w:sz w:val="28"/>
          <w:szCs w:val="28"/>
        </w:rPr>
        <w:t xml:space="preserve">8. Kết quả thực hiện nhiệm vụ sau </w:t>
      </w:r>
      <w:r w:rsidRPr="00740DC5">
        <w:rPr>
          <w:sz w:val="28"/>
          <w:szCs w:val="28"/>
        </w:rPr>
        <w:t xml:space="preserve">khi </w:t>
      </w:r>
      <w:r w:rsidRPr="00740DC5">
        <w:rPr>
          <w:sz w:val="28"/>
          <w:szCs w:val="28"/>
          <w:lang w:val="en-US"/>
        </w:rPr>
        <w:t>huy động</w:t>
      </w:r>
      <w:r w:rsidRPr="00740DC5">
        <w:rPr>
          <w:sz w:val="28"/>
          <w:szCs w:val="28"/>
        </w:rPr>
        <w:t xml:space="preserve"> lực </w:t>
      </w:r>
      <w:r w:rsidRPr="009F5E4D">
        <w:rPr>
          <w:color w:val="000000" w:themeColor="text1"/>
          <w:sz w:val="28"/>
          <w:szCs w:val="28"/>
        </w:rPr>
        <w:t>lượng, phương tiện đi chữa cháy, cứu nạn, cứu hộ:</w:t>
      </w:r>
      <w:r w:rsidRPr="009F5E4D">
        <w:rPr>
          <w:color w:val="000000" w:themeColor="text1"/>
          <w:sz w:val="28"/>
          <w:szCs w:val="28"/>
          <w:vertAlign w:val="subscript"/>
        </w:rPr>
        <w:t>……………</w:t>
      </w:r>
      <w:r w:rsidRPr="009F5E4D">
        <w:rPr>
          <w:color w:val="000000" w:themeColor="text1"/>
          <w:sz w:val="28"/>
          <w:szCs w:val="28"/>
          <w:vertAlign w:val="subscript"/>
          <w:lang w:val="en-US"/>
        </w:rPr>
        <w:t>…………………</w:t>
      </w:r>
      <w:r w:rsidRPr="009F5E4D">
        <w:rPr>
          <w:color w:val="000000" w:themeColor="text1"/>
          <w:sz w:val="28"/>
          <w:szCs w:val="28"/>
          <w:vertAlign w:val="subscript"/>
        </w:rPr>
        <w:t>………</w:t>
      </w:r>
      <w:r w:rsidR="00000C80">
        <w:rPr>
          <w:color w:val="000000" w:themeColor="text1"/>
          <w:sz w:val="28"/>
          <w:szCs w:val="28"/>
          <w:vertAlign w:val="subscript"/>
          <w:lang w:val="en-US"/>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286"/>
        <w:gridCol w:w="7286"/>
      </w:tblGrid>
      <w:tr w:rsidR="00026570" w:rsidRPr="009F5E4D" w14:paraId="3753D391" w14:textId="77777777" w:rsidTr="005673B1">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40A3463D" w14:textId="348B10D4" w:rsidR="00026570" w:rsidRPr="009F5E4D" w:rsidRDefault="00026570" w:rsidP="005673B1">
            <w:pPr>
              <w:spacing w:before="120"/>
              <w:jc w:val="center"/>
              <w:rPr>
                <w:color w:val="000000" w:themeColor="text1"/>
                <w:sz w:val="28"/>
                <w:szCs w:val="28"/>
              </w:rPr>
            </w:pPr>
            <w:r w:rsidRPr="009F5E4D">
              <w:rPr>
                <w:color w:val="000000" w:themeColor="text1"/>
                <w:sz w:val="28"/>
                <w:szCs w:val="28"/>
              </w:rPr>
              <w:t> </w:t>
            </w:r>
            <w:r w:rsidRPr="009F5E4D">
              <w:rPr>
                <w:b/>
                <w:bCs/>
                <w:color w:val="000000" w:themeColor="text1"/>
                <w:sz w:val="28"/>
                <w:szCs w:val="28"/>
              </w:rPr>
              <w:t>TRỰC CHỈ HUY</w:t>
            </w:r>
            <w:r w:rsidRPr="009F5E4D">
              <w:rPr>
                <w:b/>
                <w:bCs/>
                <w:color w:val="000000" w:themeColor="text1"/>
                <w:sz w:val="28"/>
                <w:szCs w:val="28"/>
              </w:rPr>
              <w:br/>
            </w:r>
            <w:r w:rsidRPr="009F5E4D">
              <w:rPr>
                <w:color w:val="000000" w:themeColor="text1"/>
                <w:sz w:val="28"/>
                <w:szCs w:val="28"/>
              </w:rPr>
              <w:t>…….(3) ..........</w:t>
            </w:r>
            <w:r w:rsidRPr="009F5E4D">
              <w:rPr>
                <w:color w:val="000000" w:themeColor="text1"/>
                <w:sz w:val="28"/>
                <w:szCs w:val="28"/>
              </w:rPr>
              <w:br/>
            </w:r>
            <w:r w:rsidRPr="009F5E4D">
              <w:rPr>
                <w:i/>
                <w:iCs/>
                <w:color w:val="000000" w:themeColor="text1"/>
                <w:sz w:val="28"/>
                <w:szCs w:val="28"/>
              </w:rPr>
              <w:t>(Ký</w:t>
            </w:r>
            <w:r w:rsidR="00E3046E">
              <w:rPr>
                <w:i/>
                <w:iCs/>
                <w:color w:val="000000" w:themeColor="text1"/>
                <w:sz w:val="28"/>
                <w:szCs w:val="28"/>
                <w:lang w:val="en-US"/>
              </w:rPr>
              <w:t>,</w:t>
            </w:r>
            <w:r w:rsidRPr="009F5E4D">
              <w:rPr>
                <w:i/>
                <w:iCs/>
                <w:color w:val="000000" w:themeColor="text1"/>
                <w:sz w:val="28"/>
                <w:szCs w:val="28"/>
              </w:rPr>
              <w:t xml:space="preserve"> ghi rõ họ tên)</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52CA560B" w14:textId="3CA0DA33" w:rsidR="00026570" w:rsidRPr="009F5E4D" w:rsidRDefault="00026570" w:rsidP="005673B1">
            <w:pPr>
              <w:spacing w:before="120"/>
              <w:jc w:val="center"/>
              <w:rPr>
                <w:color w:val="000000" w:themeColor="text1"/>
                <w:sz w:val="28"/>
                <w:szCs w:val="28"/>
              </w:rPr>
            </w:pPr>
            <w:r w:rsidRPr="009F5E4D">
              <w:rPr>
                <w:b/>
                <w:bCs/>
                <w:color w:val="000000" w:themeColor="text1"/>
                <w:sz w:val="28"/>
                <w:szCs w:val="28"/>
              </w:rPr>
              <w:t>CÁN BỘ</w:t>
            </w:r>
            <w:r w:rsidRPr="009F5E4D">
              <w:rPr>
                <w:b/>
                <w:bCs/>
                <w:color w:val="000000" w:themeColor="text1"/>
                <w:sz w:val="28"/>
                <w:szCs w:val="28"/>
              </w:rPr>
              <w:br/>
              <w:t>TRỰC TIẾP NHẬN VÀ XỬ LÝ THÔNG TIN</w:t>
            </w:r>
            <w:r w:rsidRPr="009F5E4D">
              <w:rPr>
                <w:color w:val="000000" w:themeColor="text1"/>
                <w:sz w:val="28"/>
                <w:szCs w:val="28"/>
              </w:rPr>
              <w:br/>
            </w:r>
            <w:r w:rsidRPr="009F5E4D">
              <w:rPr>
                <w:i/>
                <w:iCs/>
                <w:color w:val="000000" w:themeColor="text1"/>
                <w:sz w:val="28"/>
                <w:szCs w:val="28"/>
              </w:rPr>
              <w:t>(Ký</w:t>
            </w:r>
            <w:r w:rsidR="00E3046E">
              <w:rPr>
                <w:i/>
                <w:iCs/>
                <w:color w:val="000000" w:themeColor="text1"/>
                <w:sz w:val="28"/>
                <w:szCs w:val="28"/>
                <w:lang w:val="en-US"/>
              </w:rPr>
              <w:t>,</w:t>
            </w:r>
            <w:r w:rsidRPr="009F5E4D">
              <w:rPr>
                <w:i/>
                <w:iCs/>
                <w:color w:val="000000" w:themeColor="text1"/>
                <w:sz w:val="28"/>
                <w:szCs w:val="28"/>
              </w:rPr>
              <w:t xml:space="preserve"> ghi rõ họ tên)</w:t>
            </w:r>
          </w:p>
        </w:tc>
      </w:tr>
    </w:tbl>
    <w:p w14:paraId="176C01B0" w14:textId="77777777" w:rsidR="00000C80" w:rsidRDefault="00000C80" w:rsidP="00E3046E">
      <w:pPr>
        <w:spacing w:before="60" w:line="300" w:lineRule="exact"/>
        <w:rPr>
          <w:b/>
          <w:bCs/>
          <w:i/>
          <w:iCs/>
          <w:color w:val="000000" w:themeColor="text1"/>
          <w:szCs w:val="20"/>
          <w:lang w:val="en-US"/>
        </w:rPr>
      </w:pPr>
    </w:p>
    <w:p w14:paraId="25E826E9" w14:textId="52581009" w:rsidR="00026570" w:rsidRPr="00000C80" w:rsidRDefault="00026570" w:rsidP="00E3046E">
      <w:pPr>
        <w:spacing w:before="60" w:line="300" w:lineRule="exact"/>
        <w:rPr>
          <w:color w:val="000000" w:themeColor="text1"/>
        </w:rPr>
      </w:pPr>
      <w:r w:rsidRPr="00000C80">
        <w:rPr>
          <w:b/>
          <w:bCs/>
          <w:i/>
          <w:iCs/>
          <w:color w:val="000000" w:themeColor="text1"/>
        </w:rPr>
        <w:t>Ghi chú:</w:t>
      </w:r>
    </w:p>
    <w:p w14:paraId="56298C30" w14:textId="7338D75C" w:rsidR="00026570" w:rsidRPr="00000C80" w:rsidRDefault="00026570" w:rsidP="00E3046E">
      <w:pPr>
        <w:spacing w:before="60" w:line="300" w:lineRule="exact"/>
        <w:rPr>
          <w:color w:val="000000" w:themeColor="text1"/>
          <w:lang w:val="en-US"/>
        </w:rPr>
      </w:pPr>
      <w:r w:rsidRPr="00000C80">
        <w:rPr>
          <w:color w:val="000000" w:themeColor="text1"/>
        </w:rPr>
        <w:t>(1) Tên đơn vị cấp trên trực tiếp quản lý</w:t>
      </w:r>
      <w:r w:rsidR="00E3046E" w:rsidRPr="00000C80">
        <w:rPr>
          <w:color w:val="000000" w:themeColor="text1"/>
          <w:lang w:val="en-US"/>
        </w:rPr>
        <w:t>;</w:t>
      </w:r>
    </w:p>
    <w:p w14:paraId="12F3FB96" w14:textId="452B7EA2" w:rsidR="00026570" w:rsidRPr="00000C80" w:rsidRDefault="00026570" w:rsidP="00E3046E">
      <w:pPr>
        <w:spacing w:before="60" w:line="300" w:lineRule="exact"/>
        <w:rPr>
          <w:color w:val="000000" w:themeColor="text1"/>
          <w:lang w:val="en-US"/>
        </w:rPr>
      </w:pPr>
      <w:r w:rsidRPr="00000C80">
        <w:rPr>
          <w:color w:val="000000" w:themeColor="text1"/>
        </w:rPr>
        <w:t>(2) Đơn vị trực tiếp nhận và xử lý thông tin báo cháy, báo tình huống cứu nạn, cứu hộ</w:t>
      </w:r>
      <w:r w:rsidR="00E3046E" w:rsidRPr="00000C80">
        <w:rPr>
          <w:color w:val="000000" w:themeColor="text1"/>
          <w:lang w:val="en-US"/>
        </w:rPr>
        <w:t>;</w:t>
      </w:r>
    </w:p>
    <w:p w14:paraId="35075D6B" w14:textId="317106AA" w:rsidR="00EA061A" w:rsidRDefault="00026570" w:rsidP="00E3046E">
      <w:pPr>
        <w:spacing w:before="60" w:line="300" w:lineRule="exact"/>
        <w:rPr>
          <w:color w:val="000000" w:themeColor="text1"/>
          <w:lang w:val="en-US"/>
        </w:rPr>
      </w:pPr>
      <w:r w:rsidRPr="00000C80">
        <w:rPr>
          <w:color w:val="000000" w:themeColor="text1"/>
        </w:rPr>
        <w:t xml:space="preserve">(3) </w:t>
      </w:r>
      <w:r w:rsidRPr="00000C80">
        <w:rPr>
          <w:color w:val="000000" w:themeColor="text1"/>
          <w:lang w:val="en-US"/>
        </w:rPr>
        <w:t>Trực chỉ huy chữa cháy, cứu nạn, cứu hộ (</w:t>
      </w:r>
      <w:r w:rsidRPr="00000C80">
        <w:rPr>
          <w:color w:val="000000" w:themeColor="text1"/>
        </w:rPr>
        <w:t>Đội trưởng, Phó Đội trưởng</w:t>
      </w:r>
      <w:r w:rsidRPr="00000C80">
        <w:rPr>
          <w:color w:val="000000" w:themeColor="text1"/>
          <w:lang w:val="en-US"/>
        </w:rPr>
        <w:t>).</w:t>
      </w:r>
      <w:r w:rsidR="00E3046E" w:rsidRPr="00000C80">
        <w:rPr>
          <w:color w:val="000000" w:themeColor="text1"/>
          <w:lang w:val="en-US"/>
        </w:rPr>
        <w:t>/.</w:t>
      </w:r>
    </w:p>
    <w:p w14:paraId="58196CC4" w14:textId="77777777" w:rsidR="00EA061A" w:rsidRDefault="00EA061A">
      <w:pPr>
        <w:spacing w:after="160" w:line="259" w:lineRule="auto"/>
        <w:rPr>
          <w:color w:val="000000" w:themeColor="text1"/>
          <w:lang w:val="en-US"/>
        </w:rPr>
      </w:pPr>
      <w:r>
        <w:rPr>
          <w:color w:val="000000" w:themeColor="text1"/>
          <w:lang w:val="en-US"/>
        </w:rPr>
        <w:br w:type="page"/>
      </w:r>
    </w:p>
    <w:p w14:paraId="3B8BDB43" w14:textId="3903ABE9" w:rsidR="00E3046E" w:rsidRPr="00EA061A" w:rsidRDefault="00EA061A" w:rsidP="00EA061A">
      <w:pPr>
        <w:jc w:val="right"/>
        <w:rPr>
          <w:b/>
          <w:color w:val="000000"/>
          <w:spacing w:val="-2"/>
          <w:sz w:val="28"/>
          <w:szCs w:val="28"/>
          <w:lang w:val="en-US"/>
        </w:rPr>
      </w:pPr>
      <w:r w:rsidRPr="00EA061A">
        <w:rPr>
          <w:b/>
          <w:color w:val="000000" w:themeColor="text1"/>
          <w:sz w:val="28"/>
          <w:szCs w:val="28"/>
          <w:lang w:val="nl-NL"/>
        </w:rPr>
        <w:lastRenderedPageBreak/>
        <w:t>Mẫu số 09</w:t>
      </w:r>
    </w:p>
    <w:tbl>
      <w:tblPr>
        <w:tblStyle w:val="TableGrid"/>
        <w:tblW w:w="0" w:type="auto"/>
        <w:tblInd w:w="-5" w:type="dxa"/>
        <w:tblLook w:val="04A0" w:firstRow="1" w:lastRow="0" w:firstColumn="1" w:lastColumn="0" w:noHBand="0" w:noVBand="1"/>
      </w:tblPr>
      <w:tblGrid>
        <w:gridCol w:w="14562"/>
      </w:tblGrid>
      <w:tr w:rsidR="00EA061A" w:rsidRPr="009F5E4D" w14:paraId="724BF53D" w14:textId="77777777" w:rsidTr="00EA061A">
        <w:tc>
          <w:tcPr>
            <w:tcW w:w="14562" w:type="dxa"/>
            <w:tcBorders>
              <w:top w:val="single" w:sz="4" w:space="0" w:color="auto"/>
              <w:left w:val="single" w:sz="4" w:space="0" w:color="auto"/>
              <w:bottom w:val="nil"/>
              <w:right w:val="single" w:sz="4" w:space="0" w:color="auto"/>
            </w:tcBorders>
          </w:tcPr>
          <w:p w14:paraId="2EB0EBB2" w14:textId="77777777" w:rsidR="00EA061A" w:rsidRPr="009F5E4D" w:rsidRDefault="00EA061A" w:rsidP="006A5F0E">
            <w:pPr>
              <w:spacing w:before="120"/>
              <w:jc w:val="center"/>
              <w:rPr>
                <w:b/>
                <w:color w:val="000000" w:themeColor="text1"/>
                <w:sz w:val="26"/>
                <w:szCs w:val="26"/>
              </w:rPr>
            </w:pPr>
            <w:r w:rsidRPr="009F5E4D">
              <w:rPr>
                <w:b/>
                <w:color w:val="000000" w:themeColor="text1"/>
                <w:sz w:val="26"/>
                <w:szCs w:val="26"/>
              </w:rPr>
              <w:t>CỘNG HOÀ XÃ HỘI CHỦ NGHĨA VIỆT NAM</w:t>
            </w:r>
          </w:p>
          <w:p w14:paraId="544ED192" w14:textId="77777777" w:rsidR="00EA061A" w:rsidRPr="009F5E4D" w:rsidRDefault="00EA061A" w:rsidP="006A5F0E">
            <w:pPr>
              <w:jc w:val="center"/>
              <w:rPr>
                <w:b/>
                <w:color w:val="000000" w:themeColor="text1"/>
                <w:sz w:val="28"/>
                <w:szCs w:val="28"/>
                <w:lang w:val="en-US"/>
              </w:rPr>
            </w:pPr>
            <w:r w:rsidRPr="009F5E4D">
              <w:rPr>
                <w:b/>
                <w:color w:val="000000" w:themeColor="text1"/>
                <w:sz w:val="28"/>
                <w:szCs w:val="28"/>
              </w:rPr>
              <w:t>Độc lập - Tự do - Hạnh phúc</w:t>
            </w:r>
          </w:p>
          <w:p w14:paraId="6ECAB9EF" w14:textId="77777777" w:rsidR="00EA061A" w:rsidRPr="009F5E4D" w:rsidRDefault="00EA061A" w:rsidP="006A5F0E">
            <w:pPr>
              <w:spacing w:before="120"/>
              <w:jc w:val="center"/>
              <w:rPr>
                <w:b/>
                <w:color w:val="000000" w:themeColor="text1"/>
                <w:sz w:val="20"/>
                <w:szCs w:val="20"/>
                <w:lang w:val="nl-NL"/>
              </w:rPr>
            </w:pPr>
            <w:r w:rsidRPr="009F5E4D">
              <w:rPr>
                <w:b/>
                <w:bCs/>
                <w:noProof/>
                <w:color w:val="000000" w:themeColor="text1"/>
                <w:sz w:val="28"/>
                <w:szCs w:val="28"/>
                <w:lang w:val="en-US"/>
              </w:rPr>
              <mc:AlternateContent>
                <mc:Choice Requires="wps">
                  <w:drawing>
                    <wp:anchor distT="0" distB="0" distL="114300" distR="114300" simplePos="0" relativeHeight="251724824" behindDoc="0" locked="0" layoutInCell="1" allowOverlap="1" wp14:anchorId="720B8FBD" wp14:editId="40962AAA">
                      <wp:simplePos x="0" y="0"/>
                      <wp:positionH relativeFrom="column">
                        <wp:posOffset>3497042</wp:posOffset>
                      </wp:positionH>
                      <wp:positionV relativeFrom="paragraph">
                        <wp:posOffset>27207</wp:posOffset>
                      </wp:positionV>
                      <wp:extent cx="2091000" cy="0"/>
                      <wp:effectExtent l="0" t="0" r="0" b="0"/>
                      <wp:wrapNone/>
                      <wp:docPr id="1462953515" name="Straight Connector 16"/>
                      <wp:cNvGraphicFramePr/>
                      <a:graphic xmlns:a="http://schemas.openxmlformats.org/drawingml/2006/main">
                        <a:graphicData uri="http://schemas.microsoft.com/office/word/2010/wordprocessingShape">
                          <wps:wsp>
                            <wps:cNvCnPr/>
                            <wps:spPr>
                              <a:xfrm flipV="1">
                                <a:off x="0" y="0"/>
                                <a:ext cx="209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797B2C" id="Straight Connector 16" o:spid="_x0000_s1026" style="position:absolute;flip:y;z-index:251724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35pt,2.15pt" to="44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" strokecolor="black [3200]" strokeweight=".5pt">
                      <v:stroke joinstyle="miter"/>
                    </v:line>
                  </w:pict>
                </mc:Fallback>
              </mc:AlternateContent>
            </w:r>
          </w:p>
        </w:tc>
      </w:tr>
      <w:tr w:rsidR="00EA061A" w:rsidRPr="009F5E4D" w14:paraId="063673F7" w14:textId="77777777" w:rsidTr="00EA061A">
        <w:tc>
          <w:tcPr>
            <w:tcW w:w="14562" w:type="dxa"/>
            <w:tcBorders>
              <w:top w:val="nil"/>
            </w:tcBorders>
          </w:tcPr>
          <w:p w14:paraId="670C2942" w14:textId="77777777" w:rsidR="00EA061A" w:rsidRPr="009F5E4D" w:rsidRDefault="00EA061A" w:rsidP="006A5F0E">
            <w:pPr>
              <w:rPr>
                <w:b/>
                <w:bCs/>
                <w:color w:val="000000" w:themeColor="text1"/>
                <w:sz w:val="28"/>
                <w:szCs w:val="28"/>
                <w:lang w:val="en-US"/>
              </w:rPr>
            </w:pPr>
          </w:p>
          <w:p w14:paraId="5897ABCE" w14:textId="77777777" w:rsidR="00EA061A" w:rsidRPr="009F5E4D" w:rsidRDefault="00EA061A" w:rsidP="006A5F0E">
            <w:pPr>
              <w:jc w:val="center"/>
              <w:rPr>
                <w:color w:val="000000" w:themeColor="text1"/>
                <w:sz w:val="28"/>
                <w:szCs w:val="28"/>
                <w:lang w:val="en-US"/>
              </w:rPr>
            </w:pPr>
          </w:p>
          <w:p w14:paraId="4DA6EE14" w14:textId="77777777" w:rsidR="00EA061A" w:rsidRPr="009F5E4D" w:rsidRDefault="00EA061A" w:rsidP="006A5F0E">
            <w:pPr>
              <w:jc w:val="center"/>
              <w:rPr>
                <w:color w:val="000000" w:themeColor="text1"/>
                <w:sz w:val="28"/>
                <w:szCs w:val="28"/>
                <w:lang w:val="en-US"/>
              </w:rPr>
            </w:pPr>
          </w:p>
          <w:p w14:paraId="180852DB" w14:textId="77777777" w:rsidR="00EA061A" w:rsidRPr="009F5E4D" w:rsidRDefault="00EA061A" w:rsidP="006A5F0E">
            <w:pPr>
              <w:jc w:val="center"/>
              <w:rPr>
                <w:color w:val="000000" w:themeColor="text1"/>
                <w:sz w:val="28"/>
                <w:szCs w:val="28"/>
              </w:rPr>
            </w:pPr>
            <w:r w:rsidRPr="009F5E4D">
              <w:rPr>
                <w:color w:val="000000" w:themeColor="text1"/>
                <w:sz w:val="28"/>
                <w:szCs w:val="28"/>
              </w:rPr>
              <w:t>…………………(1)…………………</w:t>
            </w:r>
          </w:p>
          <w:p w14:paraId="125F4A04" w14:textId="77777777" w:rsidR="00EA061A" w:rsidRPr="009F5E4D" w:rsidRDefault="00EA061A" w:rsidP="006A5F0E">
            <w:pPr>
              <w:jc w:val="center"/>
              <w:rPr>
                <w:color w:val="000000" w:themeColor="text1"/>
                <w:sz w:val="28"/>
                <w:szCs w:val="28"/>
              </w:rPr>
            </w:pPr>
            <w:r w:rsidRPr="009F5E4D">
              <w:rPr>
                <w:color w:val="000000" w:themeColor="text1"/>
                <w:sz w:val="28"/>
                <w:szCs w:val="28"/>
              </w:rPr>
              <w:t>…………………(2)…………………</w:t>
            </w:r>
          </w:p>
          <w:p w14:paraId="6CA7469B" w14:textId="77777777" w:rsidR="00EA061A" w:rsidRPr="009F5E4D" w:rsidRDefault="00EA061A" w:rsidP="006A5F0E">
            <w:pPr>
              <w:jc w:val="center"/>
              <w:rPr>
                <w:color w:val="000000" w:themeColor="text1"/>
                <w:sz w:val="28"/>
                <w:szCs w:val="28"/>
              </w:rPr>
            </w:pPr>
          </w:p>
          <w:p w14:paraId="684C8944" w14:textId="77777777" w:rsidR="00EA061A" w:rsidRPr="009F5E4D" w:rsidRDefault="00EA061A" w:rsidP="006A5F0E">
            <w:pPr>
              <w:jc w:val="center"/>
              <w:rPr>
                <w:color w:val="000000" w:themeColor="text1"/>
                <w:sz w:val="28"/>
                <w:szCs w:val="28"/>
              </w:rPr>
            </w:pPr>
          </w:p>
          <w:p w14:paraId="5B3AD157" w14:textId="77777777" w:rsidR="00EA061A" w:rsidRPr="009F5E4D" w:rsidRDefault="00EA061A" w:rsidP="006A5F0E">
            <w:pPr>
              <w:jc w:val="center"/>
              <w:rPr>
                <w:color w:val="000000" w:themeColor="text1"/>
                <w:sz w:val="28"/>
                <w:szCs w:val="28"/>
              </w:rPr>
            </w:pPr>
          </w:p>
          <w:p w14:paraId="7A7DD610" w14:textId="77777777" w:rsidR="00EA061A" w:rsidRPr="009F5E4D" w:rsidRDefault="00EA061A" w:rsidP="006A5F0E">
            <w:pPr>
              <w:jc w:val="center"/>
              <w:rPr>
                <w:color w:val="000000" w:themeColor="text1"/>
                <w:sz w:val="28"/>
                <w:szCs w:val="28"/>
              </w:rPr>
            </w:pPr>
          </w:p>
          <w:p w14:paraId="488A0D63" w14:textId="77777777" w:rsidR="00EA061A" w:rsidRPr="00E3046E" w:rsidRDefault="00EA061A" w:rsidP="006A5F0E">
            <w:pPr>
              <w:jc w:val="center"/>
              <w:rPr>
                <w:b/>
                <w:color w:val="000000" w:themeColor="text1"/>
                <w:sz w:val="32"/>
                <w:szCs w:val="32"/>
              </w:rPr>
            </w:pPr>
            <w:r w:rsidRPr="00E3046E">
              <w:rPr>
                <w:b/>
                <w:color w:val="000000" w:themeColor="text1"/>
                <w:sz w:val="32"/>
                <w:szCs w:val="32"/>
              </w:rPr>
              <w:t xml:space="preserve">SỔ THEO DÕI </w:t>
            </w:r>
          </w:p>
          <w:p w14:paraId="73306641" w14:textId="77777777" w:rsidR="00EA061A" w:rsidRPr="00536DEB" w:rsidRDefault="00EA061A" w:rsidP="006A5F0E">
            <w:pPr>
              <w:jc w:val="center"/>
              <w:rPr>
                <w:b/>
                <w:color w:val="000000" w:themeColor="text1"/>
                <w:sz w:val="32"/>
                <w:szCs w:val="32"/>
              </w:rPr>
            </w:pPr>
            <w:r w:rsidRPr="00E3046E">
              <w:rPr>
                <w:b/>
                <w:color w:val="000000" w:themeColor="text1"/>
                <w:sz w:val="32"/>
                <w:szCs w:val="32"/>
              </w:rPr>
              <w:t>CÔNG TÁC HUẤN LUYỆN THƯỜNG XUYÊN</w:t>
            </w:r>
            <w:r>
              <w:rPr>
                <w:b/>
                <w:color w:val="000000" w:themeColor="text1"/>
                <w:sz w:val="32"/>
                <w:szCs w:val="32"/>
                <w:lang w:val="en-US"/>
              </w:rPr>
              <w:t xml:space="preserve"> </w:t>
            </w:r>
            <w:r w:rsidRPr="00E3046E">
              <w:rPr>
                <w:b/>
                <w:color w:val="000000" w:themeColor="text1"/>
                <w:sz w:val="32"/>
                <w:szCs w:val="32"/>
              </w:rPr>
              <w:t>NGHIỆP VỤ CHỮA CHÁY, CỨU NẠN, CỨU HỘ</w:t>
            </w:r>
          </w:p>
          <w:p w14:paraId="22CFBCE8" w14:textId="77777777" w:rsidR="00EA061A" w:rsidRPr="004A751F" w:rsidRDefault="00EA061A" w:rsidP="006A5F0E">
            <w:pPr>
              <w:spacing w:before="120" w:after="280" w:afterAutospacing="1"/>
              <w:jc w:val="center"/>
              <w:rPr>
                <w:b/>
                <w:bCs/>
                <w:color w:val="000000" w:themeColor="text1"/>
                <w:sz w:val="28"/>
                <w:szCs w:val="28"/>
                <w:lang w:val="en-US"/>
              </w:rPr>
            </w:pPr>
            <w:r w:rsidRPr="004A751F">
              <w:rPr>
                <w:b/>
                <w:bCs/>
                <w:color w:val="000000" w:themeColor="text1"/>
                <w:sz w:val="28"/>
                <w:szCs w:val="28"/>
                <w:lang w:val="en-US"/>
              </w:rPr>
              <w:t>NĂM</w:t>
            </w:r>
            <w:r w:rsidRPr="004A751F">
              <w:rPr>
                <w:color w:val="000000" w:themeColor="text1"/>
                <w:sz w:val="28"/>
                <w:szCs w:val="28"/>
                <w:lang w:val="en-US"/>
              </w:rPr>
              <w:t>……..</w:t>
            </w:r>
          </w:p>
          <w:p w14:paraId="168EDC56" w14:textId="77777777" w:rsidR="00EA061A" w:rsidRPr="009F5E4D" w:rsidRDefault="00EA061A" w:rsidP="006A5F0E">
            <w:pPr>
              <w:jc w:val="center"/>
              <w:rPr>
                <w:b/>
                <w:color w:val="000000" w:themeColor="text1"/>
                <w:sz w:val="28"/>
                <w:szCs w:val="28"/>
              </w:rPr>
            </w:pPr>
          </w:p>
          <w:p w14:paraId="01A790BC" w14:textId="77777777" w:rsidR="00EA061A" w:rsidRPr="009F5E4D" w:rsidRDefault="00EA061A" w:rsidP="006A5F0E">
            <w:pPr>
              <w:rPr>
                <w:b/>
                <w:bCs/>
                <w:color w:val="000000" w:themeColor="text1"/>
                <w:sz w:val="28"/>
                <w:szCs w:val="28"/>
                <w:lang w:val="en-US"/>
              </w:rPr>
            </w:pPr>
          </w:p>
          <w:p w14:paraId="14682656" w14:textId="77777777" w:rsidR="00EA061A" w:rsidRPr="009F5E4D" w:rsidRDefault="00EA061A" w:rsidP="006A5F0E">
            <w:pPr>
              <w:rPr>
                <w:b/>
                <w:bCs/>
                <w:color w:val="000000" w:themeColor="text1"/>
                <w:sz w:val="28"/>
                <w:szCs w:val="28"/>
                <w:lang w:val="en-US"/>
              </w:rPr>
            </w:pPr>
          </w:p>
          <w:p w14:paraId="7A9360E5" w14:textId="77777777" w:rsidR="00EA061A" w:rsidRPr="009F5E4D" w:rsidRDefault="00EA061A" w:rsidP="006A5F0E">
            <w:pPr>
              <w:rPr>
                <w:b/>
                <w:bCs/>
                <w:color w:val="000000" w:themeColor="text1"/>
                <w:sz w:val="28"/>
                <w:szCs w:val="28"/>
                <w:lang w:val="en-US"/>
              </w:rPr>
            </w:pPr>
          </w:p>
          <w:p w14:paraId="02F92A9E" w14:textId="77777777" w:rsidR="00EA061A" w:rsidRPr="009F5E4D" w:rsidRDefault="00EA061A" w:rsidP="006A5F0E">
            <w:pPr>
              <w:rPr>
                <w:b/>
                <w:bCs/>
                <w:color w:val="000000" w:themeColor="text1"/>
                <w:sz w:val="28"/>
                <w:szCs w:val="28"/>
                <w:lang w:val="en-US"/>
              </w:rPr>
            </w:pPr>
          </w:p>
          <w:p w14:paraId="2BE49D2E" w14:textId="77777777" w:rsidR="00EA061A" w:rsidRDefault="00EA061A" w:rsidP="006A5F0E">
            <w:pPr>
              <w:rPr>
                <w:b/>
                <w:bCs/>
                <w:color w:val="000000" w:themeColor="text1"/>
                <w:sz w:val="28"/>
                <w:szCs w:val="28"/>
                <w:lang w:val="en-US"/>
              </w:rPr>
            </w:pPr>
          </w:p>
          <w:p w14:paraId="55F71076" w14:textId="77777777" w:rsidR="00EA061A" w:rsidRPr="009F5E4D" w:rsidRDefault="00EA061A" w:rsidP="006A5F0E">
            <w:pPr>
              <w:rPr>
                <w:b/>
                <w:bCs/>
                <w:color w:val="000000" w:themeColor="text1"/>
                <w:sz w:val="28"/>
                <w:szCs w:val="28"/>
                <w:lang w:val="en-US"/>
              </w:rPr>
            </w:pPr>
          </w:p>
          <w:p w14:paraId="7C6EC6E0" w14:textId="77777777" w:rsidR="00EA061A" w:rsidRPr="009F5E4D" w:rsidRDefault="00EA061A" w:rsidP="006A5F0E">
            <w:pPr>
              <w:rPr>
                <w:b/>
                <w:bCs/>
                <w:color w:val="000000" w:themeColor="text1"/>
                <w:sz w:val="28"/>
                <w:szCs w:val="28"/>
                <w:lang w:val="en-US"/>
              </w:rPr>
            </w:pPr>
          </w:p>
          <w:p w14:paraId="40D07610" w14:textId="77777777" w:rsidR="00EA061A" w:rsidRDefault="00EA061A" w:rsidP="006A5F0E">
            <w:pPr>
              <w:rPr>
                <w:b/>
                <w:bCs/>
                <w:color w:val="000000" w:themeColor="text1"/>
                <w:sz w:val="28"/>
                <w:szCs w:val="28"/>
                <w:lang w:val="en-US"/>
              </w:rPr>
            </w:pPr>
          </w:p>
          <w:p w14:paraId="184E12DD" w14:textId="77777777" w:rsidR="00EA061A" w:rsidRPr="009F5E4D" w:rsidRDefault="00EA061A" w:rsidP="006A5F0E">
            <w:pPr>
              <w:rPr>
                <w:b/>
                <w:bCs/>
                <w:color w:val="000000" w:themeColor="text1"/>
                <w:sz w:val="28"/>
                <w:szCs w:val="28"/>
                <w:lang w:val="en-US"/>
              </w:rPr>
            </w:pPr>
          </w:p>
        </w:tc>
      </w:tr>
    </w:tbl>
    <w:p w14:paraId="4A1B21C8" w14:textId="0BC20559" w:rsidR="00A12F61" w:rsidRPr="00DA32C3" w:rsidRDefault="00A12F61" w:rsidP="00DA32C3">
      <w:pPr>
        <w:spacing w:before="120" w:after="120" w:line="320" w:lineRule="atLeast"/>
        <w:jc w:val="center"/>
        <w:rPr>
          <w:b/>
          <w:color w:val="EE0000"/>
          <w:spacing w:val="-2"/>
          <w:sz w:val="28"/>
          <w:szCs w:val="28"/>
          <w:lang w:val="en-US"/>
        </w:rPr>
      </w:pPr>
      <w:r w:rsidRPr="00DA32C3">
        <w:rPr>
          <w:b/>
          <w:color w:val="000000" w:themeColor="text1"/>
          <w:spacing w:val="-2"/>
          <w:sz w:val="28"/>
          <w:szCs w:val="28"/>
        </w:rPr>
        <w:lastRenderedPageBreak/>
        <w:t xml:space="preserve">BẢNG THEO DÕI CÔNG TÁC HUẤN LUYỆN </w:t>
      </w:r>
      <w:r w:rsidRPr="00DA32C3">
        <w:rPr>
          <w:b/>
          <w:color w:val="000000" w:themeColor="text1"/>
          <w:spacing w:val="-2"/>
          <w:sz w:val="28"/>
          <w:szCs w:val="28"/>
          <w:lang w:val="en-US"/>
        </w:rPr>
        <w:t xml:space="preserve">THƯỜNG XUYÊN </w:t>
      </w:r>
      <w:r w:rsidRPr="00DA32C3">
        <w:rPr>
          <w:b/>
          <w:color w:val="000000" w:themeColor="text1"/>
          <w:spacing w:val="-2"/>
          <w:sz w:val="28"/>
          <w:szCs w:val="28"/>
        </w:rPr>
        <w:t xml:space="preserve">NGHIỆP </w:t>
      </w:r>
      <w:r w:rsidRPr="00DA32C3">
        <w:rPr>
          <w:b/>
          <w:color w:val="000000"/>
          <w:spacing w:val="-2"/>
          <w:sz w:val="28"/>
          <w:szCs w:val="28"/>
        </w:rPr>
        <w:t>VỤ CHỮA CHÁY</w:t>
      </w:r>
      <w:r w:rsidRPr="00DA32C3">
        <w:rPr>
          <w:b/>
          <w:color w:val="000000"/>
          <w:spacing w:val="-2"/>
          <w:sz w:val="28"/>
          <w:szCs w:val="28"/>
          <w:lang w:val="en-US"/>
        </w:rPr>
        <w:t xml:space="preserve">, </w:t>
      </w:r>
      <w:r w:rsidRPr="00DA32C3">
        <w:rPr>
          <w:b/>
          <w:color w:val="000000"/>
          <w:spacing w:val="-2"/>
          <w:sz w:val="28"/>
          <w:szCs w:val="28"/>
        </w:rPr>
        <w:t>CỨU NẠN, CỨU HỘ</w:t>
      </w:r>
    </w:p>
    <w:p w14:paraId="0DEBD63E" w14:textId="77777777" w:rsidR="00A12F61" w:rsidRPr="00DA32C3" w:rsidRDefault="00A12F61" w:rsidP="00DA32C3">
      <w:pPr>
        <w:spacing w:before="120" w:after="120" w:line="320" w:lineRule="atLeast"/>
        <w:jc w:val="center"/>
        <w:rPr>
          <w:b/>
          <w:bCs/>
          <w:color w:val="000000"/>
          <w:sz w:val="28"/>
          <w:szCs w:val="28"/>
        </w:rPr>
      </w:pPr>
    </w:p>
    <w:p w14:paraId="2B86C12C" w14:textId="77777777" w:rsidR="00A12F61" w:rsidRPr="00DA32C3" w:rsidRDefault="00A12F61" w:rsidP="00DA32C3">
      <w:pPr>
        <w:spacing w:before="120" w:after="120" w:line="320" w:lineRule="atLeast"/>
        <w:jc w:val="both"/>
        <w:rPr>
          <w:color w:val="000000"/>
          <w:sz w:val="28"/>
          <w:szCs w:val="28"/>
        </w:rPr>
      </w:pPr>
      <w:r w:rsidRPr="00DA32C3">
        <w:rPr>
          <w:b/>
          <w:bCs/>
          <w:color w:val="000000"/>
          <w:sz w:val="28"/>
          <w:szCs w:val="28"/>
        </w:rPr>
        <w:t>I. Ngày huấn luyện:</w:t>
      </w:r>
      <w:r w:rsidRPr="00DA32C3">
        <w:rPr>
          <w:color w:val="000000"/>
          <w:sz w:val="28"/>
          <w:szCs w:val="28"/>
        </w:rPr>
        <w:t xml:space="preserve">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248"/>
        <w:gridCol w:w="4945"/>
        <w:gridCol w:w="2544"/>
        <w:gridCol w:w="1556"/>
        <w:gridCol w:w="1557"/>
      </w:tblGrid>
      <w:tr w:rsidR="005E345C" w:rsidRPr="00DA32C3" w14:paraId="00DE4DA9" w14:textId="77777777" w:rsidTr="001D589F">
        <w:trPr>
          <w:trHeight w:val="172"/>
        </w:trPr>
        <w:tc>
          <w:tcPr>
            <w:tcW w:w="746" w:type="dxa"/>
            <w:vMerge w:val="restart"/>
            <w:shd w:val="clear" w:color="auto" w:fill="auto"/>
            <w:vAlign w:val="center"/>
          </w:tcPr>
          <w:p w14:paraId="7864B354" w14:textId="77777777" w:rsidR="00A12F61" w:rsidRPr="00DA32C3" w:rsidRDefault="00A12F61" w:rsidP="001D589F">
            <w:pPr>
              <w:spacing w:before="60" w:after="60" w:line="320" w:lineRule="atLeast"/>
              <w:jc w:val="center"/>
              <w:rPr>
                <w:b/>
                <w:bCs/>
                <w:sz w:val="28"/>
                <w:szCs w:val="28"/>
              </w:rPr>
            </w:pPr>
            <w:r w:rsidRPr="00DA32C3">
              <w:rPr>
                <w:b/>
                <w:bCs/>
                <w:sz w:val="28"/>
                <w:szCs w:val="28"/>
              </w:rPr>
              <w:t>STT</w:t>
            </w:r>
          </w:p>
        </w:tc>
        <w:tc>
          <w:tcPr>
            <w:tcW w:w="3248" w:type="dxa"/>
            <w:vMerge w:val="restart"/>
            <w:shd w:val="clear" w:color="auto" w:fill="auto"/>
            <w:vAlign w:val="center"/>
          </w:tcPr>
          <w:p w14:paraId="4A4085BE" w14:textId="77777777" w:rsidR="00A12F61" w:rsidRPr="00DA32C3" w:rsidRDefault="00A12F61" w:rsidP="001D589F">
            <w:pPr>
              <w:spacing w:before="60" w:after="60" w:line="320" w:lineRule="atLeast"/>
              <w:jc w:val="center"/>
              <w:rPr>
                <w:b/>
                <w:bCs/>
                <w:sz w:val="28"/>
                <w:szCs w:val="28"/>
              </w:rPr>
            </w:pPr>
            <w:r w:rsidRPr="00DA32C3">
              <w:rPr>
                <w:b/>
                <w:bCs/>
                <w:sz w:val="28"/>
                <w:szCs w:val="28"/>
              </w:rPr>
              <w:t>Quân số tham gia</w:t>
            </w:r>
          </w:p>
          <w:p w14:paraId="285796FA" w14:textId="77777777" w:rsidR="00A12F61" w:rsidRPr="00DA32C3" w:rsidRDefault="00A12F61" w:rsidP="001D589F">
            <w:pPr>
              <w:spacing w:before="60" w:after="60" w:line="320" w:lineRule="atLeast"/>
              <w:jc w:val="center"/>
              <w:rPr>
                <w:b/>
                <w:bCs/>
                <w:sz w:val="28"/>
                <w:szCs w:val="28"/>
              </w:rPr>
            </w:pPr>
            <w:r w:rsidRPr="00DA32C3">
              <w:rPr>
                <w:b/>
                <w:bCs/>
                <w:color w:val="FF0000"/>
                <w:sz w:val="28"/>
                <w:szCs w:val="28"/>
              </w:rPr>
              <w:t xml:space="preserve"> </w:t>
            </w:r>
            <w:r w:rsidRPr="00DA32C3">
              <w:rPr>
                <w:b/>
                <w:bCs/>
                <w:sz w:val="28"/>
                <w:szCs w:val="28"/>
              </w:rPr>
              <w:t>huấn luyện</w:t>
            </w:r>
          </w:p>
        </w:tc>
        <w:tc>
          <w:tcPr>
            <w:tcW w:w="4945" w:type="dxa"/>
            <w:vMerge w:val="restart"/>
            <w:shd w:val="clear" w:color="auto" w:fill="auto"/>
            <w:vAlign w:val="center"/>
          </w:tcPr>
          <w:p w14:paraId="4347BD33" w14:textId="77777777" w:rsidR="00A12F61" w:rsidRPr="00DA32C3" w:rsidRDefault="00A12F61" w:rsidP="001D589F">
            <w:pPr>
              <w:spacing w:before="60" w:after="60" w:line="320" w:lineRule="atLeast"/>
              <w:jc w:val="center"/>
              <w:rPr>
                <w:b/>
                <w:bCs/>
                <w:sz w:val="28"/>
                <w:szCs w:val="28"/>
              </w:rPr>
            </w:pPr>
            <w:r w:rsidRPr="00DA32C3">
              <w:rPr>
                <w:b/>
                <w:bCs/>
                <w:sz w:val="28"/>
                <w:szCs w:val="28"/>
              </w:rPr>
              <w:t>Nội dung huấn luyện</w:t>
            </w:r>
          </w:p>
        </w:tc>
        <w:tc>
          <w:tcPr>
            <w:tcW w:w="2544" w:type="dxa"/>
            <w:vMerge w:val="restart"/>
            <w:shd w:val="clear" w:color="auto" w:fill="auto"/>
            <w:vAlign w:val="center"/>
          </w:tcPr>
          <w:p w14:paraId="32323933" w14:textId="77777777" w:rsidR="00A12F61" w:rsidRPr="00DA32C3" w:rsidRDefault="00A12F61" w:rsidP="001D589F">
            <w:pPr>
              <w:spacing w:before="60" w:after="60" w:line="320" w:lineRule="atLeast"/>
              <w:jc w:val="center"/>
              <w:rPr>
                <w:b/>
                <w:bCs/>
                <w:sz w:val="28"/>
                <w:szCs w:val="28"/>
              </w:rPr>
            </w:pPr>
            <w:r w:rsidRPr="00DA32C3">
              <w:rPr>
                <w:b/>
                <w:bCs/>
                <w:sz w:val="28"/>
                <w:szCs w:val="28"/>
              </w:rPr>
              <w:t>Cán bộ huấn luyện</w:t>
            </w:r>
          </w:p>
        </w:tc>
        <w:tc>
          <w:tcPr>
            <w:tcW w:w="3113" w:type="dxa"/>
            <w:gridSpan w:val="2"/>
          </w:tcPr>
          <w:p w14:paraId="4BC9340A" w14:textId="77777777" w:rsidR="00A12F61" w:rsidRPr="00DA32C3" w:rsidRDefault="00A12F61" w:rsidP="001D589F">
            <w:pPr>
              <w:spacing w:before="60" w:after="60" w:line="320" w:lineRule="atLeast"/>
              <w:jc w:val="center"/>
              <w:rPr>
                <w:b/>
                <w:bCs/>
                <w:sz w:val="28"/>
                <w:szCs w:val="28"/>
              </w:rPr>
            </w:pPr>
            <w:r w:rsidRPr="00DA32C3">
              <w:rPr>
                <w:b/>
                <w:bCs/>
                <w:sz w:val="28"/>
                <w:szCs w:val="28"/>
              </w:rPr>
              <w:t xml:space="preserve">Kết quả huấn luyện </w:t>
            </w:r>
          </w:p>
        </w:tc>
      </w:tr>
      <w:tr w:rsidR="00950349" w:rsidRPr="00DA32C3" w14:paraId="773FDCEA" w14:textId="77777777" w:rsidTr="001D589F">
        <w:tc>
          <w:tcPr>
            <w:tcW w:w="746" w:type="dxa"/>
            <w:vMerge/>
            <w:shd w:val="clear" w:color="auto" w:fill="auto"/>
            <w:vAlign w:val="center"/>
          </w:tcPr>
          <w:p w14:paraId="6B5600B1" w14:textId="77777777" w:rsidR="00A12F61" w:rsidRPr="00DA32C3" w:rsidRDefault="00A12F61" w:rsidP="001D589F">
            <w:pPr>
              <w:spacing w:before="60" w:after="60" w:line="320" w:lineRule="atLeast"/>
              <w:jc w:val="center"/>
              <w:rPr>
                <w:b/>
                <w:bCs/>
                <w:sz w:val="28"/>
                <w:szCs w:val="28"/>
              </w:rPr>
            </w:pPr>
          </w:p>
        </w:tc>
        <w:tc>
          <w:tcPr>
            <w:tcW w:w="3248" w:type="dxa"/>
            <w:vMerge/>
            <w:shd w:val="clear" w:color="auto" w:fill="auto"/>
            <w:vAlign w:val="center"/>
          </w:tcPr>
          <w:p w14:paraId="5D657E43" w14:textId="77777777" w:rsidR="00A12F61" w:rsidRPr="00DA32C3" w:rsidRDefault="00A12F61" w:rsidP="001D589F">
            <w:pPr>
              <w:spacing w:before="60" w:after="60" w:line="320" w:lineRule="atLeast"/>
              <w:jc w:val="center"/>
              <w:rPr>
                <w:b/>
                <w:bCs/>
                <w:sz w:val="28"/>
                <w:szCs w:val="28"/>
              </w:rPr>
            </w:pPr>
          </w:p>
        </w:tc>
        <w:tc>
          <w:tcPr>
            <w:tcW w:w="4945" w:type="dxa"/>
            <w:vMerge/>
            <w:shd w:val="clear" w:color="auto" w:fill="auto"/>
            <w:vAlign w:val="center"/>
          </w:tcPr>
          <w:p w14:paraId="19A9AE61" w14:textId="77777777" w:rsidR="00A12F61" w:rsidRPr="00DA32C3" w:rsidRDefault="00A12F61" w:rsidP="001D589F">
            <w:pPr>
              <w:spacing w:before="60" w:after="60" w:line="320" w:lineRule="atLeast"/>
              <w:jc w:val="center"/>
              <w:rPr>
                <w:b/>
                <w:bCs/>
                <w:sz w:val="28"/>
                <w:szCs w:val="28"/>
              </w:rPr>
            </w:pPr>
          </w:p>
        </w:tc>
        <w:tc>
          <w:tcPr>
            <w:tcW w:w="2544" w:type="dxa"/>
            <w:vMerge/>
            <w:shd w:val="clear" w:color="auto" w:fill="auto"/>
            <w:vAlign w:val="center"/>
          </w:tcPr>
          <w:p w14:paraId="1D937125" w14:textId="77777777" w:rsidR="00A12F61" w:rsidRPr="00DA32C3" w:rsidRDefault="00A12F61" w:rsidP="001D589F">
            <w:pPr>
              <w:spacing w:before="60" w:after="60" w:line="320" w:lineRule="atLeast"/>
              <w:jc w:val="center"/>
              <w:rPr>
                <w:b/>
                <w:bCs/>
                <w:sz w:val="28"/>
                <w:szCs w:val="28"/>
              </w:rPr>
            </w:pPr>
          </w:p>
        </w:tc>
        <w:tc>
          <w:tcPr>
            <w:tcW w:w="1556" w:type="dxa"/>
            <w:vAlign w:val="center"/>
          </w:tcPr>
          <w:p w14:paraId="3C684ADE" w14:textId="77777777" w:rsidR="00A12F61" w:rsidRPr="00DA32C3" w:rsidRDefault="00A12F61" w:rsidP="001D589F">
            <w:pPr>
              <w:spacing w:before="60" w:after="60" w:line="320" w:lineRule="atLeast"/>
              <w:jc w:val="center"/>
              <w:rPr>
                <w:sz w:val="28"/>
                <w:szCs w:val="28"/>
              </w:rPr>
            </w:pPr>
            <w:r w:rsidRPr="00DA32C3">
              <w:rPr>
                <w:sz w:val="28"/>
                <w:szCs w:val="28"/>
              </w:rPr>
              <w:t>Số lượng đạt</w:t>
            </w:r>
          </w:p>
        </w:tc>
        <w:tc>
          <w:tcPr>
            <w:tcW w:w="1557" w:type="dxa"/>
            <w:shd w:val="clear" w:color="auto" w:fill="auto"/>
            <w:vAlign w:val="center"/>
          </w:tcPr>
          <w:p w14:paraId="080D09DB" w14:textId="77777777" w:rsidR="00A12F61" w:rsidRPr="00DA32C3" w:rsidRDefault="00A12F61" w:rsidP="001D589F">
            <w:pPr>
              <w:spacing w:before="60" w:after="60" w:line="320" w:lineRule="atLeast"/>
              <w:jc w:val="center"/>
              <w:rPr>
                <w:sz w:val="28"/>
                <w:szCs w:val="28"/>
              </w:rPr>
            </w:pPr>
            <w:r w:rsidRPr="00DA32C3">
              <w:rPr>
                <w:sz w:val="28"/>
                <w:szCs w:val="28"/>
              </w:rPr>
              <w:t>Số lượng chưa đạt</w:t>
            </w:r>
          </w:p>
        </w:tc>
      </w:tr>
      <w:tr w:rsidR="00950349" w:rsidRPr="00DA32C3" w14:paraId="3B3F4595" w14:textId="77777777" w:rsidTr="001D589F">
        <w:tc>
          <w:tcPr>
            <w:tcW w:w="746" w:type="dxa"/>
            <w:shd w:val="clear" w:color="auto" w:fill="auto"/>
            <w:vAlign w:val="center"/>
          </w:tcPr>
          <w:p w14:paraId="680AEC59" w14:textId="77777777" w:rsidR="00A12F61" w:rsidRPr="00DA32C3" w:rsidRDefault="00A12F61" w:rsidP="001D589F">
            <w:pPr>
              <w:spacing w:before="60" w:after="60" w:line="320" w:lineRule="atLeast"/>
              <w:jc w:val="center"/>
              <w:rPr>
                <w:sz w:val="28"/>
                <w:szCs w:val="28"/>
              </w:rPr>
            </w:pPr>
            <w:r w:rsidRPr="00DA32C3">
              <w:rPr>
                <w:sz w:val="28"/>
                <w:szCs w:val="28"/>
              </w:rPr>
              <w:t>1</w:t>
            </w:r>
          </w:p>
        </w:tc>
        <w:tc>
          <w:tcPr>
            <w:tcW w:w="3248" w:type="dxa"/>
            <w:shd w:val="clear" w:color="auto" w:fill="auto"/>
          </w:tcPr>
          <w:p w14:paraId="061A0F8B" w14:textId="77777777" w:rsidR="00A12F61" w:rsidRPr="00DA32C3" w:rsidRDefault="00A12F61" w:rsidP="001D589F">
            <w:pPr>
              <w:spacing w:before="60" w:after="60" w:line="320" w:lineRule="atLeast"/>
              <w:rPr>
                <w:sz w:val="28"/>
                <w:szCs w:val="28"/>
              </w:rPr>
            </w:pPr>
            <w:r w:rsidRPr="00DA32C3">
              <w:rPr>
                <w:sz w:val="28"/>
                <w:szCs w:val="28"/>
              </w:rPr>
              <w:t>Chỉ huy cấp đội:..../....đ/c</w:t>
            </w:r>
          </w:p>
        </w:tc>
        <w:tc>
          <w:tcPr>
            <w:tcW w:w="4945" w:type="dxa"/>
            <w:shd w:val="clear" w:color="auto" w:fill="auto"/>
          </w:tcPr>
          <w:p w14:paraId="30D2E89E" w14:textId="77777777" w:rsidR="00A12F61" w:rsidRPr="00DA32C3" w:rsidRDefault="00A12F61" w:rsidP="001D589F">
            <w:pPr>
              <w:spacing w:before="60" w:after="60" w:line="320" w:lineRule="atLeast"/>
              <w:rPr>
                <w:sz w:val="28"/>
                <w:szCs w:val="28"/>
              </w:rPr>
            </w:pPr>
          </w:p>
        </w:tc>
        <w:tc>
          <w:tcPr>
            <w:tcW w:w="2544" w:type="dxa"/>
            <w:shd w:val="clear" w:color="auto" w:fill="auto"/>
          </w:tcPr>
          <w:p w14:paraId="2632B3D1" w14:textId="77777777" w:rsidR="00A12F61" w:rsidRPr="00DA32C3" w:rsidRDefault="00A12F61" w:rsidP="001D589F">
            <w:pPr>
              <w:spacing w:before="60" w:after="60" w:line="320" w:lineRule="atLeast"/>
              <w:rPr>
                <w:sz w:val="28"/>
                <w:szCs w:val="28"/>
              </w:rPr>
            </w:pPr>
          </w:p>
        </w:tc>
        <w:tc>
          <w:tcPr>
            <w:tcW w:w="1556" w:type="dxa"/>
          </w:tcPr>
          <w:p w14:paraId="0229182B" w14:textId="77777777" w:rsidR="00A12F61" w:rsidRPr="00DA32C3" w:rsidRDefault="00A12F61" w:rsidP="001D589F">
            <w:pPr>
              <w:spacing w:before="60" w:after="60" w:line="320" w:lineRule="atLeast"/>
              <w:rPr>
                <w:sz w:val="28"/>
                <w:szCs w:val="28"/>
              </w:rPr>
            </w:pPr>
          </w:p>
        </w:tc>
        <w:tc>
          <w:tcPr>
            <w:tcW w:w="1557" w:type="dxa"/>
            <w:shd w:val="clear" w:color="auto" w:fill="auto"/>
          </w:tcPr>
          <w:p w14:paraId="7D90E8C8" w14:textId="77777777" w:rsidR="00A12F61" w:rsidRPr="00DA32C3" w:rsidRDefault="00A12F61" w:rsidP="001D589F">
            <w:pPr>
              <w:spacing w:before="60" w:after="60" w:line="320" w:lineRule="atLeast"/>
              <w:rPr>
                <w:sz w:val="28"/>
                <w:szCs w:val="28"/>
              </w:rPr>
            </w:pPr>
          </w:p>
        </w:tc>
      </w:tr>
      <w:tr w:rsidR="00950349" w:rsidRPr="00DA32C3" w14:paraId="72F7212E" w14:textId="77777777" w:rsidTr="001D589F">
        <w:tc>
          <w:tcPr>
            <w:tcW w:w="746" w:type="dxa"/>
            <w:shd w:val="clear" w:color="auto" w:fill="auto"/>
            <w:vAlign w:val="center"/>
          </w:tcPr>
          <w:p w14:paraId="055D3887" w14:textId="77777777" w:rsidR="00A12F61" w:rsidRPr="00DA32C3" w:rsidRDefault="00A12F61" w:rsidP="001D589F">
            <w:pPr>
              <w:spacing w:before="60" w:after="60" w:line="320" w:lineRule="atLeast"/>
              <w:jc w:val="center"/>
              <w:rPr>
                <w:sz w:val="28"/>
                <w:szCs w:val="28"/>
              </w:rPr>
            </w:pPr>
            <w:r w:rsidRPr="00DA32C3">
              <w:rPr>
                <w:sz w:val="28"/>
                <w:szCs w:val="28"/>
              </w:rPr>
              <w:t>2</w:t>
            </w:r>
          </w:p>
        </w:tc>
        <w:tc>
          <w:tcPr>
            <w:tcW w:w="3248" w:type="dxa"/>
            <w:shd w:val="clear" w:color="auto" w:fill="auto"/>
          </w:tcPr>
          <w:p w14:paraId="644E4CE3" w14:textId="77777777" w:rsidR="00A12F61" w:rsidRPr="00DA32C3" w:rsidRDefault="00A12F61" w:rsidP="001D589F">
            <w:pPr>
              <w:spacing w:before="60" w:after="60" w:line="320" w:lineRule="atLeast"/>
              <w:rPr>
                <w:sz w:val="28"/>
                <w:szCs w:val="28"/>
              </w:rPr>
            </w:pPr>
            <w:r w:rsidRPr="00DA32C3">
              <w:rPr>
                <w:sz w:val="28"/>
                <w:szCs w:val="28"/>
              </w:rPr>
              <w:t>Cán bộ</w:t>
            </w:r>
            <w:r w:rsidRPr="00DA32C3">
              <w:rPr>
                <w:sz w:val="28"/>
                <w:szCs w:val="28"/>
                <w:lang w:val="en-US"/>
              </w:rPr>
              <w:t>,</w:t>
            </w:r>
            <w:r w:rsidRPr="00DA32C3">
              <w:rPr>
                <w:sz w:val="28"/>
                <w:szCs w:val="28"/>
              </w:rPr>
              <w:t xml:space="preserve"> chiến sĩ: .../....đ/c </w:t>
            </w:r>
          </w:p>
        </w:tc>
        <w:tc>
          <w:tcPr>
            <w:tcW w:w="4945" w:type="dxa"/>
            <w:shd w:val="clear" w:color="auto" w:fill="auto"/>
          </w:tcPr>
          <w:p w14:paraId="2AE882FF" w14:textId="77777777" w:rsidR="00A12F61" w:rsidRPr="00DA32C3" w:rsidRDefault="00A12F61" w:rsidP="001D589F">
            <w:pPr>
              <w:spacing w:before="60" w:after="60" w:line="320" w:lineRule="atLeast"/>
              <w:rPr>
                <w:sz w:val="28"/>
                <w:szCs w:val="28"/>
              </w:rPr>
            </w:pPr>
          </w:p>
        </w:tc>
        <w:tc>
          <w:tcPr>
            <w:tcW w:w="2544" w:type="dxa"/>
            <w:shd w:val="clear" w:color="auto" w:fill="auto"/>
          </w:tcPr>
          <w:p w14:paraId="34F64502" w14:textId="77777777" w:rsidR="00A12F61" w:rsidRPr="00DA32C3" w:rsidRDefault="00A12F61" w:rsidP="001D589F">
            <w:pPr>
              <w:spacing w:before="60" w:after="60" w:line="320" w:lineRule="atLeast"/>
              <w:rPr>
                <w:sz w:val="28"/>
                <w:szCs w:val="28"/>
              </w:rPr>
            </w:pPr>
          </w:p>
        </w:tc>
        <w:tc>
          <w:tcPr>
            <w:tcW w:w="1556" w:type="dxa"/>
          </w:tcPr>
          <w:p w14:paraId="66C2256E" w14:textId="77777777" w:rsidR="00A12F61" w:rsidRPr="00DA32C3" w:rsidRDefault="00A12F61" w:rsidP="001D589F">
            <w:pPr>
              <w:spacing w:before="60" w:after="60" w:line="320" w:lineRule="atLeast"/>
              <w:rPr>
                <w:sz w:val="28"/>
                <w:szCs w:val="28"/>
              </w:rPr>
            </w:pPr>
          </w:p>
        </w:tc>
        <w:tc>
          <w:tcPr>
            <w:tcW w:w="1557" w:type="dxa"/>
            <w:shd w:val="clear" w:color="auto" w:fill="auto"/>
          </w:tcPr>
          <w:p w14:paraId="4122E6A5" w14:textId="77777777" w:rsidR="00A12F61" w:rsidRPr="00DA32C3" w:rsidRDefault="00A12F61" w:rsidP="001D589F">
            <w:pPr>
              <w:spacing w:before="60" w:after="60" w:line="320" w:lineRule="atLeast"/>
              <w:rPr>
                <w:sz w:val="28"/>
                <w:szCs w:val="28"/>
              </w:rPr>
            </w:pPr>
          </w:p>
        </w:tc>
      </w:tr>
      <w:tr w:rsidR="00950349" w:rsidRPr="00DA32C3" w14:paraId="2FF1C93E" w14:textId="77777777" w:rsidTr="001D589F">
        <w:tc>
          <w:tcPr>
            <w:tcW w:w="746" w:type="dxa"/>
            <w:shd w:val="clear" w:color="auto" w:fill="auto"/>
            <w:vAlign w:val="center"/>
          </w:tcPr>
          <w:p w14:paraId="0DC0C85E" w14:textId="77777777" w:rsidR="00A12F61" w:rsidRPr="00DA32C3" w:rsidRDefault="00A12F61" w:rsidP="001D589F">
            <w:pPr>
              <w:spacing w:before="60" w:after="60" w:line="320" w:lineRule="atLeast"/>
              <w:jc w:val="center"/>
              <w:rPr>
                <w:sz w:val="28"/>
                <w:szCs w:val="28"/>
              </w:rPr>
            </w:pPr>
            <w:r w:rsidRPr="00DA32C3">
              <w:rPr>
                <w:sz w:val="28"/>
                <w:szCs w:val="28"/>
              </w:rPr>
              <w:t>3</w:t>
            </w:r>
          </w:p>
        </w:tc>
        <w:tc>
          <w:tcPr>
            <w:tcW w:w="3248" w:type="dxa"/>
            <w:shd w:val="clear" w:color="auto" w:fill="auto"/>
          </w:tcPr>
          <w:p w14:paraId="37D36BEE" w14:textId="3526A84A" w:rsidR="00A12F61" w:rsidRPr="00DA32C3" w:rsidRDefault="00A12F61" w:rsidP="001D589F">
            <w:pPr>
              <w:spacing w:before="60" w:after="60" w:line="320" w:lineRule="atLeast"/>
              <w:ind w:right="-116"/>
              <w:rPr>
                <w:sz w:val="28"/>
                <w:szCs w:val="28"/>
              </w:rPr>
            </w:pPr>
            <w:r w:rsidRPr="00DA32C3">
              <w:rPr>
                <w:sz w:val="28"/>
                <w:szCs w:val="28"/>
              </w:rPr>
              <w:t>Cán bộ</w:t>
            </w:r>
            <w:r w:rsidRPr="00DA32C3">
              <w:rPr>
                <w:sz w:val="28"/>
                <w:szCs w:val="28"/>
                <w:lang w:val="en-US"/>
              </w:rPr>
              <w:t>, chiến sĩ</w:t>
            </w:r>
            <w:r w:rsidRPr="00DA32C3">
              <w:rPr>
                <w:sz w:val="28"/>
                <w:szCs w:val="28"/>
              </w:rPr>
              <w:t xml:space="preserve"> điều khiển</w:t>
            </w:r>
            <w:r w:rsidRPr="00DA32C3">
              <w:rPr>
                <w:sz w:val="28"/>
                <w:szCs w:val="28"/>
                <w:lang w:val="en-US"/>
              </w:rPr>
              <w:t>, vận hành</w:t>
            </w:r>
            <w:r w:rsidR="001864F1" w:rsidRPr="00DA32C3">
              <w:rPr>
                <w:sz w:val="28"/>
                <w:szCs w:val="28"/>
                <w:lang w:val="en-US"/>
              </w:rPr>
              <w:t xml:space="preserve"> </w:t>
            </w:r>
            <w:r w:rsidRPr="00DA32C3">
              <w:rPr>
                <w:sz w:val="28"/>
                <w:szCs w:val="28"/>
                <w:lang w:val="en-US"/>
              </w:rPr>
              <w:t>(</w:t>
            </w:r>
            <w:r w:rsidR="001864F1" w:rsidRPr="00DA32C3">
              <w:rPr>
                <w:sz w:val="28"/>
                <w:szCs w:val="28"/>
                <w:lang w:val="en-US"/>
              </w:rPr>
              <w:t>3</w:t>
            </w:r>
            <w:r w:rsidRPr="00DA32C3">
              <w:rPr>
                <w:sz w:val="28"/>
                <w:szCs w:val="28"/>
                <w:lang w:val="en-US"/>
              </w:rPr>
              <w:t>)</w:t>
            </w:r>
            <w:r w:rsidRPr="00DA32C3">
              <w:rPr>
                <w:sz w:val="28"/>
                <w:szCs w:val="28"/>
              </w:rPr>
              <w:t>: ..../...đ/c</w:t>
            </w:r>
          </w:p>
        </w:tc>
        <w:tc>
          <w:tcPr>
            <w:tcW w:w="4945" w:type="dxa"/>
            <w:shd w:val="clear" w:color="auto" w:fill="auto"/>
          </w:tcPr>
          <w:p w14:paraId="44E062A0" w14:textId="77777777" w:rsidR="00A12F61" w:rsidRPr="00DA32C3" w:rsidRDefault="00A12F61" w:rsidP="001D589F">
            <w:pPr>
              <w:spacing w:before="60" w:after="60" w:line="320" w:lineRule="atLeast"/>
              <w:rPr>
                <w:sz w:val="28"/>
                <w:szCs w:val="28"/>
              </w:rPr>
            </w:pPr>
          </w:p>
        </w:tc>
        <w:tc>
          <w:tcPr>
            <w:tcW w:w="2544" w:type="dxa"/>
            <w:shd w:val="clear" w:color="auto" w:fill="auto"/>
          </w:tcPr>
          <w:p w14:paraId="6F3473CE" w14:textId="77777777" w:rsidR="00A12F61" w:rsidRPr="00DA32C3" w:rsidRDefault="00A12F61" w:rsidP="001D589F">
            <w:pPr>
              <w:spacing w:before="60" w:after="60" w:line="320" w:lineRule="atLeast"/>
              <w:rPr>
                <w:sz w:val="28"/>
                <w:szCs w:val="28"/>
              </w:rPr>
            </w:pPr>
          </w:p>
        </w:tc>
        <w:tc>
          <w:tcPr>
            <w:tcW w:w="1556" w:type="dxa"/>
          </w:tcPr>
          <w:p w14:paraId="4A4BA451" w14:textId="77777777" w:rsidR="00A12F61" w:rsidRPr="00DA32C3" w:rsidRDefault="00A12F61" w:rsidP="001D589F">
            <w:pPr>
              <w:spacing w:before="60" w:after="60" w:line="320" w:lineRule="atLeast"/>
              <w:rPr>
                <w:sz w:val="28"/>
                <w:szCs w:val="28"/>
              </w:rPr>
            </w:pPr>
          </w:p>
        </w:tc>
        <w:tc>
          <w:tcPr>
            <w:tcW w:w="1557" w:type="dxa"/>
            <w:shd w:val="clear" w:color="auto" w:fill="auto"/>
          </w:tcPr>
          <w:p w14:paraId="52EB8247" w14:textId="77777777" w:rsidR="00A12F61" w:rsidRPr="00DA32C3" w:rsidRDefault="00A12F61" w:rsidP="001D589F">
            <w:pPr>
              <w:spacing w:before="60" w:after="60" w:line="320" w:lineRule="atLeast"/>
              <w:rPr>
                <w:sz w:val="28"/>
                <w:szCs w:val="28"/>
              </w:rPr>
            </w:pPr>
          </w:p>
        </w:tc>
      </w:tr>
    </w:tbl>
    <w:p w14:paraId="55B18960" w14:textId="77777777" w:rsidR="00A12F61" w:rsidRPr="00DA32C3" w:rsidRDefault="00A12F61" w:rsidP="00DA32C3">
      <w:pPr>
        <w:spacing w:before="120" w:after="120" w:line="320" w:lineRule="atLeast"/>
        <w:jc w:val="both"/>
        <w:rPr>
          <w:b/>
          <w:bCs/>
          <w:sz w:val="28"/>
          <w:szCs w:val="28"/>
          <w:lang w:val="en-US"/>
        </w:rPr>
      </w:pPr>
      <w:r w:rsidRPr="00DA32C3">
        <w:rPr>
          <w:b/>
          <w:bCs/>
          <w:sz w:val="28"/>
          <w:szCs w:val="28"/>
          <w:lang w:val="en-US"/>
        </w:rPr>
        <w:t>II. Cán bộ, chiến sĩ vắng mặt và chưa đạt kết quả huấn luyện theo yêu cầu</w:t>
      </w:r>
    </w:p>
    <w:p w14:paraId="16F0016B" w14:textId="5A218913" w:rsidR="00A12F61" w:rsidRPr="00783CCE" w:rsidRDefault="00A12F61" w:rsidP="00694F11">
      <w:pPr>
        <w:spacing w:before="80" w:after="80" w:line="300" w:lineRule="atLeast"/>
        <w:jc w:val="both"/>
        <w:rPr>
          <w:sz w:val="28"/>
          <w:szCs w:val="28"/>
          <w:lang w:val="en-US"/>
        </w:rPr>
      </w:pPr>
      <w:r w:rsidRPr="00783CCE">
        <w:rPr>
          <w:sz w:val="28"/>
          <w:szCs w:val="28"/>
          <w:lang w:val="en-US"/>
        </w:rPr>
        <w:t>1. Cán bộ, chiến sĩ vắng mặt huấn luyện:</w:t>
      </w:r>
      <w:r w:rsidR="002B3954" w:rsidRPr="00783CCE">
        <w:rPr>
          <w:sz w:val="28"/>
          <w:szCs w:val="28"/>
          <w:lang w:val="en-US"/>
        </w:rPr>
        <w:t xml:space="preserve"> </w:t>
      </w:r>
      <w:r w:rsidR="002B3954" w:rsidRPr="00783CCE">
        <w:rPr>
          <w:i/>
          <w:iCs/>
          <w:sz w:val="28"/>
          <w:szCs w:val="28"/>
          <w:lang w:val="en-US"/>
        </w:rPr>
        <w:t>(ghi họ tên, lý do vắng mặt)</w:t>
      </w:r>
    </w:p>
    <w:p w14:paraId="56359889" w14:textId="77777777" w:rsidR="00B376BF" w:rsidRPr="00783CCE" w:rsidRDefault="00B376BF" w:rsidP="00694F11">
      <w:pPr>
        <w:spacing w:before="80" w:after="80" w:line="300" w:lineRule="atLeast"/>
        <w:jc w:val="both"/>
        <w:rPr>
          <w:sz w:val="28"/>
          <w:szCs w:val="28"/>
          <w:lang w:val="en-US"/>
        </w:rPr>
      </w:pPr>
      <w:r w:rsidRPr="00783CCE">
        <w:rPr>
          <w:sz w:val="28"/>
          <w:szCs w:val="28"/>
          <w:lang w:val="en-US"/>
        </w:rPr>
        <w:t>…………………………………………………………………………………………………………………………………………</w:t>
      </w:r>
    </w:p>
    <w:p w14:paraId="0AD2F8A1" w14:textId="37E4FD6B" w:rsidR="00A12F61" w:rsidRPr="00783CCE" w:rsidRDefault="00A12F61" w:rsidP="00694F11">
      <w:pPr>
        <w:spacing w:before="80" w:after="80" w:line="300" w:lineRule="atLeast"/>
        <w:jc w:val="both"/>
        <w:rPr>
          <w:sz w:val="28"/>
          <w:szCs w:val="28"/>
          <w:lang w:val="en-US"/>
        </w:rPr>
      </w:pPr>
      <w:r w:rsidRPr="00783CCE">
        <w:rPr>
          <w:sz w:val="28"/>
          <w:szCs w:val="28"/>
          <w:lang w:val="en-US"/>
        </w:rPr>
        <w:t>2. Cán bộ, chiến sĩ chưa đạt kết quả huấn luyện theo yêu cầu</w:t>
      </w:r>
      <w:r w:rsidR="002B3954" w:rsidRPr="00783CCE">
        <w:rPr>
          <w:sz w:val="28"/>
          <w:szCs w:val="28"/>
          <w:lang w:val="en-US"/>
        </w:rPr>
        <w:t xml:space="preserve">: </w:t>
      </w:r>
      <w:r w:rsidR="002B3954" w:rsidRPr="00783CCE">
        <w:rPr>
          <w:i/>
          <w:iCs/>
          <w:sz w:val="28"/>
          <w:szCs w:val="28"/>
          <w:lang w:val="en-US"/>
        </w:rPr>
        <w:t>(ghi họ tên, n</w:t>
      </w:r>
      <w:r w:rsidR="00B376BF" w:rsidRPr="00783CCE">
        <w:rPr>
          <w:i/>
          <w:iCs/>
          <w:sz w:val="28"/>
          <w:szCs w:val="28"/>
          <w:lang w:val="en-US"/>
        </w:rPr>
        <w:t>ội dung huấn luyện chưa đạt yêu cầu</w:t>
      </w:r>
      <w:r w:rsidR="002B3954" w:rsidRPr="00783CCE">
        <w:rPr>
          <w:i/>
          <w:iCs/>
          <w:sz w:val="28"/>
          <w:szCs w:val="28"/>
          <w:lang w:val="en-US"/>
        </w:rPr>
        <w:t>)</w:t>
      </w:r>
    </w:p>
    <w:p w14:paraId="1386AC64" w14:textId="77777777" w:rsidR="00B376BF" w:rsidRPr="00783CCE" w:rsidRDefault="00B376BF" w:rsidP="00694F11">
      <w:pPr>
        <w:spacing w:before="80" w:after="80" w:line="300" w:lineRule="atLeast"/>
        <w:jc w:val="both"/>
        <w:rPr>
          <w:sz w:val="28"/>
          <w:szCs w:val="28"/>
          <w:lang w:val="en-US"/>
        </w:rPr>
      </w:pPr>
      <w:r w:rsidRPr="00783CCE">
        <w:rPr>
          <w:sz w:val="28"/>
          <w:szCs w:val="28"/>
          <w:lang w:val="en-US"/>
        </w:rPr>
        <w:t>…………………………………………………………………………………………………………………………………………</w:t>
      </w:r>
    </w:p>
    <w:p w14:paraId="3C99A953" w14:textId="77777777" w:rsidR="00A12F61" w:rsidRPr="00DA32C3" w:rsidRDefault="00A12F61" w:rsidP="00694F11">
      <w:pPr>
        <w:spacing w:before="80" w:after="80" w:line="300" w:lineRule="atLeast"/>
        <w:jc w:val="both"/>
        <w:rPr>
          <w:b/>
          <w:bCs/>
          <w:sz w:val="28"/>
          <w:szCs w:val="28"/>
          <w:lang w:val="en-US"/>
        </w:rPr>
      </w:pPr>
      <w:r w:rsidRPr="00DA32C3">
        <w:rPr>
          <w:b/>
          <w:bCs/>
          <w:sz w:val="28"/>
          <w:szCs w:val="28"/>
          <w:lang w:val="en-US"/>
        </w:rPr>
        <w:t>III. Một số lưu ý về công tác huấn luyện</w:t>
      </w:r>
    </w:p>
    <w:p w14:paraId="6E01A121" w14:textId="36218B29" w:rsidR="00A12F61" w:rsidRPr="00DA32C3" w:rsidRDefault="00A12F61" w:rsidP="00694F11">
      <w:pPr>
        <w:spacing w:before="80" w:after="80" w:line="300" w:lineRule="atLeast"/>
        <w:jc w:val="both"/>
        <w:rPr>
          <w:sz w:val="28"/>
          <w:szCs w:val="28"/>
          <w:lang w:val="en-US"/>
        </w:rPr>
      </w:pPr>
      <w:r w:rsidRPr="00DA32C3">
        <w:rPr>
          <w:sz w:val="28"/>
          <w:szCs w:val="28"/>
          <w:lang w:val="en-US"/>
        </w:rPr>
        <w:t>……………………………………………………………………………………</w:t>
      </w:r>
      <w:r w:rsidR="00B376BF" w:rsidRPr="00DA32C3">
        <w:rPr>
          <w:sz w:val="28"/>
          <w:szCs w:val="28"/>
          <w:lang w:val="en-US"/>
        </w:rPr>
        <w:t>……………………………………………………</w:t>
      </w:r>
    </w:p>
    <w:p w14:paraId="2B42527C" w14:textId="64916B78" w:rsidR="00536DEB" w:rsidRPr="00DA32C3" w:rsidRDefault="00536DEB" w:rsidP="00694F11">
      <w:pPr>
        <w:spacing w:before="80" w:after="80" w:line="300" w:lineRule="exact"/>
        <w:rPr>
          <w:b/>
          <w:bCs/>
          <w:i/>
          <w:iCs/>
        </w:rPr>
      </w:pPr>
      <w:r w:rsidRPr="00DA32C3">
        <w:rPr>
          <w:b/>
          <w:bCs/>
          <w:i/>
          <w:iCs/>
        </w:rPr>
        <w:t xml:space="preserve">Ghi chú: </w:t>
      </w:r>
    </w:p>
    <w:p w14:paraId="2A6329E7" w14:textId="39D4C0F2" w:rsidR="00536DEB" w:rsidRPr="00DA32C3" w:rsidRDefault="00536DEB" w:rsidP="00694F11">
      <w:pPr>
        <w:spacing w:before="80" w:after="80" w:line="300" w:lineRule="exact"/>
        <w:rPr>
          <w:b/>
          <w:bCs/>
          <w:lang w:val="en-US"/>
        </w:rPr>
      </w:pPr>
      <w:r w:rsidRPr="00DA32C3">
        <w:t>(1) Tên đơn vị cấp trên trực tiếp của đơn vị lập sổ;</w:t>
      </w:r>
    </w:p>
    <w:p w14:paraId="2AB12020" w14:textId="00CC3EC5" w:rsidR="00536DEB" w:rsidRPr="00DA32C3" w:rsidRDefault="00536DEB" w:rsidP="00694F11">
      <w:pPr>
        <w:spacing w:before="80" w:after="80" w:line="300" w:lineRule="exact"/>
        <w:rPr>
          <w:lang w:val="en-US"/>
        </w:rPr>
      </w:pPr>
      <w:r w:rsidRPr="00DA32C3">
        <w:t>(2) Tên đơn vị lập sổ</w:t>
      </w:r>
      <w:r w:rsidR="00B376BF" w:rsidRPr="00DA32C3">
        <w:rPr>
          <w:lang w:val="en-US"/>
        </w:rPr>
        <w:t>;</w:t>
      </w:r>
    </w:p>
    <w:p w14:paraId="682A39C6" w14:textId="65E75025" w:rsidR="001864F1" w:rsidRPr="00DA32C3" w:rsidRDefault="001864F1" w:rsidP="00694F11">
      <w:pPr>
        <w:spacing w:before="80" w:after="80" w:line="300" w:lineRule="exact"/>
        <w:jc w:val="both"/>
        <w:rPr>
          <w:lang w:val="en-US"/>
        </w:rPr>
      </w:pPr>
      <w:r w:rsidRPr="00DA32C3">
        <w:rPr>
          <w:lang w:val="en-US"/>
        </w:rPr>
        <w:t xml:space="preserve">(3) Cán bộ, chiến sĩ </w:t>
      </w:r>
      <w:r w:rsidRPr="00DA32C3">
        <w:t>điều khiển</w:t>
      </w:r>
      <w:r w:rsidRPr="00DA32C3">
        <w:rPr>
          <w:lang w:val="en-US"/>
        </w:rPr>
        <w:t>, vận hành</w:t>
      </w:r>
      <w:r w:rsidRPr="00DA32C3">
        <w:t xml:space="preserve"> xe chữa cháy, </w:t>
      </w:r>
      <w:r w:rsidRPr="00DA32C3">
        <w:rPr>
          <w:spacing w:val="-4"/>
          <w:lang w:val="nl-NL"/>
        </w:rPr>
        <w:t>xe chuyên dùng phục vụ chữa cháy, cứu nạn, cứu hộ</w:t>
      </w:r>
      <w:r w:rsidRPr="00DA32C3">
        <w:rPr>
          <w:lang w:val="en-US"/>
        </w:rPr>
        <w:t xml:space="preserve">, </w:t>
      </w:r>
      <w:r w:rsidRPr="00DA32C3">
        <w:t>tàu</w:t>
      </w:r>
      <w:r w:rsidR="00004A53">
        <w:rPr>
          <w:lang w:val="en-US"/>
        </w:rPr>
        <w:t xml:space="preserve"> chữa cháy</w:t>
      </w:r>
      <w:r w:rsidRPr="00DA32C3">
        <w:t>, xuồng, ca nô chữa cháy, cứu nạn, cứu hộ</w:t>
      </w:r>
      <w:r w:rsidRPr="00DA32C3">
        <w:rPr>
          <w:lang w:val="en-US"/>
        </w:rPr>
        <w:t>.</w:t>
      </w:r>
      <w:r w:rsidR="00B376BF" w:rsidRPr="00DA32C3">
        <w:rPr>
          <w:lang w:val="en-US"/>
        </w:rPr>
        <w:t>/.</w:t>
      </w:r>
    </w:p>
    <w:bookmarkEnd w:id="15"/>
    <w:p w14:paraId="5268ECD8" w14:textId="394B4801" w:rsidR="001864F1" w:rsidRPr="001864F1" w:rsidRDefault="001864F1" w:rsidP="00536DEB">
      <w:pPr>
        <w:spacing w:before="120"/>
        <w:rPr>
          <w:rFonts w:ascii="Arial" w:hAnsi="Arial" w:cs="Arial"/>
          <w:color w:val="000000" w:themeColor="text1"/>
          <w:sz w:val="20"/>
          <w:lang w:val="en-US"/>
        </w:rPr>
        <w:sectPr w:rsidR="001864F1" w:rsidRPr="001864F1" w:rsidSect="002D1636">
          <w:headerReference w:type="default" r:id="rId12"/>
          <w:pgSz w:w="16840" w:h="11907" w:orient="landscape" w:code="9"/>
          <w:pgMar w:top="1134" w:right="1134" w:bottom="1701" w:left="1134" w:header="720" w:footer="720" w:gutter="0"/>
          <w:cols w:space="720"/>
          <w:docGrid w:linePitch="326"/>
        </w:sectPr>
      </w:pPr>
    </w:p>
    <w:tbl>
      <w:tblPr>
        <w:tblW w:w="14601" w:type="dxa"/>
        <w:jc w:val="center"/>
        <w:tblCellMar>
          <w:left w:w="0" w:type="dxa"/>
          <w:right w:w="0" w:type="dxa"/>
        </w:tblCellMar>
        <w:tblLook w:val="01E0" w:firstRow="1" w:lastRow="1" w:firstColumn="1" w:lastColumn="1" w:noHBand="0" w:noVBand="0"/>
      </w:tblPr>
      <w:tblGrid>
        <w:gridCol w:w="3091"/>
        <w:gridCol w:w="7297"/>
        <w:gridCol w:w="4213"/>
      </w:tblGrid>
      <w:tr w:rsidR="004D16A6" w:rsidRPr="004D16A6" w14:paraId="1F45BA27" w14:textId="77777777" w:rsidTr="0051024F">
        <w:trPr>
          <w:trHeight w:val="274"/>
          <w:jc w:val="center"/>
        </w:trPr>
        <w:tc>
          <w:tcPr>
            <w:tcW w:w="3091" w:type="dxa"/>
            <w:tcBorders>
              <w:bottom w:val="single" w:sz="4" w:space="0" w:color="auto"/>
            </w:tcBorders>
          </w:tcPr>
          <w:p w14:paraId="1585D413" w14:textId="77777777" w:rsidR="002D1636" w:rsidRPr="004D16A6" w:rsidRDefault="002D1636" w:rsidP="00783B8C">
            <w:pPr>
              <w:jc w:val="center"/>
              <w:outlineLvl w:val="0"/>
              <w:rPr>
                <w:color w:val="000000" w:themeColor="text1"/>
                <w:sz w:val="26"/>
                <w:szCs w:val="26"/>
              </w:rPr>
            </w:pPr>
            <w:bookmarkStart w:id="16" w:name="_Hlk199232889"/>
          </w:p>
        </w:tc>
        <w:tc>
          <w:tcPr>
            <w:tcW w:w="7297" w:type="dxa"/>
            <w:tcBorders>
              <w:bottom w:val="single" w:sz="4" w:space="0" w:color="auto"/>
            </w:tcBorders>
          </w:tcPr>
          <w:p w14:paraId="68306A19" w14:textId="63798CC0" w:rsidR="00FB04AD" w:rsidRPr="004D16A6" w:rsidRDefault="00FB04AD" w:rsidP="00783B8C">
            <w:pPr>
              <w:jc w:val="center"/>
              <w:outlineLvl w:val="0"/>
              <w:rPr>
                <w:b/>
                <w:color w:val="000000" w:themeColor="text1"/>
                <w:sz w:val="28"/>
                <w:szCs w:val="28"/>
                <w:lang w:val="en-US"/>
              </w:rPr>
            </w:pPr>
          </w:p>
        </w:tc>
        <w:tc>
          <w:tcPr>
            <w:tcW w:w="4213" w:type="dxa"/>
            <w:tcBorders>
              <w:bottom w:val="single" w:sz="4" w:space="0" w:color="auto"/>
            </w:tcBorders>
          </w:tcPr>
          <w:p w14:paraId="4E474598" w14:textId="507A47CF" w:rsidR="002D1636" w:rsidRPr="0051024F" w:rsidRDefault="00694F11" w:rsidP="00694F11">
            <w:pPr>
              <w:jc w:val="center"/>
              <w:outlineLvl w:val="0"/>
              <w:rPr>
                <w:b/>
                <w:color w:val="000000" w:themeColor="text1"/>
                <w:sz w:val="28"/>
                <w:szCs w:val="28"/>
                <w:lang w:val="en-US"/>
              </w:rPr>
            </w:pPr>
            <w:r>
              <w:rPr>
                <w:b/>
                <w:color w:val="000000" w:themeColor="text1"/>
                <w:sz w:val="28"/>
                <w:szCs w:val="28"/>
                <w:lang w:val="en-US"/>
              </w:rPr>
              <w:t xml:space="preserve">                                  </w:t>
            </w:r>
            <w:r w:rsidR="002D1636" w:rsidRPr="0051024F">
              <w:rPr>
                <w:b/>
                <w:color w:val="000000" w:themeColor="text1"/>
                <w:sz w:val="28"/>
                <w:szCs w:val="28"/>
              </w:rPr>
              <w:t xml:space="preserve">Mẫu số </w:t>
            </w:r>
            <w:r w:rsidR="005C3ED7" w:rsidRPr="0051024F">
              <w:rPr>
                <w:b/>
                <w:color w:val="000000" w:themeColor="text1"/>
                <w:sz w:val="28"/>
                <w:szCs w:val="28"/>
                <w:lang w:val="en-US"/>
              </w:rPr>
              <w:t>10</w:t>
            </w:r>
          </w:p>
        </w:tc>
      </w:tr>
      <w:tr w:rsidR="004D16A6" w:rsidRPr="004D16A6" w14:paraId="214B4E12" w14:textId="77777777" w:rsidTr="0051024F">
        <w:trPr>
          <w:jc w:val="center"/>
        </w:trPr>
        <w:tc>
          <w:tcPr>
            <w:tcW w:w="14601" w:type="dxa"/>
            <w:gridSpan w:val="3"/>
            <w:tcBorders>
              <w:top w:val="single" w:sz="4" w:space="0" w:color="auto"/>
              <w:left w:val="single" w:sz="4" w:space="0" w:color="auto"/>
              <w:bottom w:val="single" w:sz="4" w:space="0" w:color="auto"/>
              <w:right w:val="single" w:sz="4" w:space="0" w:color="auto"/>
            </w:tcBorders>
          </w:tcPr>
          <w:p w14:paraId="51032D27" w14:textId="0BC9A079" w:rsidR="002D1636" w:rsidRPr="004D16A6" w:rsidRDefault="002D1636" w:rsidP="00783B8C">
            <w:pPr>
              <w:jc w:val="center"/>
              <w:outlineLvl w:val="0"/>
              <w:rPr>
                <w:color w:val="000000" w:themeColor="text1"/>
                <w:sz w:val="26"/>
                <w:szCs w:val="26"/>
              </w:rPr>
            </w:pPr>
          </w:p>
          <w:p w14:paraId="64D5FB4B" w14:textId="03B9C8B9" w:rsidR="00334650" w:rsidRPr="004D16A6" w:rsidRDefault="00334650" w:rsidP="00334650">
            <w:pPr>
              <w:jc w:val="center"/>
              <w:outlineLvl w:val="0"/>
              <w:rPr>
                <w:b/>
                <w:color w:val="000000" w:themeColor="text1"/>
                <w:sz w:val="26"/>
                <w:szCs w:val="26"/>
              </w:rPr>
            </w:pPr>
            <w:r w:rsidRPr="004D16A6">
              <w:rPr>
                <w:b/>
                <w:color w:val="000000" w:themeColor="text1"/>
                <w:sz w:val="26"/>
                <w:szCs w:val="26"/>
              </w:rPr>
              <w:t>CỘNG HÒA XÃ HỘI CHỦ NGHĨA VIỆT NAM</w:t>
            </w:r>
          </w:p>
          <w:p w14:paraId="00165081" w14:textId="57B869D6" w:rsidR="00334650" w:rsidRPr="004D16A6" w:rsidRDefault="00334650" w:rsidP="00334650">
            <w:pPr>
              <w:jc w:val="center"/>
              <w:outlineLvl w:val="0"/>
              <w:rPr>
                <w:b/>
                <w:color w:val="000000" w:themeColor="text1"/>
                <w:sz w:val="28"/>
                <w:szCs w:val="28"/>
                <w:lang w:val="en-US"/>
              </w:rPr>
            </w:pPr>
            <w:r w:rsidRPr="004D16A6">
              <w:rPr>
                <w:b/>
                <w:color w:val="000000" w:themeColor="text1"/>
                <w:sz w:val="28"/>
                <w:szCs w:val="28"/>
              </w:rPr>
              <w:t>Độc lập - Tự do - Hạnh phúc</w:t>
            </w:r>
          </w:p>
          <w:p w14:paraId="01E819D9" w14:textId="58C1124E" w:rsidR="002D1636" w:rsidRPr="004D16A6" w:rsidRDefault="00334650" w:rsidP="00783B8C">
            <w:pPr>
              <w:jc w:val="center"/>
              <w:outlineLvl w:val="0"/>
              <w:rPr>
                <w:color w:val="000000" w:themeColor="text1"/>
                <w:sz w:val="26"/>
                <w:szCs w:val="26"/>
              </w:rPr>
            </w:pPr>
            <w:r w:rsidRPr="004D16A6">
              <w:rPr>
                <w:b/>
                <w:noProof/>
                <w:color w:val="000000" w:themeColor="text1"/>
                <w:sz w:val="28"/>
                <w:szCs w:val="28"/>
                <w:lang w:val="en-US"/>
              </w:rPr>
              <mc:AlternateContent>
                <mc:Choice Requires="wps">
                  <w:drawing>
                    <wp:anchor distT="0" distB="0" distL="114300" distR="114300" simplePos="0" relativeHeight="251658241" behindDoc="0" locked="0" layoutInCell="1" allowOverlap="1" wp14:anchorId="50C5F7F5" wp14:editId="0841B609">
                      <wp:simplePos x="0" y="0"/>
                      <wp:positionH relativeFrom="column">
                        <wp:posOffset>3588385</wp:posOffset>
                      </wp:positionH>
                      <wp:positionV relativeFrom="paragraph">
                        <wp:posOffset>45720</wp:posOffset>
                      </wp:positionV>
                      <wp:extent cx="2098040" cy="0"/>
                      <wp:effectExtent l="0" t="0" r="0" b="0"/>
                      <wp:wrapNone/>
                      <wp:docPr id="986889363" name="Straight Connector 25"/>
                      <wp:cNvGraphicFramePr/>
                      <a:graphic xmlns:a="http://schemas.openxmlformats.org/drawingml/2006/main">
                        <a:graphicData uri="http://schemas.microsoft.com/office/word/2010/wordprocessingShape">
                          <wps:wsp>
                            <wps:cNvCnPr/>
                            <wps:spPr>
                              <a:xfrm>
                                <a:off x="0" y="0"/>
                                <a:ext cx="2098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B7C30CD" id="Straight Connector 25"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2.55pt,3.6pt" to="447.7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" strokecolor="black [3200]" strokeweight=".5pt">
                      <v:stroke joinstyle="miter"/>
                    </v:line>
                  </w:pict>
                </mc:Fallback>
              </mc:AlternateContent>
            </w:r>
          </w:p>
          <w:p w14:paraId="02289AA1" w14:textId="77777777" w:rsidR="00791B4B" w:rsidRDefault="00791B4B" w:rsidP="00B376BF">
            <w:pPr>
              <w:jc w:val="center"/>
              <w:rPr>
                <w:color w:val="000000" w:themeColor="text1"/>
                <w:sz w:val="28"/>
                <w:szCs w:val="28"/>
                <w:lang w:val="en-US"/>
              </w:rPr>
            </w:pPr>
          </w:p>
          <w:p w14:paraId="2DAD1943" w14:textId="3387F757" w:rsidR="00B376BF" w:rsidRPr="009F5E4D" w:rsidRDefault="00B376BF" w:rsidP="00B376BF">
            <w:pPr>
              <w:jc w:val="center"/>
              <w:rPr>
                <w:color w:val="000000" w:themeColor="text1"/>
                <w:sz w:val="28"/>
                <w:szCs w:val="28"/>
              </w:rPr>
            </w:pPr>
            <w:r w:rsidRPr="009F5E4D">
              <w:rPr>
                <w:color w:val="000000" w:themeColor="text1"/>
                <w:sz w:val="28"/>
                <w:szCs w:val="28"/>
              </w:rPr>
              <w:t>…………………(1)…………………</w:t>
            </w:r>
          </w:p>
          <w:p w14:paraId="64AEDCC7" w14:textId="77777777" w:rsidR="00B376BF" w:rsidRPr="009F5E4D" w:rsidRDefault="00B376BF" w:rsidP="00B376BF">
            <w:pPr>
              <w:jc w:val="center"/>
              <w:rPr>
                <w:color w:val="000000" w:themeColor="text1"/>
                <w:sz w:val="28"/>
                <w:szCs w:val="28"/>
              </w:rPr>
            </w:pPr>
            <w:r w:rsidRPr="009F5E4D">
              <w:rPr>
                <w:color w:val="000000" w:themeColor="text1"/>
                <w:sz w:val="28"/>
                <w:szCs w:val="28"/>
              </w:rPr>
              <w:t>…………………(2)…………………</w:t>
            </w:r>
          </w:p>
          <w:p w14:paraId="301991CD" w14:textId="55CCD250" w:rsidR="002D1636" w:rsidRPr="004D16A6" w:rsidRDefault="002D1636" w:rsidP="00783B8C">
            <w:pPr>
              <w:jc w:val="center"/>
              <w:outlineLvl w:val="0"/>
              <w:rPr>
                <w:color w:val="000000" w:themeColor="text1"/>
                <w:sz w:val="26"/>
                <w:szCs w:val="26"/>
              </w:rPr>
            </w:pPr>
          </w:p>
          <w:p w14:paraId="5FFB21CA" w14:textId="77777777" w:rsidR="002D1636" w:rsidRPr="004D16A6" w:rsidRDefault="002D1636" w:rsidP="00783B8C">
            <w:pPr>
              <w:jc w:val="center"/>
              <w:outlineLvl w:val="0"/>
              <w:rPr>
                <w:color w:val="000000" w:themeColor="text1"/>
                <w:sz w:val="26"/>
                <w:szCs w:val="26"/>
              </w:rPr>
            </w:pPr>
          </w:p>
          <w:p w14:paraId="404C24B0" w14:textId="6F78B6BD" w:rsidR="002D1636" w:rsidRPr="004D16A6" w:rsidRDefault="002D1636" w:rsidP="00783B8C">
            <w:pPr>
              <w:jc w:val="center"/>
              <w:outlineLvl w:val="0"/>
              <w:rPr>
                <w:b/>
                <w:color w:val="000000" w:themeColor="text1"/>
                <w:sz w:val="32"/>
                <w:szCs w:val="32"/>
              </w:rPr>
            </w:pPr>
            <w:r w:rsidRPr="004D16A6">
              <w:rPr>
                <w:b/>
                <w:color w:val="000000" w:themeColor="text1"/>
                <w:sz w:val="32"/>
                <w:szCs w:val="32"/>
              </w:rPr>
              <w:t>SỔ THEO DÕI HOẠT ĐỘNG</w:t>
            </w:r>
            <w:r w:rsidR="00D03348" w:rsidRPr="004D16A6">
              <w:rPr>
                <w:b/>
                <w:color w:val="000000" w:themeColor="text1"/>
                <w:sz w:val="32"/>
                <w:szCs w:val="32"/>
                <w:lang w:val="en-US"/>
              </w:rPr>
              <w:t xml:space="preserve"> CỦA </w:t>
            </w:r>
            <w:r w:rsidRPr="004D16A6">
              <w:rPr>
                <w:b/>
                <w:color w:val="000000" w:themeColor="text1"/>
                <w:sz w:val="32"/>
                <w:szCs w:val="32"/>
                <w:lang w:val="en-US"/>
              </w:rPr>
              <w:t>PHƯƠNG TIỆN</w:t>
            </w:r>
          </w:p>
          <w:p w14:paraId="30DA5AA9" w14:textId="77777777" w:rsidR="00292001" w:rsidRPr="00B376BF" w:rsidRDefault="00292001" w:rsidP="00292001">
            <w:pPr>
              <w:spacing w:before="120" w:after="280" w:afterAutospacing="1"/>
              <w:jc w:val="center"/>
              <w:rPr>
                <w:b/>
                <w:bCs/>
                <w:color w:val="000000" w:themeColor="text1"/>
                <w:sz w:val="28"/>
                <w:szCs w:val="28"/>
                <w:lang w:val="en-US"/>
              </w:rPr>
            </w:pPr>
            <w:r w:rsidRPr="00B376BF">
              <w:rPr>
                <w:b/>
                <w:bCs/>
                <w:color w:val="000000" w:themeColor="text1"/>
                <w:sz w:val="28"/>
                <w:szCs w:val="28"/>
                <w:lang w:val="en-US"/>
              </w:rPr>
              <w:t>NĂM</w:t>
            </w:r>
            <w:r w:rsidRPr="00B376BF">
              <w:rPr>
                <w:color w:val="000000" w:themeColor="text1"/>
                <w:sz w:val="28"/>
                <w:szCs w:val="28"/>
                <w:lang w:val="en-US"/>
              </w:rPr>
              <w:t>……..</w:t>
            </w:r>
          </w:p>
          <w:p w14:paraId="5B088845" w14:textId="77777777" w:rsidR="002D1636" w:rsidRPr="004D16A6" w:rsidRDefault="002D1636" w:rsidP="00783B8C">
            <w:pPr>
              <w:outlineLvl w:val="0"/>
              <w:rPr>
                <w:color w:val="000000" w:themeColor="text1"/>
                <w:sz w:val="26"/>
                <w:szCs w:val="26"/>
              </w:rPr>
            </w:pPr>
          </w:p>
          <w:p w14:paraId="7160B7A0" w14:textId="77777777" w:rsidR="002D1636" w:rsidRPr="004D16A6" w:rsidRDefault="002D1636" w:rsidP="00783B8C">
            <w:pPr>
              <w:outlineLvl w:val="0"/>
              <w:rPr>
                <w:color w:val="000000" w:themeColor="text1"/>
                <w:sz w:val="26"/>
                <w:szCs w:val="26"/>
              </w:rPr>
            </w:pPr>
          </w:p>
          <w:p w14:paraId="267158EE" w14:textId="77777777" w:rsidR="002D1636" w:rsidRPr="004D16A6" w:rsidRDefault="002D1636" w:rsidP="00783B8C">
            <w:pPr>
              <w:outlineLvl w:val="0"/>
              <w:rPr>
                <w:color w:val="000000" w:themeColor="text1"/>
                <w:sz w:val="26"/>
                <w:szCs w:val="26"/>
              </w:rPr>
            </w:pPr>
          </w:p>
          <w:p w14:paraId="33F5EB44" w14:textId="77777777" w:rsidR="002D1636" w:rsidRPr="004D16A6" w:rsidRDefault="002D1636" w:rsidP="00783B8C">
            <w:pPr>
              <w:outlineLvl w:val="0"/>
              <w:rPr>
                <w:color w:val="000000" w:themeColor="text1"/>
                <w:sz w:val="26"/>
                <w:szCs w:val="26"/>
              </w:rPr>
            </w:pPr>
          </w:p>
          <w:p w14:paraId="7C4F6964" w14:textId="77777777" w:rsidR="002D1636" w:rsidRPr="004D16A6" w:rsidRDefault="002D1636" w:rsidP="00783B8C">
            <w:pPr>
              <w:outlineLvl w:val="0"/>
              <w:rPr>
                <w:color w:val="000000" w:themeColor="text1"/>
                <w:sz w:val="26"/>
                <w:szCs w:val="26"/>
              </w:rPr>
            </w:pPr>
          </w:p>
          <w:p w14:paraId="0D8B0B6E" w14:textId="3906BFEB" w:rsidR="002D1636" w:rsidRPr="00B376BF" w:rsidRDefault="002D1636" w:rsidP="00783B8C">
            <w:pPr>
              <w:ind w:firstLine="567"/>
              <w:outlineLvl w:val="0"/>
              <w:rPr>
                <w:color w:val="000000" w:themeColor="text1"/>
                <w:sz w:val="28"/>
                <w:szCs w:val="28"/>
                <w:lang w:val="en-US"/>
              </w:rPr>
            </w:pPr>
            <w:r w:rsidRPr="00B376BF">
              <w:rPr>
                <w:color w:val="000000" w:themeColor="text1"/>
                <w:sz w:val="28"/>
                <w:szCs w:val="28"/>
                <w:lang w:val="en-US"/>
              </w:rPr>
              <w:t>T</w:t>
            </w:r>
            <w:r w:rsidRPr="00B376BF">
              <w:rPr>
                <w:color w:val="000000" w:themeColor="text1"/>
                <w:sz w:val="28"/>
                <w:szCs w:val="28"/>
              </w:rPr>
              <w:t>ên</w:t>
            </w:r>
            <w:r w:rsidRPr="00B376BF">
              <w:rPr>
                <w:color w:val="000000" w:themeColor="text1"/>
                <w:sz w:val="28"/>
                <w:szCs w:val="28"/>
                <w:lang w:val="en-US"/>
              </w:rPr>
              <w:t xml:space="preserve"> phương tiện: ……………………………………</w:t>
            </w:r>
            <w:r w:rsidRPr="00B376BF">
              <w:rPr>
                <w:color w:val="000000" w:themeColor="text1"/>
                <w:sz w:val="28"/>
                <w:szCs w:val="28"/>
              </w:rPr>
              <w:t>...</w:t>
            </w:r>
            <w:r w:rsidRPr="00B376BF">
              <w:rPr>
                <w:color w:val="000000" w:themeColor="text1"/>
                <w:sz w:val="28"/>
                <w:szCs w:val="28"/>
                <w:lang w:val="en-US"/>
              </w:rPr>
              <w:t>……..(3)……………………</w:t>
            </w:r>
            <w:r w:rsidRPr="00B376BF">
              <w:rPr>
                <w:color w:val="000000" w:themeColor="text1"/>
                <w:sz w:val="28"/>
                <w:szCs w:val="28"/>
              </w:rPr>
              <w:t>........</w:t>
            </w:r>
            <w:r w:rsidRPr="00B376BF">
              <w:rPr>
                <w:color w:val="000000" w:themeColor="text1"/>
                <w:sz w:val="28"/>
                <w:szCs w:val="28"/>
                <w:lang w:val="en-US"/>
              </w:rPr>
              <w:t>………………………………</w:t>
            </w:r>
            <w:r w:rsidRPr="00B376BF">
              <w:rPr>
                <w:color w:val="000000" w:themeColor="text1"/>
                <w:sz w:val="28"/>
                <w:szCs w:val="28"/>
              </w:rPr>
              <w:t>...</w:t>
            </w:r>
            <w:r w:rsidR="00B376BF">
              <w:rPr>
                <w:color w:val="000000" w:themeColor="text1"/>
                <w:sz w:val="28"/>
                <w:szCs w:val="28"/>
                <w:lang w:val="en-US"/>
              </w:rPr>
              <w:t>.</w:t>
            </w:r>
          </w:p>
          <w:p w14:paraId="2A42363B" w14:textId="2525DFC8" w:rsidR="002D1636" w:rsidRPr="00B376BF" w:rsidRDefault="002D1636" w:rsidP="00783B8C">
            <w:pPr>
              <w:ind w:firstLine="567"/>
              <w:outlineLvl w:val="0"/>
              <w:rPr>
                <w:color w:val="000000" w:themeColor="text1"/>
                <w:sz w:val="28"/>
                <w:szCs w:val="28"/>
              </w:rPr>
            </w:pPr>
            <w:r w:rsidRPr="00B376BF">
              <w:rPr>
                <w:color w:val="000000" w:themeColor="text1"/>
                <w:sz w:val="28"/>
                <w:szCs w:val="28"/>
                <w:lang w:val="en-US"/>
              </w:rPr>
              <w:t>Biển kiểm soát:…………………….……..Số khung:………………….………………Số máy:…………………………</w:t>
            </w:r>
            <w:r w:rsidR="00B376BF">
              <w:rPr>
                <w:color w:val="000000" w:themeColor="text1"/>
                <w:sz w:val="28"/>
                <w:szCs w:val="28"/>
                <w:lang w:val="en-US"/>
              </w:rPr>
              <w:t>…</w:t>
            </w:r>
          </w:p>
          <w:p w14:paraId="492742E9" w14:textId="52FD600E" w:rsidR="002D1636" w:rsidRPr="00B376BF" w:rsidRDefault="002D1636" w:rsidP="00783B8C">
            <w:pPr>
              <w:ind w:left="567"/>
              <w:rPr>
                <w:color w:val="000000" w:themeColor="text1"/>
                <w:sz w:val="28"/>
                <w:szCs w:val="28"/>
                <w:lang w:val="en-US"/>
              </w:rPr>
            </w:pPr>
            <w:r w:rsidRPr="00B376BF">
              <w:rPr>
                <w:color w:val="000000" w:themeColor="text1"/>
                <w:sz w:val="28"/>
                <w:szCs w:val="28"/>
              </w:rPr>
              <w:t>Nguồn trang cấp: ……………………………………………………………………………………</w:t>
            </w:r>
            <w:r w:rsidRPr="00B376BF">
              <w:rPr>
                <w:color w:val="000000" w:themeColor="text1"/>
                <w:sz w:val="28"/>
                <w:szCs w:val="28"/>
                <w:lang w:val="en-US"/>
              </w:rPr>
              <w:t>.</w:t>
            </w:r>
            <w:r w:rsidRPr="00B376BF">
              <w:rPr>
                <w:color w:val="000000" w:themeColor="text1"/>
                <w:sz w:val="28"/>
                <w:szCs w:val="28"/>
              </w:rPr>
              <w:t>………………….…...</w:t>
            </w:r>
            <w:r w:rsidR="00B376BF">
              <w:rPr>
                <w:color w:val="000000" w:themeColor="text1"/>
                <w:sz w:val="28"/>
                <w:szCs w:val="28"/>
                <w:lang w:val="en-US"/>
              </w:rPr>
              <w:t>.</w:t>
            </w:r>
          </w:p>
          <w:p w14:paraId="023EB772" w14:textId="77777777" w:rsidR="002D1636" w:rsidRPr="00B376BF" w:rsidRDefault="002D1636" w:rsidP="00783B8C">
            <w:pPr>
              <w:ind w:left="567"/>
              <w:rPr>
                <w:color w:val="000000" w:themeColor="text1"/>
                <w:sz w:val="28"/>
                <w:szCs w:val="28"/>
              </w:rPr>
            </w:pPr>
            <w:r w:rsidRPr="00B376BF">
              <w:rPr>
                <w:color w:val="000000" w:themeColor="text1"/>
                <w:sz w:val="28"/>
                <w:szCs w:val="28"/>
              </w:rPr>
              <w:t>Thời gian tiếp nhận: ngày..... tháng……năm……</w:t>
            </w:r>
          </w:p>
          <w:p w14:paraId="3B1038E0" w14:textId="77777777" w:rsidR="002D1636" w:rsidRPr="00B376BF" w:rsidRDefault="002D1636" w:rsidP="00783B8C">
            <w:pPr>
              <w:ind w:left="567"/>
              <w:rPr>
                <w:color w:val="000000" w:themeColor="text1"/>
                <w:sz w:val="28"/>
                <w:szCs w:val="28"/>
              </w:rPr>
            </w:pPr>
            <w:r w:rsidRPr="00B376BF">
              <w:rPr>
                <w:color w:val="000000" w:themeColor="text1"/>
                <w:sz w:val="28"/>
                <w:szCs w:val="28"/>
              </w:rPr>
              <w:t>Thời gian ngừng hoạt động: ngày..... tháng……năm……</w:t>
            </w:r>
          </w:p>
          <w:p w14:paraId="7862C683" w14:textId="77777777" w:rsidR="002D1636" w:rsidRPr="004D16A6" w:rsidRDefault="002D1636" w:rsidP="00783B8C">
            <w:pPr>
              <w:ind w:left="568"/>
              <w:rPr>
                <w:color w:val="000000" w:themeColor="text1"/>
                <w:sz w:val="26"/>
                <w:szCs w:val="26"/>
              </w:rPr>
            </w:pPr>
          </w:p>
          <w:p w14:paraId="006677F8" w14:textId="77777777" w:rsidR="002D1636" w:rsidRPr="004D16A6" w:rsidRDefault="002D1636" w:rsidP="00783B8C">
            <w:pPr>
              <w:ind w:firstLine="567"/>
              <w:rPr>
                <w:b/>
                <w:color w:val="000000" w:themeColor="text1"/>
              </w:rPr>
            </w:pPr>
          </w:p>
          <w:p w14:paraId="7615199E" w14:textId="77777777" w:rsidR="002D1636" w:rsidRPr="004D16A6" w:rsidRDefault="002D1636" w:rsidP="00783B8C">
            <w:pPr>
              <w:ind w:left="568"/>
              <w:rPr>
                <w:color w:val="000000" w:themeColor="text1"/>
              </w:rPr>
            </w:pPr>
          </w:p>
          <w:p w14:paraId="2D191147" w14:textId="77777777" w:rsidR="00325FB6" w:rsidRDefault="00325FB6" w:rsidP="00325FB6">
            <w:pPr>
              <w:rPr>
                <w:color w:val="000000" w:themeColor="text1"/>
                <w:lang w:val="en-US"/>
              </w:rPr>
            </w:pPr>
          </w:p>
          <w:p w14:paraId="3BC36E3C" w14:textId="77777777" w:rsidR="00334650" w:rsidRDefault="00334650" w:rsidP="00325FB6">
            <w:pPr>
              <w:rPr>
                <w:color w:val="000000" w:themeColor="text1"/>
                <w:lang w:val="en-US"/>
              </w:rPr>
            </w:pPr>
          </w:p>
          <w:p w14:paraId="68731075" w14:textId="77777777" w:rsidR="00325FB6" w:rsidRPr="00325FB6" w:rsidRDefault="00325FB6" w:rsidP="00325FB6">
            <w:pPr>
              <w:rPr>
                <w:color w:val="000000" w:themeColor="text1"/>
                <w:lang w:val="en-US"/>
              </w:rPr>
            </w:pPr>
          </w:p>
        </w:tc>
      </w:tr>
    </w:tbl>
    <w:p w14:paraId="1ECDE258" w14:textId="77777777" w:rsidR="002D1636" w:rsidRPr="00334650" w:rsidRDefault="002D1636" w:rsidP="002D1636">
      <w:pPr>
        <w:spacing w:before="120"/>
        <w:rPr>
          <w:color w:val="000000" w:themeColor="text1"/>
          <w:sz w:val="26"/>
          <w:szCs w:val="26"/>
          <w:lang w:val="en-US"/>
        </w:rPr>
        <w:sectPr w:rsidR="002D1636" w:rsidRPr="00334650" w:rsidSect="002D1636">
          <w:headerReference w:type="default" r:id="rId13"/>
          <w:pgSz w:w="16840" w:h="11907" w:orient="landscape" w:code="9"/>
          <w:pgMar w:top="1134" w:right="1134" w:bottom="1701" w:left="1134" w:header="567" w:footer="567" w:gutter="0"/>
          <w:cols w:space="720"/>
          <w:docGrid w:linePitch="360"/>
        </w:sectPr>
      </w:pPr>
    </w:p>
    <w:p w14:paraId="5B711712" w14:textId="77777777" w:rsidR="002D1636" w:rsidRPr="004D16A6" w:rsidRDefault="002D1636" w:rsidP="002D1636">
      <w:pPr>
        <w:spacing w:before="120"/>
        <w:rPr>
          <w:b/>
          <w:color w:val="000000" w:themeColor="text1"/>
          <w:sz w:val="2"/>
          <w:szCs w:val="2"/>
        </w:rPr>
      </w:pPr>
    </w:p>
    <w:p w14:paraId="1C8EE3DC" w14:textId="77777777" w:rsidR="002D1636" w:rsidRPr="004D16A6" w:rsidRDefault="002D1636" w:rsidP="002D1636">
      <w:pPr>
        <w:spacing w:before="120"/>
        <w:jc w:val="center"/>
        <w:rPr>
          <w:b/>
          <w:color w:val="000000" w:themeColor="text1"/>
          <w:sz w:val="26"/>
          <w:szCs w:val="26"/>
        </w:rPr>
      </w:pPr>
      <w:r w:rsidRPr="004D16A6">
        <w:rPr>
          <w:b/>
          <w:color w:val="000000" w:themeColor="text1"/>
          <w:sz w:val="26"/>
          <w:szCs w:val="26"/>
        </w:rPr>
        <w:t xml:space="preserve">BẢNG I: THỐNG KÊ PHƯƠNG TIỆN, THIẾT BỊ KÈM THEO </w:t>
      </w:r>
    </w:p>
    <w:p w14:paraId="30C82BFD" w14:textId="77777777" w:rsidR="002D1636" w:rsidRPr="004D16A6" w:rsidRDefault="002D1636" w:rsidP="002D1636">
      <w:pPr>
        <w:spacing w:before="120"/>
        <w:jc w:val="center"/>
        <w:rPr>
          <w:b/>
          <w:color w:val="000000" w:themeColor="text1"/>
          <w:sz w:val="26"/>
          <w:szCs w:val="26"/>
        </w:rPr>
      </w:pPr>
    </w:p>
    <w:tbl>
      <w:tblPr>
        <w:tblW w:w="14861" w:type="dxa"/>
        <w:tblInd w:w="-289" w:type="dxa"/>
        <w:tblLook w:val="04A0" w:firstRow="1" w:lastRow="0" w:firstColumn="1" w:lastColumn="0" w:noHBand="0" w:noVBand="1"/>
      </w:tblPr>
      <w:tblGrid>
        <w:gridCol w:w="563"/>
        <w:gridCol w:w="1422"/>
        <w:gridCol w:w="745"/>
        <w:gridCol w:w="863"/>
        <w:gridCol w:w="939"/>
        <w:gridCol w:w="939"/>
        <w:gridCol w:w="939"/>
        <w:gridCol w:w="939"/>
        <w:gridCol w:w="939"/>
        <w:gridCol w:w="939"/>
        <w:gridCol w:w="939"/>
        <w:gridCol w:w="939"/>
        <w:gridCol w:w="939"/>
        <w:gridCol w:w="939"/>
        <w:gridCol w:w="939"/>
        <w:gridCol w:w="939"/>
      </w:tblGrid>
      <w:tr w:rsidR="004D16A6" w:rsidRPr="004D16A6" w14:paraId="3CB237D9" w14:textId="77777777" w:rsidTr="0051024F">
        <w:trPr>
          <w:trHeight w:val="555"/>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4C642D"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Số TT</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BCEF7" w14:textId="4B6E471A" w:rsidR="002D1636" w:rsidRPr="004D16A6" w:rsidRDefault="002D1636" w:rsidP="00783B8C">
            <w:pPr>
              <w:jc w:val="center"/>
              <w:rPr>
                <w:b/>
                <w:bCs/>
                <w:color w:val="000000" w:themeColor="text1"/>
                <w:sz w:val="26"/>
                <w:szCs w:val="26"/>
              </w:rPr>
            </w:pPr>
            <w:r w:rsidRPr="004D16A6">
              <w:rPr>
                <w:b/>
                <w:bCs/>
                <w:color w:val="000000" w:themeColor="text1"/>
                <w:sz w:val="26"/>
                <w:szCs w:val="26"/>
              </w:rPr>
              <w:t xml:space="preserve">Tên </w:t>
            </w:r>
            <w:r w:rsidRPr="004D16A6">
              <w:rPr>
                <w:b/>
                <w:bCs/>
                <w:color w:val="000000" w:themeColor="text1"/>
                <w:sz w:val="26"/>
                <w:szCs w:val="26"/>
                <w:lang w:val="en-US"/>
              </w:rPr>
              <w:t>phương tiện, thiết bị</w:t>
            </w:r>
            <w:r w:rsidRPr="004D16A6">
              <w:rPr>
                <w:b/>
                <w:bCs/>
                <w:color w:val="000000" w:themeColor="text1"/>
                <w:sz w:val="26"/>
                <w:szCs w:val="26"/>
              </w:rPr>
              <w:t xml:space="preserve"> </w:t>
            </w:r>
          </w:p>
        </w:tc>
        <w:tc>
          <w:tcPr>
            <w:tcW w:w="7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2FB18B"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Đơn vị tính</w:t>
            </w:r>
          </w:p>
        </w:tc>
        <w:tc>
          <w:tcPr>
            <w:tcW w:w="863" w:type="dxa"/>
            <w:vMerge w:val="restart"/>
            <w:tcBorders>
              <w:top w:val="single" w:sz="4" w:space="0" w:color="auto"/>
              <w:left w:val="nil"/>
              <w:right w:val="single" w:sz="4" w:space="0" w:color="auto"/>
            </w:tcBorders>
            <w:vAlign w:val="center"/>
          </w:tcPr>
          <w:p w14:paraId="59BB1D34" w14:textId="7E380B96" w:rsidR="002D1636" w:rsidRPr="00D238A9" w:rsidRDefault="002D1636" w:rsidP="00783B8C">
            <w:pPr>
              <w:jc w:val="center"/>
              <w:rPr>
                <w:b/>
                <w:bCs/>
                <w:color w:val="000000" w:themeColor="text1"/>
                <w:sz w:val="26"/>
                <w:szCs w:val="26"/>
                <w:lang w:val="en-US"/>
              </w:rPr>
            </w:pPr>
            <w:r w:rsidRPr="004D16A6">
              <w:rPr>
                <w:b/>
                <w:bCs/>
                <w:color w:val="000000" w:themeColor="text1"/>
                <w:sz w:val="26"/>
                <w:szCs w:val="26"/>
              </w:rPr>
              <w:t xml:space="preserve">Số lượng </w:t>
            </w:r>
            <w:r w:rsidR="00D238A9">
              <w:rPr>
                <w:b/>
                <w:bCs/>
                <w:color w:val="000000" w:themeColor="text1"/>
                <w:sz w:val="26"/>
                <w:szCs w:val="26"/>
                <w:lang w:val="en-US"/>
              </w:rPr>
              <w:t>được trang bị</w:t>
            </w:r>
          </w:p>
        </w:tc>
        <w:tc>
          <w:tcPr>
            <w:tcW w:w="1126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A5C2988" w14:textId="1C897D74" w:rsidR="002D1636" w:rsidRPr="004D16A6" w:rsidRDefault="002D1636" w:rsidP="00783B8C">
            <w:pPr>
              <w:jc w:val="center"/>
              <w:rPr>
                <w:b/>
                <w:bCs/>
                <w:color w:val="000000" w:themeColor="text1"/>
                <w:sz w:val="26"/>
                <w:szCs w:val="26"/>
              </w:rPr>
            </w:pPr>
            <w:r w:rsidRPr="004D16A6">
              <w:rPr>
                <w:b/>
                <w:bCs/>
                <w:color w:val="000000" w:themeColor="text1"/>
                <w:sz w:val="26"/>
                <w:szCs w:val="26"/>
              </w:rPr>
              <w:t xml:space="preserve">Số lượng </w:t>
            </w:r>
            <w:r w:rsidR="00657A97">
              <w:rPr>
                <w:b/>
                <w:bCs/>
                <w:color w:val="000000" w:themeColor="text1"/>
                <w:sz w:val="26"/>
                <w:szCs w:val="26"/>
                <w:lang w:val="en-US"/>
              </w:rPr>
              <w:t>thực t</w:t>
            </w:r>
            <w:r w:rsidR="00BF3F93">
              <w:rPr>
                <w:b/>
                <w:bCs/>
                <w:color w:val="000000" w:themeColor="text1"/>
                <w:sz w:val="26"/>
                <w:szCs w:val="26"/>
                <w:lang w:val="en-US"/>
              </w:rPr>
              <w:t>ế</w:t>
            </w:r>
            <w:r w:rsidRPr="004D16A6">
              <w:rPr>
                <w:b/>
                <w:bCs/>
                <w:color w:val="000000" w:themeColor="text1"/>
                <w:sz w:val="26"/>
                <w:szCs w:val="26"/>
              </w:rPr>
              <w:t xml:space="preserve"> </w:t>
            </w:r>
          </w:p>
        </w:tc>
      </w:tr>
      <w:tr w:rsidR="004D16A6" w:rsidRPr="004D16A6" w14:paraId="76E41724" w14:textId="77777777" w:rsidTr="0051024F">
        <w:trPr>
          <w:trHeight w:val="750"/>
        </w:trPr>
        <w:tc>
          <w:tcPr>
            <w:tcW w:w="563" w:type="dxa"/>
            <w:vMerge/>
            <w:tcBorders>
              <w:top w:val="single" w:sz="4" w:space="0" w:color="auto"/>
              <w:left w:val="single" w:sz="4" w:space="0" w:color="auto"/>
              <w:bottom w:val="single" w:sz="4" w:space="0" w:color="auto"/>
              <w:right w:val="single" w:sz="4" w:space="0" w:color="auto"/>
            </w:tcBorders>
            <w:vAlign w:val="center"/>
            <w:hideMark/>
          </w:tcPr>
          <w:p w14:paraId="1C1559F9" w14:textId="77777777" w:rsidR="002D1636" w:rsidRPr="004D16A6" w:rsidRDefault="002D1636" w:rsidP="00783B8C">
            <w:pPr>
              <w:rPr>
                <w:b/>
                <w:bCs/>
                <w:color w:val="000000" w:themeColor="text1"/>
                <w:sz w:val="26"/>
                <w:szCs w:val="26"/>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14:paraId="7A296CA3" w14:textId="77777777" w:rsidR="002D1636" w:rsidRPr="004D16A6" w:rsidRDefault="002D1636" w:rsidP="00783B8C">
            <w:pPr>
              <w:rPr>
                <w:b/>
                <w:bCs/>
                <w:color w:val="000000" w:themeColor="text1"/>
                <w:sz w:val="26"/>
                <w:szCs w:val="26"/>
              </w:rPr>
            </w:pPr>
          </w:p>
        </w:tc>
        <w:tc>
          <w:tcPr>
            <w:tcW w:w="745" w:type="dxa"/>
            <w:vMerge/>
            <w:tcBorders>
              <w:top w:val="single" w:sz="4" w:space="0" w:color="auto"/>
              <w:left w:val="single" w:sz="4" w:space="0" w:color="auto"/>
              <w:bottom w:val="single" w:sz="4" w:space="0" w:color="auto"/>
              <w:right w:val="single" w:sz="4" w:space="0" w:color="auto"/>
            </w:tcBorders>
            <w:vAlign w:val="center"/>
            <w:hideMark/>
          </w:tcPr>
          <w:p w14:paraId="2239987C" w14:textId="77777777" w:rsidR="002D1636" w:rsidRPr="004D16A6" w:rsidRDefault="002D1636" w:rsidP="00783B8C">
            <w:pPr>
              <w:rPr>
                <w:b/>
                <w:bCs/>
                <w:color w:val="000000" w:themeColor="text1"/>
                <w:sz w:val="26"/>
                <w:szCs w:val="26"/>
              </w:rPr>
            </w:pPr>
          </w:p>
        </w:tc>
        <w:tc>
          <w:tcPr>
            <w:tcW w:w="863" w:type="dxa"/>
            <w:vMerge/>
            <w:tcBorders>
              <w:left w:val="nil"/>
              <w:bottom w:val="single" w:sz="4" w:space="0" w:color="auto"/>
              <w:right w:val="single" w:sz="4" w:space="0" w:color="auto"/>
            </w:tcBorders>
          </w:tcPr>
          <w:p w14:paraId="169B9CD9" w14:textId="77777777" w:rsidR="002D1636" w:rsidRPr="004D16A6" w:rsidRDefault="002D1636" w:rsidP="00783B8C">
            <w:pPr>
              <w:jc w:val="center"/>
              <w:rPr>
                <w:b/>
                <w:bCs/>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6ADCF577"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1</w:t>
            </w:r>
          </w:p>
        </w:tc>
        <w:tc>
          <w:tcPr>
            <w:tcW w:w="939" w:type="dxa"/>
            <w:tcBorders>
              <w:top w:val="nil"/>
              <w:left w:val="nil"/>
              <w:bottom w:val="single" w:sz="4" w:space="0" w:color="auto"/>
              <w:right w:val="single" w:sz="4" w:space="0" w:color="auto"/>
            </w:tcBorders>
            <w:shd w:val="clear" w:color="auto" w:fill="auto"/>
            <w:vAlign w:val="center"/>
            <w:hideMark/>
          </w:tcPr>
          <w:p w14:paraId="39C1BEC2"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2</w:t>
            </w:r>
          </w:p>
        </w:tc>
        <w:tc>
          <w:tcPr>
            <w:tcW w:w="939" w:type="dxa"/>
            <w:tcBorders>
              <w:top w:val="nil"/>
              <w:left w:val="nil"/>
              <w:bottom w:val="single" w:sz="4" w:space="0" w:color="auto"/>
              <w:right w:val="single" w:sz="4" w:space="0" w:color="auto"/>
            </w:tcBorders>
            <w:shd w:val="clear" w:color="auto" w:fill="auto"/>
            <w:vAlign w:val="center"/>
            <w:hideMark/>
          </w:tcPr>
          <w:p w14:paraId="58BFDAF0"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3</w:t>
            </w:r>
          </w:p>
        </w:tc>
        <w:tc>
          <w:tcPr>
            <w:tcW w:w="939" w:type="dxa"/>
            <w:tcBorders>
              <w:top w:val="nil"/>
              <w:left w:val="nil"/>
              <w:bottom w:val="single" w:sz="4" w:space="0" w:color="auto"/>
              <w:right w:val="single" w:sz="4" w:space="0" w:color="auto"/>
            </w:tcBorders>
            <w:shd w:val="clear" w:color="auto" w:fill="auto"/>
            <w:vAlign w:val="center"/>
            <w:hideMark/>
          </w:tcPr>
          <w:p w14:paraId="533F0772"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4</w:t>
            </w:r>
          </w:p>
        </w:tc>
        <w:tc>
          <w:tcPr>
            <w:tcW w:w="939" w:type="dxa"/>
            <w:tcBorders>
              <w:top w:val="nil"/>
              <w:left w:val="nil"/>
              <w:bottom w:val="single" w:sz="4" w:space="0" w:color="auto"/>
              <w:right w:val="single" w:sz="4" w:space="0" w:color="auto"/>
            </w:tcBorders>
            <w:shd w:val="clear" w:color="auto" w:fill="auto"/>
            <w:vAlign w:val="center"/>
            <w:hideMark/>
          </w:tcPr>
          <w:p w14:paraId="340D8D96"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5</w:t>
            </w:r>
          </w:p>
        </w:tc>
        <w:tc>
          <w:tcPr>
            <w:tcW w:w="939" w:type="dxa"/>
            <w:tcBorders>
              <w:top w:val="nil"/>
              <w:left w:val="nil"/>
              <w:bottom w:val="single" w:sz="4" w:space="0" w:color="auto"/>
              <w:right w:val="single" w:sz="4" w:space="0" w:color="auto"/>
            </w:tcBorders>
            <w:shd w:val="clear" w:color="auto" w:fill="auto"/>
            <w:vAlign w:val="center"/>
            <w:hideMark/>
          </w:tcPr>
          <w:p w14:paraId="06FD7FEC"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6</w:t>
            </w:r>
          </w:p>
        </w:tc>
        <w:tc>
          <w:tcPr>
            <w:tcW w:w="939" w:type="dxa"/>
            <w:tcBorders>
              <w:top w:val="nil"/>
              <w:left w:val="nil"/>
              <w:bottom w:val="single" w:sz="4" w:space="0" w:color="auto"/>
              <w:right w:val="single" w:sz="4" w:space="0" w:color="auto"/>
            </w:tcBorders>
            <w:shd w:val="clear" w:color="auto" w:fill="auto"/>
            <w:vAlign w:val="center"/>
            <w:hideMark/>
          </w:tcPr>
          <w:p w14:paraId="46213EB3"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7</w:t>
            </w:r>
          </w:p>
        </w:tc>
        <w:tc>
          <w:tcPr>
            <w:tcW w:w="939" w:type="dxa"/>
            <w:tcBorders>
              <w:top w:val="nil"/>
              <w:left w:val="nil"/>
              <w:bottom w:val="single" w:sz="4" w:space="0" w:color="auto"/>
              <w:right w:val="single" w:sz="4" w:space="0" w:color="auto"/>
            </w:tcBorders>
            <w:shd w:val="clear" w:color="auto" w:fill="auto"/>
            <w:vAlign w:val="center"/>
            <w:hideMark/>
          </w:tcPr>
          <w:p w14:paraId="046F3B30"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8</w:t>
            </w:r>
          </w:p>
        </w:tc>
        <w:tc>
          <w:tcPr>
            <w:tcW w:w="939" w:type="dxa"/>
            <w:tcBorders>
              <w:top w:val="nil"/>
              <w:left w:val="nil"/>
              <w:bottom w:val="single" w:sz="4" w:space="0" w:color="auto"/>
              <w:right w:val="single" w:sz="4" w:space="0" w:color="auto"/>
            </w:tcBorders>
            <w:shd w:val="clear" w:color="auto" w:fill="auto"/>
            <w:vAlign w:val="center"/>
            <w:hideMark/>
          </w:tcPr>
          <w:p w14:paraId="3A3E51F7"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9</w:t>
            </w:r>
          </w:p>
        </w:tc>
        <w:tc>
          <w:tcPr>
            <w:tcW w:w="939" w:type="dxa"/>
            <w:tcBorders>
              <w:top w:val="nil"/>
              <w:left w:val="nil"/>
              <w:bottom w:val="single" w:sz="4" w:space="0" w:color="auto"/>
              <w:right w:val="single" w:sz="4" w:space="0" w:color="auto"/>
            </w:tcBorders>
            <w:shd w:val="clear" w:color="auto" w:fill="auto"/>
            <w:vAlign w:val="center"/>
            <w:hideMark/>
          </w:tcPr>
          <w:p w14:paraId="03DB4D0C"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10</w:t>
            </w:r>
          </w:p>
        </w:tc>
        <w:tc>
          <w:tcPr>
            <w:tcW w:w="939" w:type="dxa"/>
            <w:tcBorders>
              <w:top w:val="nil"/>
              <w:left w:val="nil"/>
              <w:bottom w:val="single" w:sz="4" w:space="0" w:color="auto"/>
              <w:right w:val="single" w:sz="4" w:space="0" w:color="auto"/>
            </w:tcBorders>
            <w:shd w:val="clear" w:color="auto" w:fill="auto"/>
            <w:vAlign w:val="center"/>
            <w:hideMark/>
          </w:tcPr>
          <w:p w14:paraId="0F277072"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11</w:t>
            </w:r>
          </w:p>
        </w:tc>
        <w:tc>
          <w:tcPr>
            <w:tcW w:w="939" w:type="dxa"/>
            <w:tcBorders>
              <w:top w:val="nil"/>
              <w:left w:val="nil"/>
              <w:bottom w:val="single" w:sz="4" w:space="0" w:color="auto"/>
              <w:right w:val="single" w:sz="4" w:space="0" w:color="auto"/>
            </w:tcBorders>
            <w:shd w:val="clear" w:color="auto" w:fill="auto"/>
            <w:vAlign w:val="center"/>
            <w:hideMark/>
          </w:tcPr>
          <w:p w14:paraId="771189E5" w14:textId="77777777" w:rsidR="002D1636" w:rsidRPr="004D16A6" w:rsidRDefault="002D1636" w:rsidP="00783B8C">
            <w:pPr>
              <w:jc w:val="center"/>
              <w:rPr>
                <w:b/>
                <w:bCs/>
                <w:color w:val="000000" w:themeColor="text1"/>
                <w:sz w:val="26"/>
                <w:szCs w:val="26"/>
              </w:rPr>
            </w:pPr>
            <w:r w:rsidRPr="004D16A6">
              <w:rPr>
                <w:b/>
                <w:bCs/>
                <w:color w:val="000000" w:themeColor="text1"/>
                <w:sz w:val="26"/>
                <w:szCs w:val="26"/>
              </w:rPr>
              <w:t>Tháng 12</w:t>
            </w:r>
          </w:p>
        </w:tc>
      </w:tr>
      <w:tr w:rsidR="004D16A6" w:rsidRPr="004D16A6" w14:paraId="5FDC7BFF"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57CB98F2" w14:textId="77777777" w:rsidR="002D1636" w:rsidRPr="004D16A6" w:rsidRDefault="002D1636" w:rsidP="00783B8C">
            <w:pPr>
              <w:jc w:val="center"/>
              <w:rPr>
                <w:color w:val="000000" w:themeColor="text1"/>
                <w:sz w:val="26"/>
                <w:szCs w:val="26"/>
              </w:rPr>
            </w:pPr>
            <w:r w:rsidRPr="004D16A6">
              <w:rPr>
                <w:color w:val="000000" w:themeColor="text1"/>
                <w:sz w:val="26"/>
                <w:szCs w:val="26"/>
              </w:rPr>
              <w:t> 1</w:t>
            </w:r>
          </w:p>
        </w:tc>
        <w:tc>
          <w:tcPr>
            <w:tcW w:w="1422" w:type="dxa"/>
            <w:tcBorders>
              <w:top w:val="nil"/>
              <w:left w:val="nil"/>
              <w:bottom w:val="single" w:sz="4" w:space="0" w:color="auto"/>
              <w:right w:val="single" w:sz="4" w:space="0" w:color="auto"/>
            </w:tcBorders>
            <w:shd w:val="clear" w:color="auto" w:fill="auto"/>
            <w:vAlign w:val="center"/>
            <w:hideMark/>
          </w:tcPr>
          <w:p w14:paraId="38B76052"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6DF6EC8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34DDB0FE"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37DBDD1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8BE570A"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91DC24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5B2AE4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2D4B222"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4C2A21B"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9D1EB41"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53B09C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4F3307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09669B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563802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5393CC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1AB39419"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88DD535" w14:textId="77777777" w:rsidR="002D1636" w:rsidRPr="004D16A6" w:rsidRDefault="002D1636" w:rsidP="00783B8C">
            <w:pPr>
              <w:jc w:val="center"/>
              <w:rPr>
                <w:color w:val="000000" w:themeColor="text1"/>
                <w:sz w:val="26"/>
                <w:szCs w:val="26"/>
              </w:rPr>
            </w:pPr>
            <w:r w:rsidRPr="004D16A6">
              <w:rPr>
                <w:color w:val="000000" w:themeColor="text1"/>
                <w:sz w:val="26"/>
                <w:szCs w:val="26"/>
              </w:rPr>
              <w:t> 2</w:t>
            </w:r>
          </w:p>
        </w:tc>
        <w:tc>
          <w:tcPr>
            <w:tcW w:w="1422" w:type="dxa"/>
            <w:tcBorders>
              <w:top w:val="nil"/>
              <w:left w:val="nil"/>
              <w:bottom w:val="single" w:sz="4" w:space="0" w:color="auto"/>
              <w:right w:val="single" w:sz="4" w:space="0" w:color="auto"/>
            </w:tcBorders>
            <w:shd w:val="clear" w:color="auto" w:fill="auto"/>
            <w:vAlign w:val="center"/>
            <w:hideMark/>
          </w:tcPr>
          <w:p w14:paraId="6439177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7D46E9F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248A23CA"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628BB07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3FD5B9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9AE5BB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1020C8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6A7204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48D6AE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04BF5F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D27E5D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EA92C2A"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B1036E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817081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69F5CB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0EFFC1AE"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645337C" w14:textId="77777777" w:rsidR="002D1636" w:rsidRPr="004D16A6" w:rsidRDefault="002D1636" w:rsidP="00783B8C">
            <w:pPr>
              <w:jc w:val="center"/>
              <w:rPr>
                <w:color w:val="000000" w:themeColor="text1"/>
                <w:sz w:val="26"/>
                <w:szCs w:val="26"/>
              </w:rPr>
            </w:pPr>
            <w:r w:rsidRPr="004D16A6">
              <w:rPr>
                <w:color w:val="000000" w:themeColor="text1"/>
                <w:sz w:val="26"/>
                <w:szCs w:val="26"/>
              </w:rPr>
              <w:t> 3</w:t>
            </w:r>
          </w:p>
        </w:tc>
        <w:tc>
          <w:tcPr>
            <w:tcW w:w="1422" w:type="dxa"/>
            <w:tcBorders>
              <w:top w:val="nil"/>
              <w:left w:val="nil"/>
              <w:bottom w:val="single" w:sz="4" w:space="0" w:color="auto"/>
              <w:right w:val="single" w:sz="4" w:space="0" w:color="auto"/>
            </w:tcBorders>
            <w:shd w:val="clear" w:color="auto" w:fill="auto"/>
            <w:vAlign w:val="center"/>
            <w:hideMark/>
          </w:tcPr>
          <w:p w14:paraId="57D502E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21DE00B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5CCE0BF3"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67AD4E3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E9E146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1829D4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AD7594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2888EA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BD637D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4285D3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B8DC0D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82C674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A82E0D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9F86DFA"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A9FC97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7341826D"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04B5EA96" w14:textId="77777777" w:rsidR="002D1636" w:rsidRPr="004D16A6" w:rsidRDefault="002D1636" w:rsidP="00783B8C">
            <w:pPr>
              <w:jc w:val="center"/>
              <w:rPr>
                <w:color w:val="000000" w:themeColor="text1"/>
                <w:sz w:val="26"/>
                <w:szCs w:val="26"/>
              </w:rPr>
            </w:pPr>
            <w:r w:rsidRPr="004D16A6">
              <w:rPr>
                <w:color w:val="000000" w:themeColor="text1"/>
                <w:sz w:val="26"/>
                <w:szCs w:val="26"/>
              </w:rPr>
              <w:t> 4</w:t>
            </w:r>
          </w:p>
        </w:tc>
        <w:tc>
          <w:tcPr>
            <w:tcW w:w="1422" w:type="dxa"/>
            <w:tcBorders>
              <w:top w:val="nil"/>
              <w:left w:val="nil"/>
              <w:bottom w:val="single" w:sz="4" w:space="0" w:color="auto"/>
              <w:right w:val="single" w:sz="4" w:space="0" w:color="auto"/>
            </w:tcBorders>
            <w:shd w:val="clear" w:color="auto" w:fill="auto"/>
            <w:vAlign w:val="center"/>
            <w:hideMark/>
          </w:tcPr>
          <w:p w14:paraId="51F51CB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435B5001"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211900B2"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573C675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3550A5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07A52A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FC14FC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61E0B8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9AC7D5B"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951BA98"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F7004FB"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77BC7A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2A753E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84A463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473A30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0588FA3A"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333595B8" w14:textId="77777777" w:rsidR="002D1636" w:rsidRPr="004D16A6" w:rsidRDefault="002D1636" w:rsidP="00783B8C">
            <w:pPr>
              <w:jc w:val="center"/>
              <w:rPr>
                <w:color w:val="000000" w:themeColor="text1"/>
                <w:sz w:val="26"/>
                <w:szCs w:val="26"/>
              </w:rPr>
            </w:pPr>
            <w:r w:rsidRPr="004D16A6">
              <w:rPr>
                <w:color w:val="000000" w:themeColor="text1"/>
                <w:sz w:val="26"/>
                <w:szCs w:val="26"/>
              </w:rPr>
              <w:t> 5</w:t>
            </w:r>
          </w:p>
        </w:tc>
        <w:tc>
          <w:tcPr>
            <w:tcW w:w="1422" w:type="dxa"/>
            <w:tcBorders>
              <w:top w:val="nil"/>
              <w:left w:val="nil"/>
              <w:bottom w:val="single" w:sz="4" w:space="0" w:color="auto"/>
              <w:right w:val="single" w:sz="4" w:space="0" w:color="auto"/>
            </w:tcBorders>
            <w:shd w:val="clear" w:color="auto" w:fill="auto"/>
            <w:vAlign w:val="center"/>
            <w:hideMark/>
          </w:tcPr>
          <w:p w14:paraId="29BD931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68C03AE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31A1C668"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2645469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AB2F62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E997548"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035197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01E703A"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AC428E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262ED5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8388D0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C88397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112545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73B597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AE3F05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5F03ADFE"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72F43FC2" w14:textId="77777777" w:rsidR="002D1636" w:rsidRPr="004D16A6" w:rsidRDefault="002D1636" w:rsidP="00783B8C">
            <w:pPr>
              <w:jc w:val="center"/>
              <w:rPr>
                <w:color w:val="000000" w:themeColor="text1"/>
                <w:sz w:val="26"/>
                <w:szCs w:val="26"/>
              </w:rPr>
            </w:pPr>
            <w:r w:rsidRPr="004D16A6">
              <w:rPr>
                <w:color w:val="000000" w:themeColor="text1"/>
                <w:sz w:val="26"/>
                <w:szCs w:val="26"/>
              </w:rPr>
              <w:t> 6</w:t>
            </w:r>
          </w:p>
        </w:tc>
        <w:tc>
          <w:tcPr>
            <w:tcW w:w="1422" w:type="dxa"/>
            <w:tcBorders>
              <w:top w:val="nil"/>
              <w:left w:val="nil"/>
              <w:bottom w:val="single" w:sz="4" w:space="0" w:color="auto"/>
              <w:right w:val="single" w:sz="4" w:space="0" w:color="auto"/>
            </w:tcBorders>
            <w:shd w:val="clear" w:color="auto" w:fill="auto"/>
            <w:vAlign w:val="center"/>
            <w:hideMark/>
          </w:tcPr>
          <w:p w14:paraId="1F3EFAA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4E219D6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7AA11524"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10B50F4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D17BA6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256262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E029D3B"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556ABF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90FD9C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0237AB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C27B83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AD3DC5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CB9F311"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4AEA2C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AA675D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2EF6BDE7"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2B36D0E7" w14:textId="77777777" w:rsidR="002D1636" w:rsidRPr="004D16A6" w:rsidRDefault="002D1636" w:rsidP="00783B8C">
            <w:pPr>
              <w:jc w:val="center"/>
              <w:rPr>
                <w:color w:val="000000" w:themeColor="text1"/>
                <w:sz w:val="26"/>
                <w:szCs w:val="26"/>
              </w:rPr>
            </w:pPr>
            <w:r w:rsidRPr="004D16A6">
              <w:rPr>
                <w:color w:val="000000" w:themeColor="text1"/>
                <w:sz w:val="26"/>
                <w:szCs w:val="26"/>
              </w:rPr>
              <w:t> 7</w:t>
            </w:r>
          </w:p>
        </w:tc>
        <w:tc>
          <w:tcPr>
            <w:tcW w:w="1422" w:type="dxa"/>
            <w:tcBorders>
              <w:top w:val="nil"/>
              <w:left w:val="nil"/>
              <w:bottom w:val="single" w:sz="4" w:space="0" w:color="auto"/>
              <w:right w:val="single" w:sz="4" w:space="0" w:color="auto"/>
            </w:tcBorders>
            <w:shd w:val="clear" w:color="auto" w:fill="auto"/>
            <w:vAlign w:val="center"/>
            <w:hideMark/>
          </w:tcPr>
          <w:p w14:paraId="70F8E96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181F4387"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026E588E"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5E47F02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8D4638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6FB29B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C7BBB4C"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1CD5BC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E47B7CB"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062A4F1"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35E5BE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5F7DEF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13293B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C59740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EC3F76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3F5C350B"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AE00316" w14:textId="77777777" w:rsidR="002D1636" w:rsidRPr="004D16A6" w:rsidRDefault="002D1636" w:rsidP="00783B8C">
            <w:pPr>
              <w:jc w:val="center"/>
              <w:rPr>
                <w:color w:val="000000" w:themeColor="text1"/>
                <w:sz w:val="26"/>
                <w:szCs w:val="26"/>
              </w:rPr>
            </w:pPr>
            <w:r w:rsidRPr="004D16A6">
              <w:rPr>
                <w:color w:val="000000" w:themeColor="text1"/>
                <w:sz w:val="26"/>
                <w:szCs w:val="26"/>
              </w:rPr>
              <w:t> 8</w:t>
            </w:r>
          </w:p>
        </w:tc>
        <w:tc>
          <w:tcPr>
            <w:tcW w:w="1422" w:type="dxa"/>
            <w:tcBorders>
              <w:top w:val="nil"/>
              <w:left w:val="nil"/>
              <w:bottom w:val="single" w:sz="4" w:space="0" w:color="auto"/>
              <w:right w:val="single" w:sz="4" w:space="0" w:color="auto"/>
            </w:tcBorders>
            <w:shd w:val="clear" w:color="auto" w:fill="auto"/>
            <w:vAlign w:val="center"/>
            <w:hideMark/>
          </w:tcPr>
          <w:p w14:paraId="0EE3375D"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3DCFB27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63FF5F18"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56EFF4F5"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E9541A8"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F049E0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F2F3DC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261967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4D73738"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F6E11D8"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4CAF75A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240FD2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23D9712"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5FD93A5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BA04AA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1AE4BF60"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hideMark/>
          </w:tcPr>
          <w:p w14:paraId="4F6BBB11" w14:textId="77777777" w:rsidR="002D1636" w:rsidRPr="004D16A6" w:rsidRDefault="002D1636" w:rsidP="00783B8C">
            <w:pPr>
              <w:jc w:val="center"/>
              <w:rPr>
                <w:color w:val="000000" w:themeColor="text1"/>
                <w:sz w:val="26"/>
                <w:szCs w:val="26"/>
              </w:rPr>
            </w:pPr>
            <w:r w:rsidRPr="004D16A6">
              <w:rPr>
                <w:color w:val="000000" w:themeColor="text1"/>
                <w:sz w:val="26"/>
                <w:szCs w:val="26"/>
              </w:rPr>
              <w:t> 9</w:t>
            </w:r>
          </w:p>
        </w:tc>
        <w:tc>
          <w:tcPr>
            <w:tcW w:w="1422" w:type="dxa"/>
            <w:tcBorders>
              <w:top w:val="nil"/>
              <w:left w:val="nil"/>
              <w:bottom w:val="single" w:sz="4" w:space="0" w:color="auto"/>
              <w:right w:val="single" w:sz="4" w:space="0" w:color="auto"/>
            </w:tcBorders>
            <w:shd w:val="clear" w:color="auto" w:fill="auto"/>
            <w:vAlign w:val="center"/>
            <w:hideMark/>
          </w:tcPr>
          <w:p w14:paraId="72F44D5F"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745" w:type="dxa"/>
            <w:tcBorders>
              <w:top w:val="nil"/>
              <w:left w:val="nil"/>
              <w:bottom w:val="single" w:sz="4" w:space="0" w:color="auto"/>
              <w:right w:val="single" w:sz="4" w:space="0" w:color="auto"/>
            </w:tcBorders>
            <w:shd w:val="clear" w:color="auto" w:fill="auto"/>
            <w:vAlign w:val="center"/>
            <w:hideMark/>
          </w:tcPr>
          <w:p w14:paraId="21491952"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863" w:type="dxa"/>
            <w:tcBorders>
              <w:top w:val="single" w:sz="4" w:space="0" w:color="auto"/>
              <w:left w:val="nil"/>
              <w:bottom w:val="single" w:sz="4" w:space="0" w:color="auto"/>
              <w:right w:val="single" w:sz="4" w:space="0" w:color="auto"/>
            </w:tcBorders>
          </w:tcPr>
          <w:p w14:paraId="0C5D102C"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hideMark/>
          </w:tcPr>
          <w:p w14:paraId="69420FFE"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66C8354"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BF6F141"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B9205E2"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BF87C93"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36D00C90"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67EBF3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277A5EB9"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1C90AC76"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7534E8C1"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09D235AB"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c>
          <w:tcPr>
            <w:tcW w:w="939" w:type="dxa"/>
            <w:tcBorders>
              <w:top w:val="nil"/>
              <w:left w:val="nil"/>
              <w:bottom w:val="single" w:sz="4" w:space="0" w:color="auto"/>
              <w:right w:val="single" w:sz="4" w:space="0" w:color="auto"/>
            </w:tcBorders>
            <w:shd w:val="clear" w:color="auto" w:fill="auto"/>
            <w:vAlign w:val="center"/>
            <w:hideMark/>
          </w:tcPr>
          <w:p w14:paraId="606196D8" w14:textId="77777777" w:rsidR="002D1636" w:rsidRPr="004D16A6" w:rsidRDefault="002D1636" w:rsidP="00783B8C">
            <w:pPr>
              <w:jc w:val="center"/>
              <w:rPr>
                <w:color w:val="000000" w:themeColor="text1"/>
                <w:sz w:val="26"/>
                <w:szCs w:val="26"/>
              </w:rPr>
            </w:pPr>
            <w:r w:rsidRPr="004D16A6">
              <w:rPr>
                <w:color w:val="000000" w:themeColor="text1"/>
                <w:sz w:val="26"/>
                <w:szCs w:val="26"/>
              </w:rPr>
              <w:t> </w:t>
            </w:r>
          </w:p>
        </w:tc>
      </w:tr>
      <w:tr w:rsidR="004D16A6" w:rsidRPr="004D16A6" w14:paraId="51814DC1"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48E96B9" w14:textId="77777777" w:rsidR="002D1636" w:rsidRPr="004D16A6" w:rsidRDefault="002D1636" w:rsidP="00783B8C">
            <w:pPr>
              <w:jc w:val="center"/>
              <w:rPr>
                <w:color w:val="000000" w:themeColor="text1"/>
                <w:sz w:val="26"/>
                <w:szCs w:val="26"/>
              </w:rPr>
            </w:pPr>
            <w:r w:rsidRPr="004D16A6">
              <w:rPr>
                <w:color w:val="000000" w:themeColor="text1"/>
                <w:sz w:val="26"/>
                <w:szCs w:val="26"/>
              </w:rPr>
              <w:t>10</w:t>
            </w:r>
          </w:p>
        </w:tc>
        <w:tc>
          <w:tcPr>
            <w:tcW w:w="1422" w:type="dxa"/>
            <w:tcBorders>
              <w:top w:val="nil"/>
              <w:left w:val="nil"/>
              <w:bottom w:val="single" w:sz="4" w:space="0" w:color="auto"/>
              <w:right w:val="single" w:sz="4" w:space="0" w:color="auto"/>
            </w:tcBorders>
            <w:shd w:val="clear" w:color="auto" w:fill="auto"/>
            <w:vAlign w:val="center"/>
          </w:tcPr>
          <w:p w14:paraId="7D3910AB"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11416BAE"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15CCB9EC"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6A053FB0"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669428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F2A8EC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EB48903"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EF929C1"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7C3C002"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BA9DFF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F0225B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06E3B7E"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FED3267"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9B38D42"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83EEFC5" w14:textId="77777777" w:rsidR="002D1636" w:rsidRPr="004D16A6" w:rsidRDefault="002D1636" w:rsidP="00783B8C">
            <w:pPr>
              <w:jc w:val="center"/>
              <w:rPr>
                <w:color w:val="000000" w:themeColor="text1"/>
                <w:sz w:val="26"/>
                <w:szCs w:val="26"/>
              </w:rPr>
            </w:pPr>
          </w:p>
        </w:tc>
      </w:tr>
      <w:tr w:rsidR="004D16A6" w:rsidRPr="004D16A6" w14:paraId="48BD6249"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6890C23F" w14:textId="77777777" w:rsidR="002D1636" w:rsidRPr="004D16A6" w:rsidRDefault="002D1636" w:rsidP="00783B8C">
            <w:pPr>
              <w:jc w:val="center"/>
              <w:rPr>
                <w:color w:val="000000" w:themeColor="text1"/>
                <w:sz w:val="26"/>
                <w:szCs w:val="26"/>
              </w:rPr>
            </w:pPr>
            <w:r w:rsidRPr="004D16A6">
              <w:rPr>
                <w:color w:val="000000" w:themeColor="text1"/>
                <w:sz w:val="26"/>
                <w:szCs w:val="26"/>
              </w:rPr>
              <w:t>11</w:t>
            </w:r>
          </w:p>
        </w:tc>
        <w:tc>
          <w:tcPr>
            <w:tcW w:w="1422" w:type="dxa"/>
            <w:tcBorders>
              <w:top w:val="nil"/>
              <w:left w:val="nil"/>
              <w:bottom w:val="single" w:sz="4" w:space="0" w:color="auto"/>
              <w:right w:val="single" w:sz="4" w:space="0" w:color="auto"/>
            </w:tcBorders>
            <w:shd w:val="clear" w:color="auto" w:fill="auto"/>
            <w:vAlign w:val="center"/>
          </w:tcPr>
          <w:p w14:paraId="1478E2A0"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7C9AD1A3"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5A695F49"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17796424"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7036CC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970F4D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D6EDC0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0FC3AF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76F96BD"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EF68556"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2660251"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E73C19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9D72B8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EADBA2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9CC2BEA" w14:textId="77777777" w:rsidR="002D1636" w:rsidRPr="004D16A6" w:rsidRDefault="002D1636" w:rsidP="00783B8C">
            <w:pPr>
              <w:jc w:val="center"/>
              <w:rPr>
                <w:color w:val="000000" w:themeColor="text1"/>
                <w:sz w:val="26"/>
                <w:szCs w:val="26"/>
              </w:rPr>
            </w:pPr>
          </w:p>
        </w:tc>
      </w:tr>
      <w:tr w:rsidR="004D16A6" w:rsidRPr="004D16A6" w14:paraId="64CDDC5A"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24705FCA" w14:textId="77777777" w:rsidR="002D1636" w:rsidRPr="004D16A6" w:rsidRDefault="002D1636" w:rsidP="00783B8C">
            <w:pPr>
              <w:jc w:val="center"/>
              <w:rPr>
                <w:color w:val="000000" w:themeColor="text1"/>
                <w:sz w:val="26"/>
                <w:szCs w:val="26"/>
              </w:rPr>
            </w:pPr>
            <w:r w:rsidRPr="004D16A6">
              <w:rPr>
                <w:color w:val="000000" w:themeColor="text1"/>
                <w:sz w:val="26"/>
                <w:szCs w:val="26"/>
              </w:rPr>
              <w:t>12</w:t>
            </w:r>
          </w:p>
        </w:tc>
        <w:tc>
          <w:tcPr>
            <w:tcW w:w="1422" w:type="dxa"/>
            <w:tcBorders>
              <w:top w:val="nil"/>
              <w:left w:val="nil"/>
              <w:bottom w:val="single" w:sz="4" w:space="0" w:color="auto"/>
              <w:right w:val="single" w:sz="4" w:space="0" w:color="auto"/>
            </w:tcBorders>
            <w:shd w:val="clear" w:color="auto" w:fill="auto"/>
            <w:vAlign w:val="center"/>
          </w:tcPr>
          <w:p w14:paraId="061796FD"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520809C7"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196BF508"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5DA3F04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5467CE1"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C31CBC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D6498A6"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740C09D"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A2A3C99"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1639333"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412C84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F9ACB00"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06A9791"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44563F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519408A" w14:textId="77777777" w:rsidR="002D1636" w:rsidRPr="004D16A6" w:rsidRDefault="002D1636" w:rsidP="00783B8C">
            <w:pPr>
              <w:jc w:val="center"/>
              <w:rPr>
                <w:color w:val="000000" w:themeColor="text1"/>
                <w:sz w:val="26"/>
                <w:szCs w:val="26"/>
              </w:rPr>
            </w:pPr>
          </w:p>
        </w:tc>
      </w:tr>
      <w:tr w:rsidR="004D16A6" w:rsidRPr="004D16A6" w14:paraId="0691F1A0"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488B4A07" w14:textId="77777777" w:rsidR="002D1636" w:rsidRPr="004D16A6" w:rsidRDefault="002D1636" w:rsidP="00783B8C">
            <w:pPr>
              <w:jc w:val="center"/>
              <w:rPr>
                <w:color w:val="000000" w:themeColor="text1"/>
                <w:sz w:val="26"/>
                <w:szCs w:val="26"/>
              </w:rPr>
            </w:pPr>
            <w:r w:rsidRPr="004D16A6">
              <w:rPr>
                <w:color w:val="000000" w:themeColor="text1"/>
                <w:sz w:val="26"/>
                <w:szCs w:val="26"/>
              </w:rPr>
              <w:t>13</w:t>
            </w:r>
          </w:p>
        </w:tc>
        <w:tc>
          <w:tcPr>
            <w:tcW w:w="1422" w:type="dxa"/>
            <w:tcBorders>
              <w:top w:val="nil"/>
              <w:left w:val="nil"/>
              <w:bottom w:val="single" w:sz="4" w:space="0" w:color="auto"/>
              <w:right w:val="single" w:sz="4" w:space="0" w:color="auto"/>
            </w:tcBorders>
            <w:shd w:val="clear" w:color="auto" w:fill="auto"/>
            <w:vAlign w:val="center"/>
          </w:tcPr>
          <w:p w14:paraId="22A3C683"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00034C83"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199AE48E" w14:textId="77777777" w:rsidR="002D1636" w:rsidRPr="004D16A6" w:rsidRDefault="002D1636" w:rsidP="00783B8C">
            <w:pP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663EE072" w14:textId="77777777" w:rsidR="002D1636" w:rsidRPr="004D16A6" w:rsidRDefault="002D1636" w:rsidP="00783B8C">
            <w:pP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5355A4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AD63F3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84536B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250FAB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7AF68C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F540891"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5D96DD5"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1573EF9"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B17B1F2"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712626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7572E25" w14:textId="77777777" w:rsidR="002D1636" w:rsidRPr="004D16A6" w:rsidRDefault="002D1636" w:rsidP="00783B8C">
            <w:pPr>
              <w:jc w:val="center"/>
              <w:rPr>
                <w:color w:val="000000" w:themeColor="text1"/>
                <w:sz w:val="26"/>
                <w:szCs w:val="26"/>
              </w:rPr>
            </w:pPr>
          </w:p>
        </w:tc>
      </w:tr>
      <w:tr w:rsidR="004D16A6" w:rsidRPr="004D16A6" w14:paraId="44D69B18"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27EF32BC" w14:textId="77777777" w:rsidR="002D1636" w:rsidRPr="004D16A6" w:rsidRDefault="002D1636" w:rsidP="00783B8C">
            <w:pPr>
              <w:jc w:val="center"/>
              <w:rPr>
                <w:color w:val="000000" w:themeColor="text1"/>
                <w:sz w:val="26"/>
                <w:szCs w:val="26"/>
              </w:rPr>
            </w:pPr>
            <w:r w:rsidRPr="004D16A6">
              <w:rPr>
                <w:color w:val="000000" w:themeColor="text1"/>
                <w:sz w:val="26"/>
                <w:szCs w:val="26"/>
              </w:rPr>
              <w:t>14</w:t>
            </w:r>
          </w:p>
        </w:tc>
        <w:tc>
          <w:tcPr>
            <w:tcW w:w="1422" w:type="dxa"/>
            <w:tcBorders>
              <w:top w:val="nil"/>
              <w:left w:val="nil"/>
              <w:bottom w:val="single" w:sz="4" w:space="0" w:color="auto"/>
              <w:right w:val="single" w:sz="4" w:space="0" w:color="auto"/>
            </w:tcBorders>
            <w:shd w:val="clear" w:color="auto" w:fill="auto"/>
            <w:vAlign w:val="center"/>
          </w:tcPr>
          <w:p w14:paraId="1E7A2533"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4EF1D345"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2E42CB52"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537EC6AE"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198DC66"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04C1112"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137951D"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C604E80"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5B083F4"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FC3006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6F45F2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7F3BAF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C58F82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C3539F4"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0FCFF30" w14:textId="77777777" w:rsidR="002D1636" w:rsidRPr="004D16A6" w:rsidRDefault="002D1636" w:rsidP="00783B8C">
            <w:pPr>
              <w:jc w:val="center"/>
              <w:rPr>
                <w:color w:val="000000" w:themeColor="text1"/>
                <w:sz w:val="26"/>
                <w:szCs w:val="26"/>
              </w:rPr>
            </w:pPr>
          </w:p>
        </w:tc>
      </w:tr>
      <w:tr w:rsidR="004D16A6" w:rsidRPr="004D16A6" w14:paraId="68C01DDD"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808CC92" w14:textId="77777777" w:rsidR="002D1636" w:rsidRPr="004D16A6" w:rsidRDefault="002D1636" w:rsidP="00783B8C">
            <w:pPr>
              <w:jc w:val="center"/>
              <w:rPr>
                <w:color w:val="000000" w:themeColor="text1"/>
                <w:sz w:val="26"/>
                <w:szCs w:val="26"/>
              </w:rPr>
            </w:pPr>
            <w:r w:rsidRPr="004D16A6">
              <w:rPr>
                <w:color w:val="000000" w:themeColor="text1"/>
                <w:sz w:val="26"/>
                <w:szCs w:val="26"/>
              </w:rPr>
              <w:t>15</w:t>
            </w:r>
          </w:p>
        </w:tc>
        <w:tc>
          <w:tcPr>
            <w:tcW w:w="1422" w:type="dxa"/>
            <w:tcBorders>
              <w:top w:val="nil"/>
              <w:left w:val="nil"/>
              <w:bottom w:val="single" w:sz="4" w:space="0" w:color="auto"/>
              <w:right w:val="single" w:sz="4" w:space="0" w:color="auto"/>
            </w:tcBorders>
            <w:shd w:val="clear" w:color="auto" w:fill="auto"/>
            <w:vAlign w:val="center"/>
          </w:tcPr>
          <w:p w14:paraId="049CE99D"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12BAE728"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2742A913"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435CF294"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FD2E5D7"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8C84D49"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749BDB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300DBC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2FCD662"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8B94D10"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7CE2205"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9FC1765"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71A6805"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B1531A1"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71DAE9B" w14:textId="77777777" w:rsidR="002D1636" w:rsidRPr="004D16A6" w:rsidRDefault="002D1636" w:rsidP="00783B8C">
            <w:pPr>
              <w:jc w:val="center"/>
              <w:rPr>
                <w:color w:val="000000" w:themeColor="text1"/>
                <w:sz w:val="26"/>
                <w:szCs w:val="26"/>
              </w:rPr>
            </w:pPr>
          </w:p>
        </w:tc>
      </w:tr>
      <w:tr w:rsidR="004D16A6" w:rsidRPr="004D16A6" w14:paraId="6FC50845"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2D4691E9" w14:textId="77777777" w:rsidR="002D1636" w:rsidRPr="004D16A6" w:rsidRDefault="002D1636" w:rsidP="00783B8C">
            <w:pPr>
              <w:jc w:val="center"/>
              <w:rPr>
                <w:color w:val="000000" w:themeColor="text1"/>
                <w:sz w:val="26"/>
                <w:szCs w:val="26"/>
              </w:rPr>
            </w:pPr>
            <w:r w:rsidRPr="004D16A6">
              <w:rPr>
                <w:color w:val="000000" w:themeColor="text1"/>
                <w:sz w:val="26"/>
                <w:szCs w:val="26"/>
              </w:rPr>
              <w:t>16</w:t>
            </w:r>
          </w:p>
        </w:tc>
        <w:tc>
          <w:tcPr>
            <w:tcW w:w="1422" w:type="dxa"/>
            <w:tcBorders>
              <w:top w:val="nil"/>
              <w:left w:val="nil"/>
              <w:bottom w:val="single" w:sz="4" w:space="0" w:color="auto"/>
              <w:right w:val="single" w:sz="4" w:space="0" w:color="auto"/>
            </w:tcBorders>
            <w:shd w:val="clear" w:color="auto" w:fill="auto"/>
            <w:vAlign w:val="center"/>
          </w:tcPr>
          <w:p w14:paraId="07585D55"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64013681"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1D94EEA6"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75940C7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BAF8AA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867C71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04EB38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64AE00B"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181EC34"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04F3113"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91A89D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A277C3C"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7D5F64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65675B0"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DED9DA2" w14:textId="77777777" w:rsidR="002D1636" w:rsidRPr="004D16A6" w:rsidRDefault="002D1636" w:rsidP="00783B8C">
            <w:pPr>
              <w:jc w:val="center"/>
              <w:rPr>
                <w:color w:val="000000" w:themeColor="text1"/>
                <w:sz w:val="26"/>
                <w:szCs w:val="26"/>
              </w:rPr>
            </w:pPr>
          </w:p>
        </w:tc>
      </w:tr>
      <w:tr w:rsidR="007B6FA1" w:rsidRPr="004D16A6" w14:paraId="48A91422"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5CB99E17" w14:textId="009B7A62" w:rsidR="007B6FA1" w:rsidRPr="007B6FA1" w:rsidRDefault="007B6FA1" w:rsidP="00783B8C">
            <w:pPr>
              <w:jc w:val="center"/>
              <w:rPr>
                <w:color w:val="000000" w:themeColor="text1"/>
                <w:sz w:val="26"/>
                <w:szCs w:val="26"/>
                <w:lang w:val="en-US"/>
              </w:rPr>
            </w:pPr>
            <w:r>
              <w:rPr>
                <w:color w:val="000000" w:themeColor="text1"/>
                <w:sz w:val="26"/>
                <w:szCs w:val="26"/>
                <w:lang w:val="en-US"/>
              </w:rPr>
              <w:t>17</w:t>
            </w:r>
          </w:p>
        </w:tc>
        <w:tc>
          <w:tcPr>
            <w:tcW w:w="1422" w:type="dxa"/>
            <w:tcBorders>
              <w:top w:val="nil"/>
              <w:left w:val="nil"/>
              <w:bottom w:val="single" w:sz="4" w:space="0" w:color="auto"/>
              <w:right w:val="single" w:sz="4" w:space="0" w:color="auto"/>
            </w:tcBorders>
            <w:shd w:val="clear" w:color="auto" w:fill="auto"/>
            <w:vAlign w:val="center"/>
          </w:tcPr>
          <w:p w14:paraId="57F2B4F7" w14:textId="77777777" w:rsidR="007B6FA1" w:rsidRPr="004D16A6" w:rsidRDefault="007B6FA1"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1515550E" w14:textId="77777777" w:rsidR="007B6FA1" w:rsidRPr="004D16A6" w:rsidRDefault="007B6FA1"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6E6CAE15" w14:textId="77777777" w:rsidR="007B6FA1" w:rsidRPr="004D16A6" w:rsidRDefault="007B6FA1"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5A5F5E14"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7A90840"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AAE30B4"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78F3EBD"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D6687DD"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17713C3"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03DD7AA"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F875498"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5C54222"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B86D004"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DE71619"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547A59C" w14:textId="77777777" w:rsidR="007B6FA1" w:rsidRPr="004D16A6" w:rsidRDefault="007B6FA1" w:rsidP="00783B8C">
            <w:pPr>
              <w:jc w:val="center"/>
              <w:rPr>
                <w:color w:val="000000" w:themeColor="text1"/>
                <w:sz w:val="26"/>
                <w:szCs w:val="26"/>
              </w:rPr>
            </w:pPr>
          </w:p>
        </w:tc>
      </w:tr>
      <w:tr w:rsidR="007B6FA1" w:rsidRPr="004D16A6" w14:paraId="26E80A69"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4D6CDB7F" w14:textId="4DE5116C" w:rsidR="007B6FA1" w:rsidRPr="007B6FA1" w:rsidRDefault="007B6FA1" w:rsidP="00783B8C">
            <w:pPr>
              <w:jc w:val="center"/>
              <w:rPr>
                <w:color w:val="000000" w:themeColor="text1"/>
                <w:sz w:val="26"/>
                <w:szCs w:val="26"/>
                <w:lang w:val="en-US"/>
              </w:rPr>
            </w:pPr>
            <w:r>
              <w:rPr>
                <w:color w:val="000000" w:themeColor="text1"/>
                <w:sz w:val="26"/>
                <w:szCs w:val="26"/>
                <w:lang w:val="en-US"/>
              </w:rPr>
              <w:t>18</w:t>
            </w:r>
          </w:p>
        </w:tc>
        <w:tc>
          <w:tcPr>
            <w:tcW w:w="1422" w:type="dxa"/>
            <w:tcBorders>
              <w:top w:val="nil"/>
              <w:left w:val="nil"/>
              <w:bottom w:val="single" w:sz="4" w:space="0" w:color="auto"/>
              <w:right w:val="single" w:sz="4" w:space="0" w:color="auto"/>
            </w:tcBorders>
            <w:shd w:val="clear" w:color="auto" w:fill="auto"/>
            <w:vAlign w:val="center"/>
          </w:tcPr>
          <w:p w14:paraId="642D70AD" w14:textId="77777777" w:rsidR="007B6FA1" w:rsidRPr="004D16A6" w:rsidRDefault="007B6FA1"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3E487903" w14:textId="77777777" w:rsidR="007B6FA1" w:rsidRPr="004D16A6" w:rsidRDefault="007B6FA1"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7D572B99" w14:textId="77777777" w:rsidR="007B6FA1" w:rsidRPr="004D16A6" w:rsidRDefault="007B6FA1"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14307FAD"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39EC353"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CB818D4"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D9D300A"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248E438"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1682A75"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431BCEB"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3296B4C"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70619FA"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01F5DB8"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E5B23C6" w14:textId="77777777" w:rsidR="007B6FA1" w:rsidRPr="004D16A6" w:rsidRDefault="007B6FA1"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49784B28" w14:textId="77777777" w:rsidR="007B6FA1" w:rsidRPr="004D16A6" w:rsidRDefault="007B6FA1" w:rsidP="00783B8C">
            <w:pPr>
              <w:jc w:val="center"/>
              <w:rPr>
                <w:color w:val="000000" w:themeColor="text1"/>
                <w:sz w:val="26"/>
                <w:szCs w:val="26"/>
              </w:rPr>
            </w:pPr>
          </w:p>
        </w:tc>
      </w:tr>
      <w:tr w:rsidR="004D16A6" w:rsidRPr="004D16A6" w14:paraId="185D20BA" w14:textId="77777777" w:rsidTr="0051024F">
        <w:trPr>
          <w:trHeight w:val="330"/>
        </w:trPr>
        <w:tc>
          <w:tcPr>
            <w:tcW w:w="563" w:type="dxa"/>
            <w:tcBorders>
              <w:top w:val="nil"/>
              <w:left w:val="single" w:sz="4" w:space="0" w:color="auto"/>
              <w:bottom w:val="single" w:sz="4" w:space="0" w:color="auto"/>
              <w:right w:val="single" w:sz="4" w:space="0" w:color="auto"/>
            </w:tcBorders>
            <w:shd w:val="clear" w:color="auto" w:fill="auto"/>
            <w:vAlign w:val="center"/>
          </w:tcPr>
          <w:p w14:paraId="74DB36A6" w14:textId="77777777" w:rsidR="002D1636" w:rsidRPr="004D16A6" w:rsidRDefault="002D1636" w:rsidP="00783B8C">
            <w:pPr>
              <w:jc w:val="center"/>
              <w:rPr>
                <w:color w:val="000000" w:themeColor="text1"/>
                <w:sz w:val="26"/>
                <w:szCs w:val="26"/>
              </w:rPr>
            </w:pPr>
            <w:r w:rsidRPr="004D16A6">
              <w:rPr>
                <w:color w:val="000000" w:themeColor="text1"/>
                <w:sz w:val="26"/>
                <w:szCs w:val="26"/>
              </w:rPr>
              <w:t>…</w:t>
            </w:r>
          </w:p>
        </w:tc>
        <w:tc>
          <w:tcPr>
            <w:tcW w:w="1422" w:type="dxa"/>
            <w:tcBorders>
              <w:top w:val="nil"/>
              <w:left w:val="nil"/>
              <w:bottom w:val="single" w:sz="4" w:space="0" w:color="auto"/>
              <w:right w:val="single" w:sz="4" w:space="0" w:color="auto"/>
            </w:tcBorders>
            <w:shd w:val="clear" w:color="auto" w:fill="auto"/>
            <w:vAlign w:val="center"/>
          </w:tcPr>
          <w:p w14:paraId="18CC7A9D" w14:textId="77777777" w:rsidR="002D1636" w:rsidRPr="004D16A6" w:rsidRDefault="002D1636" w:rsidP="00783B8C">
            <w:pPr>
              <w:jc w:val="center"/>
              <w:rPr>
                <w:color w:val="000000" w:themeColor="text1"/>
                <w:sz w:val="26"/>
                <w:szCs w:val="26"/>
              </w:rPr>
            </w:pPr>
          </w:p>
        </w:tc>
        <w:tc>
          <w:tcPr>
            <w:tcW w:w="745" w:type="dxa"/>
            <w:tcBorders>
              <w:top w:val="nil"/>
              <w:left w:val="nil"/>
              <w:bottom w:val="single" w:sz="4" w:space="0" w:color="auto"/>
              <w:right w:val="single" w:sz="4" w:space="0" w:color="auto"/>
            </w:tcBorders>
            <w:shd w:val="clear" w:color="auto" w:fill="auto"/>
            <w:vAlign w:val="center"/>
          </w:tcPr>
          <w:p w14:paraId="778899B2" w14:textId="77777777" w:rsidR="002D1636" w:rsidRPr="004D16A6" w:rsidRDefault="002D1636" w:rsidP="00783B8C">
            <w:pPr>
              <w:jc w:val="center"/>
              <w:rPr>
                <w:color w:val="000000" w:themeColor="text1"/>
                <w:sz w:val="26"/>
                <w:szCs w:val="26"/>
              </w:rPr>
            </w:pPr>
          </w:p>
        </w:tc>
        <w:tc>
          <w:tcPr>
            <w:tcW w:w="863" w:type="dxa"/>
            <w:tcBorders>
              <w:top w:val="single" w:sz="4" w:space="0" w:color="auto"/>
              <w:left w:val="nil"/>
              <w:bottom w:val="single" w:sz="4" w:space="0" w:color="auto"/>
              <w:right w:val="single" w:sz="4" w:space="0" w:color="auto"/>
            </w:tcBorders>
          </w:tcPr>
          <w:p w14:paraId="4E7D3880" w14:textId="77777777" w:rsidR="002D1636" w:rsidRPr="004D16A6" w:rsidRDefault="002D1636" w:rsidP="00783B8C">
            <w:pPr>
              <w:jc w:val="center"/>
              <w:rPr>
                <w:color w:val="000000" w:themeColor="text1"/>
                <w:sz w:val="26"/>
                <w:szCs w:val="26"/>
              </w:rPr>
            </w:pPr>
          </w:p>
        </w:tc>
        <w:tc>
          <w:tcPr>
            <w:tcW w:w="939" w:type="dxa"/>
            <w:tcBorders>
              <w:top w:val="nil"/>
              <w:left w:val="single" w:sz="4" w:space="0" w:color="auto"/>
              <w:bottom w:val="single" w:sz="4" w:space="0" w:color="auto"/>
              <w:right w:val="single" w:sz="4" w:space="0" w:color="auto"/>
            </w:tcBorders>
            <w:shd w:val="clear" w:color="auto" w:fill="auto"/>
            <w:vAlign w:val="center"/>
          </w:tcPr>
          <w:p w14:paraId="34ED63A3"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12143597"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2C589F60"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EE6DE3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59E7FAF6"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393896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E0C278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355A628"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37D4423F"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64FE2C26"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05F08FAA" w14:textId="77777777" w:rsidR="002D1636" w:rsidRPr="004D16A6" w:rsidRDefault="002D1636" w:rsidP="00783B8C">
            <w:pPr>
              <w:jc w:val="center"/>
              <w:rPr>
                <w:color w:val="000000" w:themeColor="text1"/>
                <w:sz w:val="26"/>
                <w:szCs w:val="26"/>
              </w:rPr>
            </w:pPr>
          </w:p>
        </w:tc>
        <w:tc>
          <w:tcPr>
            <w:tcW w:w="939" w:type="dxa"/>
            <w:tcBorders>
              <w:top w:val="nil"/>
              <w:left w:val="nil"/>
              <w:bottom w:val="single" w:sz="4" w:space="0" w:color="auto"/>
              <w:right w:val="single" w:sz="4" w:space="0" w:color="auto"/>
            </w:tcBorders>
            <w:shd w:val="clear" w:color="auto" w:fill="auto"/>
            <w:vAlign w:val="center"/>
          </w:tcPr>
          <w:p w14:paraId="78C428C6" w14:textId="77777777" w:rsidR="002D1636" w:rsidRPr="004D16A6" w:rsidRDefault="002D1636" w:rsidP="00783B8C">
            <w:pPr>
              <w:jc w:val="center"/>
              <w:rPr>
                <w:color w:val="000000" w:themeColor="text1"/>
                <w:sz w:val="26"/>
                <w:szCs w:val="26"/>
              </w:rPr>
            </w:pPr>
          </w:p>
        </w:tc>
      </w:tr>
    </w:tbl>
    <w:p w14:paraId="44A073E3" w14:textId="1059B243" w:rsidR="002D1636" w:rsidRPr="004D16A6" w:rsidRDefault="002D1636" w:rsidP="002D1636">
      <w:pPr>
        <w:spacing w:before="120"/>
        <w:jc w:val="center"/>
        <w:rPr>
          <w:b/>
          <w:color w:val="000000" w:themeColor="text1"/>
          <w:sz w:val="26"/>
          <w:szCs w:val="26"/>
          <w:lang w:val="en-US"/>
        </w:rPr>
      </w:pPr>
      <w:r w:rsidRPr="004D16A6">
        <w:rPr>
          <w:b/>
          <w:color w:val="000000" w:themeColor="text1"/>
          <w:sz w:val="26"/>
          <w:szCs w:val="26"/>
        </w:rPr>
        <w:lastRenderedPageBreak/>
        <w:t xml:space="preserve">BẢNG II: </w:t>
      </w:r>
      <w:r w:rsidR="00CE2F19">
        <w:rPr>
          <w:b/>
          <w:color w:val="000000" w:themeColor="text1"/>
          <w:sz w:val="26"/>
          <w:szCs w:val="26"/>
          <w:lang w:val="en-US"/>
        </w:rPr>
        <w:t xml:space="preserve">THEO DÕI </w:t>
      </w:r>
      <w:r w:rsidRPr="004D16A6">
        <w:rPr>
          <w:b/>
          <w:color w:val="000000" w:themeColor="text1"/>
          <w:sz w:val="26"/>
          <w:szCs w:val="26"/>
        </w:rPr>
        <w:t xml:space="preserve">HOẠT ĐỘNG </w:t>
      </w:r>
      <w:r w:rsidRPr="004D16A6">
        <w:rPr>
          <w:b/>
          <w:color w:val="000000" w:themeColor="text1"/>
          <w:sz w:val="26"/>
          <w:szCs w:val="26"/>
        </w:rPr>
        <w:br/>
      </w:r>
    </w:p>
    <w:tbl>
      <w:tblPr>
        <w:tblW w:w="14598"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30"/>
        <w:gridCol w:w="1976"/>
        <w:gridCol w:w="885"/>
        <w:gridCol w:w="905"/>
        <w:gridCol w:w="937"/>
        <w:gridCol w:w="593"/>
        <w:gridCol w:w="593"/>
        <w:gridCol w:w="593"/>
        <w:gridCol w:w="1702"/>
        <w:gridCol w:w="1571"/>
        <w:gridCol w:w="1685"/>
        <w:gridCol w:w="2128"/>
      </w:tblGrid>
      <w:tr w:rsidR="004D16A6" w:rsidRPr="004D16A6" w14:paraId="673712EF" w14:textId="77777777" w:rsidTr="007B7EFF">
        <w:trPr>
          <w:trHeight w:val="359"/>
        </w:trPr>
        <w:tc>
          <w:tcPr>
            <w:tcW w:w="353" w:type="pct"/>
            <w:vMerge w:val="restart"/>
            <w:shd w:val="clear" w:color="auto" w:fill="auto"/>
            <w:vAlign w:val="center"/>
          </w:tcPr>
          <w:p w14:paraId="5A8AABBF"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Ngày tháng năm</w:t>
            </w:r>
          </w:p>
        </w:tc>
        <w:tc>
          <w:tcPr>
            <w:tcW w:w="677" w:type="pct"/>
            <w:vMerge w:val="restart"/>
            <w:shd w:val="clear" w:color="auto" w:fill="auto"/>
            <w:vAlign w:val="center"/>
          </w:tcPr>
          <w:p w14:paraId="14EBA7E4"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 xml:space="preserve">Nội dung hoạt động </w:t>
            </w:r>
          </w:p>
        </w:tc>
        <w:tc>
          <w:tcPr>
            <w:tcW w:w="303" w:type="pct"/>
            <w:vMerge w:val="restart"/>
            <w:shd w:val="clear" w:color="auto" w:fill="auto"/>
            <w:vAlign w:val="center"/>
          </w:tcPr>
          <w:p w14:paraId="2F947FB7"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Thời gian nổ máy tại chỗ (phút)</w:t>
            </w:r>
          </w:p>
        </w:tc>
        <w:tc>
          <w:tcPr>
            <w:tcW w:w="310" w:type="pct"/>
            <w:vMerge w:val="restart"/>
            <w:shd w:val="clear" w:color="auto" w:fill="auto"/>
            <w:vAlign w:val="center"/>
          </w:tcPr>
          <w:p w14:paraId="6EF4578F"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Số km di chuyển</w:t>
            </w:r>
          </w:p>
        </w:tc>
        <w:tc>
          <w:tcPr>
            <w:tcW w:w="321" w:type="pct"/>
            <w:vMerge w:val="restart"/>
            <w:shd w:val="clear" w:color="auto" w:fill="auto"/>
            <w:vAlign w:val="center"/>
          </w:tcPr>
          <w:p w14:paraId="2ECFFF1D"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Thời gian phun hút nước (phút)</w:t>
            </w:r>
          </w:p>
        </w:tc>
        <w:tc>
          <w:tcPr>
            <w:tcW w:w="608" w:type="pct"/>
            <w:gridSpan w:val="3"/>
          </w:tcPr>
          <w:p w14:paraId="7C7AC03E"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Nhiên liệu</w:t>
            </w:r>
          </w:p>
        </w:tc>
        <w:tc>
          <w:tcPr>
            <w:tcW w:w="583" w:type="pct"/>
            <w:vMerge w:val="restart"/>
            <w:shd w:val="clear" w:color="auto" w:fill="auto"/>
            <w:vAlign w:val="center"/>
          </w:tcPr>
          <w:p w14:paraId="0C2DFA05"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Tình trạng kỹ thuật</w:t>
            </w:r>
          </w:p>
        </w:tc>
        <w:tc>
          <w:tcPr>
            <w:tcW w:w="538" w:type="pct"/>
            <w:vMerge w:val="restart"/>
            <w:shd w:val="clear" w:color="auto" w:fill="auto"/>
            <w:vAlign w:val="center"/>
          </w:tcPr>
          <w:p w14:paraId="5ADD5015"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Nguyên nhân hư hỏng</w:t>
            </w:r>
          </w:p>
        </w:tc>
        <w:tc>
          <w:tcPr>
            <w:tcW w:w="577" w:type="pct"/>
            <w:vMerge w:val="restart"/>
            <w:shd w:val="clear" w:color="auto" w:fill="auto"/>
            <w:vAlign w:val="center"/>
          </w:tcPr>
          <w:p w14:paraId="77560D4B"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Thời gian và biện pháp khắc phục</w:t>
            </w:r>
          </w:p>
        </w:tc>
        <w:tc>
          <w:tcPr>
            <w:tcW w:w="729" w:type="pct"/>
            <w:vMerge w:val="restart"/>
            <w:shd w:val="clear" w:color="auto" w:fill="auto"/>
            <w:vAlign w:val="center"/>
          </w:tcPr>
          <w:p w14:paraId="76604B56" w14:textId="72A2B5C8" w:rsidR="002D1636" w:rsidRPr="007010CA" w:rsidRDefault="002D1636" w:rsidP="007010CA">
            <w:pPr>
              <w:spacing w:before="60" w:after="60"/>
              <w:jc w:val="center"/>
              <w:rPr>
                <w:b/>
                <w:bCs/>
                <w:color w:val="000000" w:themeColor="text1"/>
                <w:sz w:val="26"/>
                <w:szCs w:val="26"/>
                <w:lang w:val="en-US"/>
              </w:rPr>
            </w:pPr>
            <w:r w:rsidRPr="004D16A6">
              <w:rPr>
                <w:b/>
                <w:bCs/>
                <w:color w:val="000000" w:themeColor="text1"/>
                <w:sz w:val="26"/>
                <w:szCs w:val="26"/>
              </w:rPr>
              <w:t>Xác nhận của chỉ huy đơn vị</w:t>
            </w:r>
          </w:p>
        </w:tc>
      </w:tr>
      <w:tr w:rsidR="004D16A6" w:rsidRPr="004D16A6" w14:paraId="0908CA81" w14:textId="77777777" w:rsidTr="007B7EFF">
        <w:trPr>
          <w:trHeight w:val="419"/>
        </w:trPr>
        <w:tc>
          <w:tcPr>
            <w:tcW w:w="353" w:type="pct"/>
            <w:vMerge/>
            <w:shd w:val="clear" w:color="auto" w:fill="auto"/>
            <w:vAlign w:val="center"/>
          </w:tcPr>
          <w:p w14:paraId="46DE3BDB" w14:textId="77777777" w:rsidR="002D1636" w:rsidRPr="004D16A6" w:rsidRDefault="002D1636" w:rsidP="00783B8C">
            <w:pPr>
              <w:spacing w:before="60" w:after="60"/>
              <w:jc w:val="center"/>
              <w:rPr>
                <w:b/>
                <w:bCs/>
                <w:color w:val="000000" w:themeColor="text1"/>
                <w:sz w:val="26"/>
                <w:szCs w:val="26"/>
              </w:rPr>
            </w:pPr>
          </w:p>
        </w:tc>
        <w:tc>
          <w:tcPr>
            <w:tcW w:w="677" w:type="pct"/>
            <w:vMerge/>
            <w:shd w:val="clear" w:color="auto" w:fill="auto"/>
            <w:vAlign w:val="center"/>
          </w:tcPr>
          <w:p w14:paraId="56AB2303" w14:textId="77777777" w:rsidR="002D1636" w:rsidRPr="004D16A6" w:rsidRDefault="002D1636" w:rsidP="00783B8C">
            <w:pPr>
              <w:spacing w:before="60" w:after="60"/>
              <w:jc w:val="center"/>
              <w:rPr>
                <w:b/>
                <w:bCs/>
                <w:color w:val="000000" w:themeColor="text1"/>
                <w:sz w:val="26"/>
                <w:szCs w:val="26"/>
              </w:rPr>
            </w:pPr>
          </w:p>
        </w:tc>
        <w:tc>
          <w:tcPr>
            <w:tcW w:w="303" w:type="pct"/>
            <w:vMerge/>
            <w:shd w:val="clear" w:color="auto" w:fill="auto"/>
            <w:vAlign w:val="center"/>
          </w:tcPr>
          <w:p w14:paraId="7E6B1DDA" w14:textId="77777777" w:rsidR="002D1636" w:rsidRPr="004D16A6" w:rsidRDefault="002D1636" w:rsidP="00783B8C">
            <w:pPr>
              <w:spacing w:before="60" w:after="60"/>
              <w:jc w:val="center"/>
              <w:rPr>
                <w:b/>
                <w:bCs/>
                <w:color w:val="000000" w:themeColor="text1"/>
                <w:sz w:val="26"/>
                <w:szCs w:val="26"/>
              </w:rPr>
            </w:pPr>
          </w:p>
        </w:tc>
        <w:tc>
          <w:tcPr>
            <w:tcW w:w="310" w:type="pct"/>
            <w:vMerge/>
            <w:shd w:val="clear" w:color="auto" w:fill="auto"/>
            <w:vAlign w:val="center"/>
          </w:tcPr>
          <w:p w14:paraId="6E652662" w14:textId="77777777" w:rsidR="002D1636" w:rsidRPr="004D16A6" w:rsidRDefault="002D1636" w:rsidP="00783B8C">
            <w:pPr>
              <w:spacing w:before="60" w:after="60"/>
              <w:jc w:val="center"/>
              <w:rPr>
                <w:b/>
                <w:bCs/>
                <w:color w:val="000000" w:themeColor="text1"/>
                <w:sz w:val="26"/>
                <w:szCs w:val="26"/>
              </w:rPr>
            </w:pPr>
          </w:p>
        </w:tc>
        <w:tc>
          <w:tcPr>
            <w:tcW w:w="321" w:type="pct"/>
            <w:vMerge/>
            <w:shd w:val="clear" w:color="auto" w:fill="auto"/>
            <w:vAlign w:val="center"/>
          </w:tcPr>
          <w:p w14:paraId="397E76E9" w14:textId="77777777" w:rsidR="002D1636" w:rsidRPr="004D16A6" w:rsidRDefault="002D1636" w:rsidP="00783B8C">
            <w:pPr>
              <w:spacing w:before="60" w:after="60"/>
              <w:jc w:val="center"/>
              <w:rPr>
                <w:b/>
                <w:bCs/>
                <w:color w:val="000000" w:themeColor="text1"/>
                <w:sz w:val="26"/>
                <w:szCs w:val="26"/>
              </w:rPr>
            </w:pPr>
          </w:p>
        </w:tc>
        <w:tc>
          <w:tcPr>
            <w:tcW w:w="203" w:type="pct"/>
            <w:vAlign w:val="center"/>
          </w:tcPr>
          <w:p w14:paraId="43A4A57B"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Đã lĩnh</w:t>
            </w:r>
          </w:p>
        </w:tc>
        <w:tc>
          <w:tcPr>
            <w:tcW w:w="203" w:type="pct"/>
            <w:vAlign w:val="center"/>
          </w:tcPr>
          <w:p w14:paraId="1E6D3B8C"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Tiêu thụ</w:t>
            </w:r>
          </w:p>
        </w:tc>
        <w:tc>
          <w:tcPr>
            <w:tcW w:w="203" w:type="pct"/>
            <w:vAlign w:val="center"/>
          </w:tcPr>
          <w:p w14:paraId="5F9237DC" w14:textId="77777777" w:rsidR="002D1636" w:rsidRPr="004D16A6" w:rsidRDefault="002D1636" w:rsidP="00783B8C">
            <w:pPr>
              <w:spacing w:before="60" w:after="60"/>
              <w:jc w:val="center"/>
              <w:rPr>
                <w:b/>
                <w:bCs/>
                <w:color w:val="000000" w:themeColor="text1"/>
                <w:sz w:val="26"/>
                <w:szCs w:val="26"/>
              </w:rPr>
            </w:pPr>
            <w:r w:rsidRPr="004D16A6">
              <w:rPr>
                <w:b/>
                <w:bCs/>
                <w:color w:val="000000" w:themeColor="text1"/>
                <w:sz w:val="26"/>
                <w:szCs w:val="26"/>
              </w:rPr>
              <w:t>Còn lại</w:t>
            </w:r>
          </w:p>
        </w:tc>
        <w:tc>
          <w:tcPr>
            <w:tcW w:w="583" w:type="pct"/>
            <w:vMerge/>
            <w:shd w:val="clear" w:color="auto" w:fill="auto"/>
            <w:vAlign w:val="center"/>
          </w:tcPr>
          <w:p w14:paraId="0775D023" w14:textId="77777777" w:rsidR="002D1636" w:rsidRPr="004D16A6" w:rsidRDefault="002D1636" w:rsidP="00783B8C">
            <w:pPr>
              <w:spacing w:before="60" w:after="60"/>
              <w:jc w:val="center"/>
              <w:rPr>
                <w:b/>
                <w:bCs/>
                <w:color w:val="000000" w:themeColor="text1"/>
                <w:sz w:val="26"/>
                <w:szCs w:val="26"/>
              </w:rPr>
            </w:pPr>
          </w:p>
        </w:tc>
        <w:tc>
          <w:tcPr>
            <w:tcW w:w="538" w:type="pct"/>
            <w:vMerge/>
            <w:shd w:val="clear" w:color="auto" w:fill="auto"/>
            <w:vAlign w:val="center"/>
          </w:tcPr>
          <w:p w14:paraId="4DBE80B1" w14:textId="77777777" w:rsidR="002D1636" w:rsidRPr="004D16A6" w:rsidRDefault="002D1636" w:rsidP="00783B8C">
            <w:pPr>
              <w:spacing w:before="60" w:after="60"/>
              <w:jc w:val="center"/>
              <w:rPr>
                <w:b/>
                <w:bCs/>
                <w:color w:val="000000" w:themeColor="text1"/>
                <w:sz w:val="26"/>
                <w:szCs w:val="26"/>
              </w:rPr>
            </w:pPr>
          </w:p>
        </w:tc>
        <w:tc>
          <w:tcPr>
            <w:tcW w:w="577" w:type="pct"/>
            <w:vMerge/>
            <w:shd w:val="clear" w:color="auto" w:fill="auto"/>
            <w:vAlign w:val="center"/>
          </w:tcPr>
          <w:p w14:paraId="205BE610" w14:textId="77777777" w:rsidR="002D1636" w:rsidRPr="004D16A6" w:rsidRDefault="002D1636" w:rsidP="00783B8C">
            <w:pPr>
              <w:spacing w:before="60" w:after="60"/>
              <w:jc w:val="center"/>
              <w:rPr>
                <w:b/>
                <w:bCs/>
                <w:color w:val="000000" w:themeColor="text1"/>
                <w:sz w:val="26"/>
                <w:szCs w:val="26"/>
              </w:rPr>
            </w:pPr>
          </w:p>
        </w:tc>
        <w:tc>
          <w:tcPr>
            <w:tcW w:w="729" w:type="pct"/>
            <w:vMerge/>
            <w:shd w:val="clear" w:color="auto" w:fill="auto"/>
            <w:vAlign w:val="center"/>
          </w:tcPr>
          <w:p w14:paraId="0095AC8A" w14:textId="77777777" w:rsidR="002D1636" w:rsidRPr="004D16A6" w:rsidRDefault="002D1636" w:rsidP="00783B8C">
            <w:pPr>
              <w:spacing w:before="60" w:after="60"/>
              <w:jc w:val="center"/>
              <w:rPr>
                <w:b/>
                <w:bCs/>
                <w:color w:val="000000" w:themeColor="text1"/>
                <w:sz w:val="26"/>
                <w:szCs w:val="26"/>
              </w:rPr>
            </w:pPr>
          </w:p>
        </w:tc>
      </w:tr>
      <w:tr w:rsidR="004D16A6" w:rsidRPr="004D16A6" w14:paraId="764DC226" w14:textId="77777777" w:rsidTr="007B7EFF">
        <w:tc>
          <w:tcPr>
            <w:tcW w:w="353" w:type="pct"/>
            <w:shd w:val="clear" w:color="auto" w:fill="auto"/>
            <w:vAlign w:val="center"/>
          </w:tcPr>
          <w:p w14:paraId="314D7C53"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1</w:t>
            </w:r>
          </w:p>
        </w:tc>
        <w:tc>
          <w:tcPr>
            <w:tcW w:w="677" w:type="pct"/>
            <w:shd w:val="clear" w:color="auto" w:fill="auto"/>
            <w:vAlign w:val="center"/>
          </w:tcPr>
          <w:p w14:paraId="04A749BF"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2</w:t>
            </w:r>
          </w:p>
        </w:tc>
        <w:tc>
          <w:tcPr>
            <w:tcW w:w="303" w:type="pct"/>
            <w:shd w:val="clear" w:color="auto" w:fill="auto"/>
            <w:vAlign w:val="center"/>
          </w:tcPr>
          <w:p w14:paraId="20C4C818"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3</w:t>
            </w:r>
          </w:p>
        </w:tc>
        <w:tc>
          <w:tcPr>
            <w:tcW w:w="310" w:type="pct"/>
            <w:shd w:val="clear" w:color="auto" w:fill="auto"/>
            <w:vAlign w:val="center"/>
          </w:tcPr>
          <w:p w14:paraId="383CF62E"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4</w:t>
            </w:r>
          </w:p>
        </w:tc>
        <w:tc>
          <w:tcPr>
            <w:tcW w:w="321" w:type="pct"/>
            <w:shd w:val="clear" w:color="auto" w:fill="auto"/>
            <w:vAlign w:val="center"/>
          </w:tcPr>
          <w:p w14:paraId="15BD2069"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5</w:t>
            </w:r>
          </w:p>
        </w:tc>
        <w:tc>
          <w:tcPr>
            <w:tcW w:w="203" w:type="pct"/>
            <w:shd w:val="clear" w:color="auto" w:fill="auto"/>
            <w:vAlign w:val="center"/>
          </w:tcPr>
          <w:p w14:paraId="13912846"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6</w:t>
            </w:r>
          </w:p>
        </w:tc>
        <w:tc>
          <w:tcPr>
            <w:tcW w:w="203" w:type="pct"/>
            <w:shd w:val="clear" w:color="auto" w:fill="auto"/>
            <w:vAlign w:val="center"/>
          </w:tcPr>
          <w:p w14:paraId="42C2CDE3"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7</w:t>
            </w:r>
          </w:p>
        </w:tc>
        <w:tc>
          <w:tcPr>
            <w:tcW w:w="203" w:type="pct"/>
            <w:shd w:val="clear" w:color="auto" w:fill="auto"/>
            <w:vAlign w:val="center"/>
          </w:tcPr>
          <w:p w14:paraId="466149BE"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8</w:t>
            </w:r>
          </w:p>
        </w:tc>
        <w:tc>
          <w:tcPr>
            <w:tcW w:w="583" w:type="pct"/>
            <w:shd w:val="clear" w:color="auto" w:fill="auto"/>
            <w:vAlign w:val="center"/>
          </w:tcPr>
          <w:p w14:paraId="1D56D46B"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9</w:t>
            </w:r>
          </w:p>
        </w:tc>
        <w:tc>
          <w:tcPr>
            <w:tcW w:w="538" w:type="pct"/>
            <w:shd w:val="clear" w:color="auto" w:fill="auto"/>
            <w:vAlign w:val="center"/>
          </w:tcPr>
          <w:p w14:paraId="271FD0E8"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10</w:t>
            </w:r>
          </w:p>
        </w:tc>
        <w:tc>
          <w:tcPr>
            <w:tcW w:w="577" w:type="pct"/>
            <w:shd w:val="clear" w:color="auto" w:fill="auto"/>
            <w:vAlign w:val="center"/>
          </w:tcPr>
          <w:p w14:paraId="0A9E2B6D"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11</w:t>
            </w:r>
          </w:p>
        </w:tc>
        <w:tc>
          <w:tcPr>
            <w:tcW w:w="729" w:type="pct"/>
            <w:shd w:val="clear" w:color="auto" w:fill="auto"/>
            <w:vAlign w:val="center"/>
          </w:tcPr>
          <w:p w14:paraId="70F4B196" w14:textId="77777777" w:rsidR="002D1636" w:rsidRPr="00CE2F19" w:rsidRDefault="002D1636" w:rsidP="00783B8C">
            <w:pPr>
              <w:spacing w:before="60" w:after="60"/>
              <w:jc w:val="center"/>
              <w:rPr>
                <w:i/>
                <w:iCs/>
                <w:color w:val="000000" w:themeColor="text1"/>
                <w:sz w:val="26"/>
                <w:szCs w:val="26"/>
              </w:rPr>
            </w:pPr>
            <w:r w:rsidRPr="00CE2F19">
              <w:rPr>
                <w:i/>
                <w:iCs/>
                <w:color w:val="000000" w:themeColor="text1"/>
                <w:sz w:val="26"/>
                <w:szCs w:val="26"/>
              </w:rPr>
              <w:t>12</w:t>
            </w:r>
          </w:p>
        </w:tc>
      </w:tr>
      <w:tr w:rsidR="004D16A6" w:rsidRPr="004D16A6" w14:paraId="484DF421" w14:textId="77777777" w:rsidTr="007B7EFF">
        <w:tc>
          <w:tcPr>
            <w:tcW w:w="353" w:type="pct"/>
            <w:shd w:val="clear" w:color="auto" w:fill="auto"/>
            <w:vAlign w:val="center"/>
          </w:tcPr>
          <w:p w14:paraId="201E12FC" w14:textId="77777777" w:rsidR="002D1636" w:rsidRPr="004D16A6" w:rsidRDefault="002D1636" w:rsidP="00783B8C">
            <w:pPr>
              <w:spacing w:before="60" w:after="60"/>
              <w:jc w:val="center"/>
              <w:rPr>
                <w:color w:val="000000" w:themeColor="text1"/>
                <w:sz w:val="26"/>
                <w:szCs w:val="26"/>
              </w:rPr>
            </w:pPr>
          </w:p>
        </w:tc>
        <w:tc>
          <w:tcPr>
            <w:tcW w:w="677" w:type="pct"/>
            <w:shd w:val="clear" w:color="auto" w:fill="auto"/>
            <w:vAlign w:val="center"/>
          </w:tcPr>
          <w:p w14:paraId="3CCB05AB" w14:textId="77777777" w:rsidR="002D1636" w:rsidRPr="004D16A6" w:rsidRDefault="002D1636" w:rsidP="00783B8C">
            <w:pPr>
              <w:spacing w:before="60" w:after="60"/>
              <w:jc w:val="center"/>
              <w:rPr>
                <w:color w:val="000000" w:themeColor="text1"/>
                <w:sz w:val="26"/>
                <w:szCs w:val="26"/>
              </w:rPr>
            </w:pPr>
          </w:p>
        </w:tc>
        <w:tc>
          <w:tcPr>
            <w:tcW w:w="303" w:type="pct"/>
            <w:shd w:val="clear" w:color="auto" w:fill="auto"/>
            <w:vAlign w:val="center"/>
          </w:tcPr>
          <w:p w14:paraId="53A54CD5" w14:textId="77777777" w:rsidR="002D1636" w:rsidRPr="004D16A6" w:rsidRDefault="002D1636" w:rsidP="00783B8C">
            <w:pPr>
              <w:spacing w:before="60" w:after="60"/>
              <w:jc w:val="center"/>
              <w:rPr>
                <w:color w:val="000000" w:themeColor="text1"/>
                <w:sz w:val="26"/>
                <w:szCs w:val="26"/>
              </w:rPr>
            </w:pPr>
          </w:p>
        </w:tc>
        <w:tc>
          <w:tcPr>
            <w:tcW w:w="310" w:type="pct"/>
            <w:shd w:val="clear" w:color="auto" w:fill="auto"/>
            <w:vAlign w:val="center"/>
          </w:tcPr>
          <w:p w14:paraId="07816DCF" w14:textId="77777777" w:rsidR="002D1636" w:rsidRPr="004D16A6" w:rsidRDefault="002D1636" w:rsidP="00783B8C">
            <w:pPr>
              <w:spacing w:before="60" w:after="60"/>
              <w:jc w:val="center"/>
              <w:rPr>
                <w:color w:val="000000" w:themeColor="text1"/>
                <w:sz w:val="26"/>
                <w:szCs w:val="26"/>
              </w:rPr>
            </w:pPr>
          </w:p>
        </w:tc>
        <w:tc>
          <w:tcPr>
            <w:tcW w:w="321" w:type="pct"/>
            <w:shd w:val="clear" w:color="auto" w:fill="auto"/>
            <w:vAlign w:val="center"/>
          </w:tcPr>
          <w:p w14:paraId="0B5E5D4B"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3E2DB779"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7AE483C1"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2B9F8B69" w14:textId="77777777" w:rsidR="002D1636" w:rsidRPr="004D16A6" w:rsidRDefault="002D1636" w:rsidP="00783B8C">
            <w:pPr>
              <w:spacing w:before="60" w:after="60"/>
              <w:jc w:val="center"/>
              <w:rPr>
                <w:color w:val="000000" w:themeColor="text1"/>
                <w:sz w:val="26"/>
                <w:szCs w:val="26"/>
              </w:rPr>
            </w:pPr>
          </w:p>
        </w:tc>
        <w:tc>
          <w:tcPr>
            <w:tcW w:w="583" w:type="pct"/>
            <w:shd w:val="clear" w:color="auto" w:fill="auto"/>
            <w:vAlign w:val="center"/>
          </w:tcPr>
          <w:p w14:paraId="22B3FE35" w14:textId="77777777" w:rsidR="002D1636" w:rsidRPr="004D16A6" w:rsidRDefault="002D1636" w:rsidP="00783B8C">
            <w:pPr>
              <w:spacing w:before="60" w:after="60"/>
              <w:jc w:val="center"/>
              <w:rPr>
                <w:color w:val="000000" w:themeColor="text1"/>
                <w:sz w:val="26"/>
                <w:szCs w:val="26"/>
              </w:rPr>
            </w:pPr>
          </w:p>
        </w:tc>
        <w:tc>
          <w:tcPr>
            <w:tcW w:w="538" w:type="pct"/>
            <w:shd w:val="clear" w:color="auto" w:fill="auto"/>
            <w:vAlign w:val="center"/>
          </w:tcPr>
          <w:p w14:paraId="6E2C0088" w14:textId="77777777" w:rsidR="002D1636" w:rsidRPr="004D16A6" w:rsidRDefault="002D1636" w:rsidP="00783B8C">
            <w:pPr>
              <w:spacing w:before="60" w:after="60"/>
              <w:jc w:val="center"/>
              <w:rPr>
                <w:color w:val="000000" w:themeColor="text1"/>
                <w:sz w:val="26"/>
                <w:szCs w:val="26"/>
              </w:rPr>
            </w:pPr>
          </w:p>
        </w:tc>
        <w:tc>
          <w:tcPr>
            <w:tcW w:w="577" w:type="pct"/>
            <w:shd w:val="clear" w:color="auto" w:fill="auto"/>
            <w:vAlign w:val="center"/>
          </w:tcPr>
          <w:p w14:paraId="291D53F9" w14:textId="77777777" w:rsidR="002D1636" w:rsidRPr="004D16A6" w:rsidRDefault="002D1636" w:rsidP="00783B8C">
            <w:pPr>
              <w:spacing w:before="60" w:after="60"/>
              <w:jc w:val="center"/>
              <w:rPr>
                <w:color w:val="000000" w:themeColor="text1"/>
                <w:sz w:val="26"/>
                <w:szCs w:val="26"/>
              </w:rPr>
            </w:pPr>
          </w:p>
        </w:tc>
        <w:tc>
          <w:tcPr>
            <w:tcW w:w="729" w:type="pct"/>
            <w:shd w:val="clear" w:color="auto" w:fill="auto"/>
            <w:vAlign w:val="center"/>
          </w:tcPr>
          <w:p w14:paraId="652B46F4" w14:textId="77777777" w:rsidR="002D1636" w:rsidRPr="004D16A6" w:rsidRDefault="002D1636" w:rsidP="00783B8C">
            <w:pPr>
              <w:spacing w:before="60" w:after="60"/>
              <w:jc w:val="center"/>
              <w:rPr>
                <w:color w:val="000000" w:themeColor="text1"/>
                <w:sz w:val="26"/>
                <w:szCs w:val="26"/>
              </w:rPr>
            </w:pPr>
          </w:p>
        </w:tc>
      </w:tr>
      <w:tr w:rsidR="004D16A6" w:rsidRPr="004D16A6" w14:paraId="4EB1019B" w14:textId="77777777" w:rsidTr="007B7EFF">
        <w:tc>
          <w:tcPr>
            <w:tcW w:w="353" w:type="pct"/>
            <w:shd w:val="clear" w:color="auto" w:fill="auto"/>
            <w:vAlign w:val="center"/>
          </w:tcPr>
          <w:p w14:paraId="719B68A2" w14:textId="77777777" w:rsidR="002D1636" w:rsidRPr="004D16A6" w:rsidRDefault="002D1636" w:rsidP="00783B8C">
            <w:pPr>
              <w:spacing w:before="60" w:after="60"/>
              <w:jc w:val="center"/>
              <w:rPr>
                <w:color w:val="000000" w:themeColor="text1"/>
                <w:sz w:val="26"/>
                <w:szCs w:val="26"/>
              </w:rPr>
            </w:pPr>
          </w:p>
        </w:tc>
        <w:tc>
          <w:tcPr>
            <w:tcW w:w="677" w:type="pct"/>
            <w:shd w:val="clear" w:color="auto" w:fill="auto"/>
            <w:vAlign w:val="center"/>
          </w:tcPr>
          <w:p w14:paraId="7209F61A" w14:textId="77777777" w:rsidR="002D1636" w:rsidRPr="004D16A6" w:rsidRDefault="002D1636" w:rsidP="00783B8C">
            <w:pPr>
              <w:spacing w:before="60" w:after="60"/>
              <w:jc w:val="center"/>
              <w:rPr>
                <w:color w:val="000000" w:themeColor="text1"/>
                <w:sz w:val="26"/>
                <w:szCs w:val="26"/>
              </w:rPr>
            </w:pPr>
          </w:p>
        </w:tc>
        <w:tc>
          <w:tcPr>
            <w:tcW w:w="303" w:type="pct"/>
            <w:shd w:val="clear" w:color="auto" w:fill="auto"/>
            <w:vAlign w:val="center"/>
          </w:tcPr>
          <w:p w14:paraId="033328FA" w14:textId="77777777" w:rsidR="002D1636" w:rsidRPr="004D16A6" w:rsidRDefault="002D1636" w:rsidP="00783B8C">
            <w:pPr>
              <w:spacing w:before="60" w:after="60"/>
              <w:jc w:val="center"/>
              <w:rPr>
                <w:color w:val="000000" w:themeColor="text1"/>
                <w:sz w:val="26"/>
                <w:szCs w:val="26"/>
              </w:rPr>
            </w:pPr>
          </w:p>
        </w:tc>
        <w:tc>
          <w:tcPr>
            <w:tcW w:w="310" w:type="pct"/>
            <w:shd w:val="clear" w:color="auto" w:fill="auto"/>
            <w:vAlign w:val="center"/>
          </w:tcPr>
          <w:p w14:paraId="5CB7B717" w14:textId="77777777" w:rsidR="002D1636" w:rsidRPr="004D16A6" w:rsidRDefault="002D1636" w:rsidP="00783B8C">
            <w:pPr>
              <w:spacing w:before="60" w:after="60"/>
              <w:jc w:val="center"/>
              <w:rPr>
                <w:color w:val="000000" w:themeColor="text1"/>
                <w:sz w:val="26"/>
                <w:szCs w:val="26"/>
              </w:rPr>
            </w:pPr>
          </w:p>
        </w:tc>
        <w:tc>
          <w:tcPr>
            <w:tcW w:w="321" w:type="pct"/>
            <w:shd w:val="clear" w:color="auto" w:fill="auto"/>
            <w:vAlign w:val="center"/>
          </w:tcPr>
          <w:p w14:paraId="0EF7D703"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5500368D"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04399C5D"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313046CC" w14:textId="77777777" w:rsidR="002D1636" w:rsidRPr="004D16A6" w:rsidRDefault="002D1636" w:rsidP="00783B8C">
            <w:pPr>
              <w:spacing w:before="60" w:after="60"/>
              <w:jc w:val="center"/>
              <w:rPr>
                <w:color w:val="000000" w:themeColor="text1"/>
                <w:sz w:val="26"/>
                <w:szCs w:val="26"/>
              </w:rPr>
            </w:pPr>
          </w:p>
        </w:tc>
        <w:tc>
          <w:tcPr>
            <w:tcW w:w="583" w:type="pct"/>
            <w:shd w:val="clear" w:color="auto" w:fill="auto"/>
            <w:vAlign w:val="center"/>
          </w:tcPr>
          <w:p w14:paraId="2418BDA1" w14:textId="77777777" w:rsidR="002D1636" w:rsidRPr="004D16A6" w:rsidRDefault="002D1636" w:rsidP="00783B8C">
            <w:pPr>
              <w:spacing w:before="60" w:after="60"/>
              <w:jc w:val="center"/>
              <w:rPr>
                <w:color w:val="000000" w:themeColor="text1"/>
                <w:sz w:val="26"/>
                <w:szCs w:val="26"/>
              </w:rPr>
            </w:pPr>
          </w:p>
        </w:tc>
        <w:tc>
          <w:tcPr>
            <w:tcW w:w="538" w:type="pct"/>
            <w:shd w:val="clear" w:color="auto" w:fill="auto"/>
            <w:vAlign w:val="center"/>
          </w:tcPr>
          <w:p w14:paraId="642F81D5" w14:textId="77777777" w:rsidR="002D1636" w:rsidRPr="004D16A6" w:rsidRDefault="002D1636" w:rsidP="00783B8C">
            <w:pPr>
              <w:spacing w:before="60" w:after="60"/>
              <w:jc w:val="center"/>
              <w:rPr>
                <w:color w:val="000000" w:themeColor="text1"/>
                <w:sz w:val="26"/>
                <w:szCs w:val="26"/>
              </w:rPr>
            </w:pPr>
          </w:p>
        </w:tc>
        <w:tc>
          <w:tcPr>
            <w:tcW w:w="577" w:type="pct"/>
            <w:shd w:val="clear" w:color="auto" w:fill="auto"/>
            <w:vAlign w:val="center"/>
          </w:tcPr>
          <w:p w14:paraId="0D94B900" w14:textId="77777777" w:rsidR="002D1636" w:rsidRPr="004D16A6" w:rsidRDefault="002D1636" w:rsidP="00783B8C">
            <w:pPr>
              <w:spacing w:before="60" w:after="60"/>
              <w:jc w:val="center"/>
              <w:rPr>
                <w:color w:val="000000" w:themeColor="text1"/>
                <w:sz w:val="26"/>
                <w:szCs w:val="26"/>
              </w:rPr>
            </w:pPr>
          </w:p>
        </w:tc>
        <w:tc>
          <w:tcPr>
            <w:tcW w:w="729" w:type="pct"/>
            <w:shd w:val="clear" w:color="auto" w:fill="auto"/>
            <w:vAlign w:val="center"/>
          </w:tcPr>
          <w:p w14:paraId="1D89E8B4" w14:textId="77777777" w:rsidR="002D1636" w:rsidRPr="004D16A6" w:rsidRDefault="002D1636" w:rsidP="00783B8C">
            <w:pPr>
              <w:spacing w:before="60" w:after="60"/>
              <w:jc w:val="center"/>
              <w:rPr>
                <w:color w:val="000000" w:themeColor="text1"/>
                <w:sz w:val="26"/>
                <w:szCs w:val="26"/>
              </w:rPr>
            </w:pPr>
          </w:p>
        </w:tc>
      </w:tr>
      <w:tr w:rsidR="004D16A6" w:rsidRPr="004D16A6" w14:paraId="4148226E" w14:textId="77777777" w:rsidTr="007B7EFF">
        <w:tc>
          <w:tcPr>
            <w:tcW w:w="353" w:type="pct"/>
            <w:shd w:val="clear" w:color="auto" w:fill="auto"/>
            <w:vAlign w:val="center"/>
          </w:tcPr>
          <w:p w14:paraId="77976455" w14:textId="77777777" w:rsidR="002D1636" w:rsidRPr="004D16A6" w:rsidRDefault="002D1636" w:rsidP="00783B8C">
            <w:pPr>
              <w:spacing w:before="60" w:after="60"/>
              <w:jc w:val="center"/>
              <w:rPr>
                <w:color w:val="000000" w:themeColor="text1"/>
                <w:sz w:val="26"/>
                <w:szCs w:val="26"/>
              </w:rPr>
            </w:pPr>
          </w:p>
        </w:tc>
        <w:tc>
          <w:tcPr>
            <w:tcW w:w="677" w:type="pct"/>
            <w:shd w:val="clear" w:color="auto" w:fill="auto"/>
            <w:vAlign w:val="center"/>
          </w:tcPr>
          <w:p w14:paraId="05F10698" w14:textId="77777777" w:rsidR="002D1636" w:rsidRPr="004D16A6" w:rsidRDefault="002D1636" w:rsidP="00783B8C">
            <w:pPr>
              <w:spacing w:before="60" w:after="60"/>
              <w:jc w:val="center"/>
              <w:rPr>
                <w:color w:val="000000" w:themeColor="text1"/>
                <w:sz w:val="26"/>
                <w:szCs w:val="26"/>
              </w:rPr>
            </w:pPr>
          </w:p>
        </w:tc>
        <w:tc>
          <w:tcPr>
            <w:tcW w:w="303" w:type="pct"/>
            <w:shd w:val="clear" w:color="auto" w:fill="auto"/>
            <w:vAlign w:val="center"/>
          </w:tcPr>
          <w:p w14:paraId="0A96B67C" w14:textId="77777777" w:rsidR="002D1636" w:rsidRPr="004D16A6" w:rsidRDefault="002D1636" w:rsidP="00783B8C">
            <w:pPr>
              <w:spacing w:before="60" w:after="60"/>
              <w:jc w:val="center"/>
              <w:rPr>
                <w:color w:val="000000" w:themeColor="text1"/>
                <w:sz w:val="26"/>
                <w:szCs w:val="26"/>
              </w:rPr>
            </w:pPr>
          </w:p>
        </w:tc>
        <w:tc>
          <w:tcPr>
            <w:tcW w:w="310" w:type="pct"/>
            <w:shd w:val="clear" w:color="auto" w:fill="auto"/>
            <w:vAlign w:val="center"/>
          </w:tcPr>
          <w:p w14:paraId="52E36E8A" w14:textId="77777777" w:rsidR="002D1636" w:rsidRPr="004D16A6" w:rsidRDefault="002D1636" w:rsidP="00783B8C">
            <w:pPr>
              <w:spacing w:before="60" w:after="60"/>
              <w:jc w:val="center"/>
              <w:rPr>
                <w:color w:val="000000" w:themeColor="text1"/>
                <w:sz w:val="26"/>
                <w:szCs w:val="26"/>
              </w:rPr>
            </w:pPr>
          </w:p>
        </w:tc>
        <w:tc>
          <w:tcPr>
            <w:tcW w:w="321" w:type="pct"/>
            <w:shd w:val="clear" w:color="auto" w:fill="auto"/>
            <w:vAlign w:val="center"/>
          </w:tcPr>
          <w:p w14:paraId="7A148683"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00793C64"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460E71EA" w14:textId="77777777" w:rsidR="002D1636" w:rsidRPr="004D16A6" w:rsidRDefault="002D1636" w:rsidP="00783B8C">
            <w:pPr>
              <w:spacing w:before="60" w:after="60"/>
              <w:jc w:val="center"/>
              <w:rPr>
                <w:color w:val="000000" w:themeColor="text1"/>
                <w:sz w:val="26"/>
                <w:szCs w:val="26"/>
              </w:rPr>
            </w:pPr>
          </w:p>
        </w:tc>
        <w:tc>
          <w:tcPr>
            <w:tcW w:w="203" w:type="pct"/>
            <w:shd w:val="clear" w:color="auto" w:fill="FFFFFF" w:themeFill="background1"/>
          </w:tcPr>
          <w:p w14:paraId="3334F095" w14:textId="77777777" w:rsidR="002D1636" w:rsidRPr="004D16A6" w:rsidRDefault="002D1636" w:rsidP="00783B8C">
            <w:pPr>
              <w:spacing w:before="60" w:after="60"/>
              <w:jc w:val="center"/>
              <w:rPr>
                <w:color w:val="000000" w:themeColor="text1"/>
                <w:sz w:val="26"/>
                <w:szCs w:val="26"/>
              </w:rPr>
            </w:pPr>
          </w:p>
        </w:tc>
        <w:tc>
          <w:tcPr>
            <w:tcW w:w="583" w:type="pct"/>
            <w:shd w:val="clear" w:color="auto" w:fill="auto"/>
            <w:vAlign w:val="center"/>
          </w:tcPr>
          <w:p w14:paraId="10FE4984" w14:textId="77777777" w:rsidR="002D1636" w:rsidRPr="004D16A6" w:rsidRDefault="002D1636" w:rsidP="00783B8C">
            <w:pPr>
              <w:spacing w:before="60" w:after="60"/>
              <w:jc w:val="center"/>
              <w:rPr>
                <w:color w:val="000000" w:themeColor="text1"/>
                <w:sz w:val="26"/>
                <w:szCs w:val="26"/>
              </w:rPr>
            </w:pPr>
          </w:p>
        </w:tc>
        <w:tc>
          <w:tcPr>
            <w:tcW w:w="538" w:type="pct"/>
            <w:shd w:val="clear" w:color="auto" w:fill="auto"/>
            <w:vAlign w:val="center"/>
          </w:tcPr>
          <w:p w14:paraId="06570813" w14:textId="77777777" w:rsidR="002D1636" w:rsidRPr="004D16A6" w:rsidRDefault="002D1636" w:rsidP="00783B8C">
            <w:pPr>
              <w:spacing w:before="60" w:after="60"/>
              <w:jc w:val="center"/>
              <w:rPr>
                <w:color w:val="000000" w:themeColor="text1"/>
                <w:sz w:val="26"/>
                <w:szCs w:val="26"/>
              </w:rPr>
            </w:pPr>
          </w:p>
        </w:tc>
        <w:tc>
          <w:tcPr>
            <w:tcW w:w="577" w:type="pct"/>
            <w:shd w:val="clear" w:color="auto" w:fill="auto"/>
            <w:vAlign w:val="center"/>
          </w:tcPr>
          <w:p w14:paraId="53DD8071" w14:textId="77777777" w:rsidR="002D1636" w:rsidRPr="004D16A6" w:rsidRDefault="002D1636" w:rsidP="00783B8C">
            <w:pPr>
              <w:spacing w:before="60" w:after="60"/>
              <w:jc w:val="center"/>
              <w:rPr>
                <w:color w:val="000000" w:themeColor="text1"/>
                <w:sz w:val="26"/>
                <w:szCs w:val="26"/>
              </w:rPr>
            </w:pPr>
          </w:p>
        </w:tc>
        <w:tc>
          <w:tcPr>
            <w:tcW w:w="729" w:type="pct"/>
            <w:shd w:val="clear" w:color="auto" w:fill="auto"/>
            <w:vAlign w:val="center"/>
          </w:tcPr>
          <w:p w14:paraId="73954A16" w14:textId="77777777" w:rsidR="002D1636" w:rsidRPr="004D16A6" w:rsidRDefault="002D1636" w:rsidP="00783B8C">
            <w:pPr>
              <w:spacing w:before="60" w:after="60"/>
              <w:jc w:val="center"/>
              <w:rPr>
                <w:color w:val="000000" w:themeColor="text1"/>
                <w:sz w:val="26"/>
                <w:szCs w:val="26"/>
              </w:rPr>
            </w:pPr>
          </w:p>
        </w:tc>
      </w:tr>
    </w:tbl>
    <w:p w14:paraId="53B9EF46" w14:textId="77777777" w:rsidR="002D1636" w:rsidRPr="004D16A6" w:rsidRDefault="002D1636" w:rsidP="002D1636">
      <w:pPr>
        <w:spacing w:before="120"/>
        <w:jc w:val="center"/>
        <w:rPr>
          <w:bCs/>
          <w:color w:val="000000" w:themeColor="text1"/>
          <w:sz w:val="26"/>
          <w:szCs w:val="26"/>
        </w:rPr>
      </w:pPr>
    </w:p>
    <w:p w14:paraId="1F1D2D31" w14:textId="77777777" w:rsidR="002D1636" w:rsidRPr="0051024F" w:rsidRDefault="002D1636" w:rsidP="00FB04AD">
      <w:pPr>
        <w:pStyle w:val="Footer"/>
        <w:spacing w:before="60" w:after="60"/>
        <w:rPr>
          <w:rFonts w:ascii="Times New Roman" w:hAnsi="Times New Roman" w:cs="Times New Roman"/>
          <w:b/>
          <w:i/>
          <w:color w:val="000000" w:themeColor="text1"/>
          <w:sz w:val="24"/>
          <w:szCs w:val="24"/>
        </w:rPr>
      </w:pPr>
      <w:r w:rsidRPr="0051024F">
        <w:rPr>
          <w:rFonts w:ascii="Times New Roman" w:hAnsi="Times New Roman" w:cs="Times New Roman"/>
          <w:b/>
          <w:i/>
          <w:color w:val="000000" w:themeColor="text1"/>
          <w:sz w:val="24"/>
          <w:szCs w:val="24"/>
          <w:lang w:val="vi-VN"/>
        </w:rPr>
        <w:t>Ghi chú:</w:t>
      </w:r>
    </w:p>
    <w:p w14:paraId="69E84D10" w14:textId="77777777" w:rsidR="0073690F" w:rsidRPr="0051024F" w:rsidRDefault="0073690F" w:rsidP="0073690F">
      <w:pPr>
        <w:pStyle w:val="Footer"/>
        <w:rPr>
          <w:rFonts w:ascii="Times New Roman" w:hAnsi="Times New Roman" w:cs="Times New Roman"/>
          <w:color w:val="000000" w:themeColor="text1"/>
          <w:sz w:val="24"/>
          <w:szCs w:val="24"/>
        </w:rPr>
      </w:pPr>
      <w:r w:rsidRPr="0051024F">
        <w:rPr>
          <w:rFonts w:ascii="Times New Roman" w:hAnsi="Times New Roman" w:cs="Times New Roman"/>
          <w:color w:val="000000" w:themeColor="text1"/>
          <w:sz w:val="24"/>
          <w:szCs w:val="24"/>
        </w:rPr>
        <w:t>(1) Tên đơn vị cấp trên trực tiếp quản lý;</w:t>
      </w:r>
    </w:p>
    <w:p w14:paraId="0FE14AB6" w14:textId="77777777" w:rsidR="0073690F" w:rsidRPr="0051024F" w:rsidRDefault="0073690F" w:rsidP="0073690F">
      <w:pPr>
        <w:jc w:val="both"/>
        <w:rPr>
          <w:color w:val="000000" w:themeColor="text1"/>
          <w:lang w:val="en-US"/>
        </w:rPr>
      </w:pPr>
      <w:r w:rsidRPr="0051024F">
        <w:rPr>
          <w:color w:val="000000" w:themeColor="text1"/>
        </w:rPr>
        <w:t>(2) Tên đơn vị trực tiếp quản lý, sử dụng</w:t>
      </w:r>
      <w:r w:rsidRPr="0051024F">
        <w:rPr>
          <w:color w:val="000000" w:themeColor="text1"/>
          <w:lang w:val="en-US"/>
        </w:rPr>
        <w:t>;</w:t>
      </w:r>
    </w:p>
    <w:p w14:paraId="50FBF12C" w14:textId="77777777" w:rsidR="0073690F" w:rsidRPr="0051024F" w:rsidRDefault="0073690F" w:rsidP="0073690F">
      <w:pPr>
        <w:jc w:val="both"/>
        <w:rPr>
          <w:b/>
          <w:color w:val="000000" w:themeColor="text1"/>
          <w:lang w:val="en-US"/>
        </w:rPr>
      </w:pPr>
      <w:r w:rsidRPr="0051024F">
        <w:rPr>
          <w:color w:val="000000" w:themeColor="text1"/>
        </w:rPr>
        <w:t>(3) Tên p</w:t>
      </w:r>
      <w:r w:rsidRPr="0051024F">
        <w:rPr>
          <w:bCs/>
          <w:color w:val="000000" w:themeColor="text1"/>
        </w:rPr>
        <w:t xml:space="preserve">hương tiện chữa cháy, cứu nạn, cứu hộ cơ giới: </w:t>
      </w:r>
      <w:r w:rsidRPr="0051024F">
        <w:rPr>
          <w:color w:val="000000" w:themeColor="text1"/>
        </w:rPr>
        <w:t xml:space="preserve">ghi theo tên phương tiện quy định tại </w:t>
      </w:r>
      <w:r w:rsidRPr="0051024F">
        <w:rPr>
          <w:color w:val="000000" w:themeColor="text1"/>
          <w:lang w:val="en-US"/>
        </w:rPr>
        <w:t xml:space="preserve">tiểu mục 1.1 Mục 1 </w:t>
      </w:r>
      <w:r w:rsidRPr="0051024F">
        <w:rPr>
          <w:color w:val="000000" w:themeColor="text1"/>
        </w:rPr>
        <w:t xml:space="preserve">Phụ lục </w:t>
      </w:r>
      <w:r w:rsidRPr="0051024F">
        <w:rPr>
          <w:color w:val="000000" w:themeColor="text1"/>
          <w:lang w:val="en-US"/>
        </w:rPr>
        <w:t>IV</w:t>
      </w:r>
      <w:r w:rsidRPr="0051024F">
        <w:rPr>
          <w:color w:val="000000" w:themeColor="text1"/>
        </w:rPr>
        <w:t xml:space="preserve"> </w:t>
      </w:r>
      <w:r w:rsidRPr="0051024F">
        <w:rPr>
          <w:color w:val="000000" w:themeColor="text1"/>
          <w:lang w:val="en-US"/>
        </w:rPr>
        <w:t xml:space="preserve">kèm theo </w:t>
      </w:r>
      <w:r w:rsidRPr="0051024F">
        <w:rPr>
          <w:color w:val="000000" w:themeColor="text1"/>
        </w:rPr>
        <w:t>Nghị định số</w:t>
      </w:r>
      <w:r w:rsidRPr="0051024F">
        <w:rPr>
          <w:color w:val="000000" w:themeColor="text1"/>
          <w:lang w:val="en-US"/>
        </w:rPr>
        <w:t xml:space="preserve"> 105</w:t>
      </w:r>
      <w:r w:rsidRPr="0051024F">
        <w:rPr>
          <w:color w:val="000000" w:themeColor="text1"/>
        </w:rPr>
        <w:t>/2025/NĐ-CP ngày</w:t>
      </w:r>
      <w:r w:rsidRPr="0051024F">
        <w:rPr>
          <w:color w:val="000000" w:themeColor="text1"/>
          <w:lang w:val="en-US"/>
        </w:rPr>
        <w:t xml:space="preserve"> 15</w:t>
      </w:r>
      <w:r w:rsidRPr="0051024F">
        <w:rPr>
          <w:color w:val="000000" w:themeColor="text1"/>
        </w:rPr>
        <w:t>/</w:t>
      </w:r>
      <w:r w:rsidRPr="0051024F">
        <w:rPr>
          <w:color w:val="000000" w:themeColor="text1"/>
          <w:lang w:val="en-US"/>
        </w:rPr>
        <w:t>5</w:t>
      </w:r>
      <w:r w:rsidRPr="0051024F">
        <w:rPr>
          <w:color w:val="000000" w:themeColor="text1"/>
        </w:rPr>
        <w:t>/2025 của Chính phủ</w:t>
      </w:r>
      <w:r w:rsidRPr="0051024F">
        <w:rPr>
          <w:color w:val="000000" w:themeColor="text1"/>
          <w:lang w:val="en-US"/>
        </w:rPr>
        <w:t>;</w:t>
      </w:r>
    </w:p>
    <w:p w14:paraId="3D5B85B2" w14:textId="1603DAF4" w:rsidR="002D1636" w:rsidRPr="0051024F" w:rsidRDefault="0073690F" w:rsidP="00FB04AD">
      <w:pPr>
        <w:spacing w:before="60" w:after="60"/>
        <w:jc w:val="both"/>
        <w:outlineLvl w:val="0"/>
        <w:rPr>
          <w:color w:val="000000" w:themeColor="text1"/>
          <w:lang w:val="en-US"/>
        </w:rPr>
      </w:pPr>
      <w:r w:rsidRPr="0051024F">
        <w:rPr>
          <w:color w:val="000000" w:themeColor="text1"/>
          <w:lang w:val="en-US"/>
        </w:rPr>
        <w:t xml:space="preserve">- </w:t>
      </w:r>
      <w:r w:rsidR="002D1636" w:rsidRPr="0051024F">
        <w:rPr>
          <w:color w:val="000000" w:themeColor="text1"/>
        </w:rPr>
        <w:t>Sổ này ghi chép hoạt động của từng phương tiện chữa cháy, cứu nạn, cứu hộ cơ giới trong 01 năm (hết 01 năm phải thay sổ mới và lưu giữ sổ cũ phục vụ công tác theo dõi và kiểm tra)</w:t>
      </w:r>
      <w:r w:rsidR="00A70AC2" w:rsidRPr="0051024F">
        <w:rPr>
          <w:color w:val="000000" w:themeColor="text1"/>
          <w:lang w:val="en-US"/>
        </w:rPr>
        <w:t>.</w:t>
      </w:r>
    </w:p>
    <w:p w14:paraId="084CE8E7" w14:textId="66E8DCBE" w:rsidR="002D1636" w:rsidRPr="0051024F" w:rsidRDefault="002D1636" w:rsidP="00FB04AD">
      <w:pPr>
        <w:spacing w:before="60"/>
        <w:jc w:val="both"/>
        <w:rPr>
          <w:color w:val="000000" w:themeColor="text1"/>
        </w:rPr>
      </w:pPr>
      <w:r w:rsidRPr="0051024F">
        <w:rPr>
          <w:color w:val="000000" w:themeColor="text1"/>
        </w:rPr>
        <w:t xml:space="preserve">- Bảng II: </w:t>
      </w:r>
    </w:p>
    <w:p w14:paraId="098F9846" w14:textId="10FA6B08" w:rsidR="002D1636" w:rsidRPr="0051024F" w:rsidRDefault="002D1636" w:rsidP="00FB04AD">
      <w:pPr>
        <w:spacing w:before="60"/>
        <w:jc w:val="both"/>
        <w:rPr>
          <w:color w:val="000000" w:themeColor="text1"/>
        </w:rPr>
      </w:pPr>
      <w:r w:rsidRPr="0051024F">
        <w:rPr>
          <w:color w:val="000000" w:themeColor="text1"/>
        </w:rPr>
        <w:t>+ Cột 2: ghi nội dung hoạt động của p</w:t>
      </w:r>
      <w:r w:rsidRPr="0051024F">
        <w:rPr>
          <w:bCs/>
          <w:color w:val="000000" w:themeColor="text1"/>
        </w:rPr>
        <w:t xml:space="preserve">hương tiện </w:t>
      </w:r>
      <w:r w:rsidRPr="0051024F">
        <w:rPr>
          <w:color w:val="000000" w:themeColor="text1"/>
        </w:rPr>
        <w:t xml:space="preserve">hằng ngày như </w:t>
      </w:r>
      <w:r w:rsidR="00F07937" w:rsidRPr="0051024F">
        <w:rPr>
          <w:color w:val="000000" w:themeColor="text1"/>
          <w:lang w:val="en-US"/>
        </w:rPr>
        <w:t>khởi động</w:t>
      </w:r>
      <w:r w:rsidRPr="0051024F">
        <w:rPr>
          <w:color w:val="000000" w:themeColor="text1"/>
        </w:rPr>
        <w:t xml:space="preserve"> máy</w:t>
      </w:r>
      <w:r w:rsidRPr="0051024F">
        <w:rPr>
          <w:color w:val="000000" w:themeColor="text1"/>
          <w:lang w:val="en-US"/>
        </w:rPr>
        <w:t xml:space="preserve"> hoặc</w:t>
      </w:r>
      <w:r w:rsidRPr="0051024F">
        <w:rPr>
          <w:color w:val="000000" w:themeColor="text1"/>
        </w:rPr>
        <w:t xml:space="preserve"> luyện tập</w:t>
      </w:r>
      <w:r w:rsidRPr="0051024F">
        <w:rPr>
          <w:color w:val="000000" w:themeColor="text1"/>
          <w:lang w:val="en-US"/>
        </w:rPr>
        <w:t>/</w:t>
      </w:r>
      <w:r w:rsidRPr="0051024F">
        <w:rPr>
          <w:color w:val="000000" w:themeColor="text1"/>
        </w:rPr>
        <w:t>tham gia chữa cháy</w:t>
      </w:r>
      <w:r w:rsidRPr="0051024F">
        <w:rPr>
          <w:color w:val="000000" w:themeColor="text1"/>
          <w:lang w:val="en-US"/>
        </w:rPr>
        <w:t>/</w:t>
      </w:r>
      <w:r w:rsidRPr="0051024F">
        <w:rPr>
          <w:color w:val="000000" w:themeColor="text1"/>
        </w:rPr>
        <w:t>cứu nạn, cứu hộ</w:t>
      </w:r>
      <w:r w:rsidRPr="0051024F">
        <w:rPr>
          <w:color w:val="000000" w:themeColor="text1"/>
          <w:lang w:val="en-US"/>
        </w:rPr>
        <w:t>/</w:t>
      </w:r>
      <w:r w:rsidRPr="0051024F">
        <w:rPr>
          <w:color w:val="000000" w:themeColor="text1"/>
        </w:rPr>
        <w:t>sửa chữa,</w:t>
      </w:r>
      <w:r w:rsidRPr="0051024F">
        <w:rPr>
          <w:color w:val="000000" w:themeColor="text1"/>
          <w:lang w:val="en-US"/>
        </w:rPr>
        <w:t xml:space="preserve"> bảo dưỡng định kỳ</w:t>
      </w:r>
      <w:r w:rsidRPr="0051024F">
        <w:rPr>
          <w:color w:val="000000" w:themeColor="text1"/>
        </w:rPr>
        <w:t>;</w:t>
      </w:r>
    </w:p>
    <w:p w14:paraId="69D4E160" w14:textId="0E3E8ED6" w:rsidR="00FB04AD" w:rsidRPr="0051024F" w:rsidRDefault="002D1636" w:rsidP="00FB04AD">
      <w:pPr>
        <w:spacing w:before="60"/>
        <w:jc w:val="both"/>
        <w:rPr>
          <w:color w:val="000000" w:themeColor="text1"/>
          <w:lang w:val="en-US"/>
        </w:rPr>
      </w:pPr>
      <w:r w:rsidRPr="0051024F">
        <w:rPr>
          <w:color w:val="000000" w:themeColor="text1"/>
        </w:rPr>
        <w:t>+ Cột 5: ghi thời gian tiến hành phun hút nước đối với các phương tiện được trang bị bơm chữa cháy;</w:t>
      </w:r>
      <w:r w:rsidRPr="0051024F">
        <w:rPr>
          <w:color w:val="000000" w:themeColor="text1"/>
        </w:rPr>
        <w:tab/>
      </w:r>
    </w:p>
    <w:p w14:paraId="510E59D0" w14:textId="71E8C9BA" w:rsidR="002D1636" w:rsidRPr="0051024F" w:rsidRDefault="002D1636" w:rsidP="00FB04AD">
      <w:pPr>
        <w:spacing w:before="60"/>
        <w:jc w:val="both"/>
        <w:rPr>
          <w:color w:val="000000" w:themeColor="text1"/>
        </w:rPr>
      </w:pPr>
      <w:r w:rsidRPr="0051024F">
        <w:rPr>
          <w:color w:val="000000" w:themeColor="text1"/>
        </w:rPr>
        <w:t>+ Cột 9: ghi tình trạng kỹ thuật của phương tiện chữa cháy, cứu nạn, cứu hộ cơ giới</w:t>
      </w:r>
      <w:r w:rsidRPr="0051024F">
        <w:rPr>
          <w:color w:val="000000" w:themeColor="text1"/>
          <w:lang w:val="en-US"/>
        </w:rPr>
        <w:t>: hoạt động bình thường/hư hỏng ở bộ phận nào</w:t>
      </w:r>
      <w:r w:rsidRPr="0051024F">
        <w:rPr>
          <w:color w:val="000000" w:themeColor="text1"/>
        </w:rPr>
        <w:t>;</w:t>
      </w:r>
    </w:p>
    <w:p w14:paraId="2E986F88" w14:textId="5937CB96" w:rsidR="002D1636" w:rsidRPr="0051024F" w:rsidRDefault="002D1636" w:rsidP="00FB04AD">
      <w:pPr>
        <w:spacing w:before="60"/>
        <w:jc w:val="both"/>
        <w:rPr>
          <w:color w:val="000000" w:themeColor="text1"/>
        </w:rPr>
      </w:pPr>
      <w:r w:rsidRPr="0051024F">
        <w:rPr>
          <w:color w:val="000000" w:themeColor="text1"/>
        </w:rPr>
        <w:t>+ Cột 10, cột 11: ghi nguyên nhân của hư hỏng, sự cố đối với phương tiện chữa cháy, cứu nạn, cứu hộ cơ giới, thời gian bị hư hỏng, sự cố và biện pháp khắc phụ</w:t>
      </w:r>
      <w:r w:rsidRPr="0051024F">
        <w:rPr>
          <w:color w:val="000000" w:themeColor="text1"/>
          <w:lang w:val="en-US"/>
        </w:rPr>
        <w:t>c</w:t>
      </w:r>
      <w:r w:rsidRPr="0051024F">
        <w:rPr>
          <w:color w:val="000000" w:themeColor="text1"/>
        </w:rPr>
        <w:t>;</w:t>
      </w:r>
    </w:p>
    <w:p w14:paraId="559B37E9" w14:textId="15820220" w:rsidR="002D1636" w:rsidRPr="0051024F" w:rsidRDefault="002D1636" w:rsidP="00141CFA">
      <w:pPr>
        <w:spacing w:before="60"/>
        <w:jc w:val="both"/>
        <w:rPr>
          <w:color w:val="000000" w:themeColor="text1"/>
        </w:rPr>
      </w:pPr>
      <w:r w:rsidRPr="0051024F">
        <w:rPr>
          <w:color w:val="000000" w:themeColor="text1"/>
        </w:rPr>
        <w:t>+ Cột 12: hằng ngày chỉ huy đơn vị trực tiếp quản lý phương tiện chữa cháy, cứu nạn, cứu hộ cơ giới ký và ghi rõ họ tên.</w:t>
      </w:r>
      <w:r w:rsidR="00DE77C5" w:rsidRPr="0051024F">
        <w:rPr>
          <w:color w:val="000000" w:themeColor="text1"/>
          <w:lang w:val="en-US"/>
        </w:rPr>
        <w:t>/.</w:t>
      </w:r>
    </w:p>
    <w:p w14:paraId="7C40D5BC" w14:textId="77777777" w:rsidR="003A7D60" w:rsidRPr="00BF5C62" w:rsidRDefault="003A7D60" w:rsidP="003A7D60">
      <w:pPr>
        <w:ind w:left="10080" w:firstLine="720"/>
        <w:jc w:val="both"/>
        <w:rPr>
          <w:b/>
          <w:iCs/>
          <w:sz w:val="28"/>
          <w:szCs w:val="28"/>
          <w:lang w:val="en-US"/>
        </w:rPr>
      </w:pPr>
      <w:r w:rsidRPr="00BF5C62">
        <w:rPr>
          <w:b/>
          <w:iCs/>
          <w:sz w:val="28"/>
          <w:szCs w:val="28"/>
          <w:lang w:val="en-US"/>
        </w:rPr>
        <w:lastRenderedPageBreak/>
        <w:t xml:space="preserve">             </w:t>
      </w:r>
      <w:r w:rsidRPr="00BF5C62">
        <w:rPr>
          <w:b/>
          <w:iCs/>
          <w:sz w:val="28"/>
          <w:szCs w:val="28"/>
        </w:rPr>
        <w:t xml:space="preserve">Mẫu số </w:t>
      </w:r>
      <w:r w:rsidRPr="00BF5C62">
        <w:rPr>
          <w:b/>
          <w:iCs/>
          <w:sz w:val="28"/>
          <w:szCs w:val="28"/>
          <w:lang w:val="en-US"/>
        </w:rPr>
        <w:t>11</w:t>
      </w:r>
    </w:p>
    <w:tbl>
      <w:tblPr>
        <w:tblStyle w:val="TableGrid"/>
        <w:tblW w:w="0" w:type="auto"/>
        <w:tblLook w:val="04A0" w:firstRow="1" w:lastRow="0" w:firstColumn="1" w:lastColumn="0" w:noHBand="0" w:noVBand="1"/>
      </w:tblPr>
      <w:tblGrid>
        <w:gridCol w:w="14560"/>
      </w:tblGrid>
      <w:tr w:rsidR="00BF5C62" w14:paraId="7D7B04A5" w14:textId="77777777" w:rsidTr="00BF5C62">
        <w:tc>
          <w:tcPr>
            <w:tcW w:w="14560" w:type="dxa"/>
          </w:tcPr>
          <w:p w14:paraId="737A725C" w14:textId="77777777" w:rsidR="00BF5C62" w:rsidRDefault="00BF5C62" w:rsidP="00BF5C62">
            <w:pPr>
              <w:jc w:val="both"/>
              <w:rPr>
                <w:b/>
                <w:sz w:val="28"/>
                <w:lang w:val="en-US"/>
              </w:rPr>
            </w:pPr>
            <w:bookmarkStart w:id="17" w:name="_Hlk199232903"/>
            <w:bookmarkEnd w:id="16"/>
          </w:p>
          <w:p w14:paraId="32AB296F" w14:textId="77777777" w:rsidR="003A7D60" w:rsidRPr="004D16A6" w:rsidRDefault="003A7D60" w:rsidP="003A7D60">
            <w:pPr>
              <w:jc w:val="center"/>
              <w:outlineLvl w:val="0"/>
              <w:rPr>
                <w:b/>
                <w:color w:val="000000" w:themeColor="text1"/>
                <w:sz w:val="26"/>
                <w:szCs w:val="26"/>
              </w:rPr>
            </w:pPr>
            <w:r w:rsidRPr="004D16A6">
              <w:rPr>
                <w:b/>
                <w:color w:val="000000" w:themeColor="text1"/>
                <w:sz w:val="26"/>
                <w:szCs w:val="26"/>
              </w:rPr>
              <w:t>CỘNG HÒA XÃ HỘI CHỦ NGHĨA VIỆT NAM</w:t>
            </w:r>
          </w:p>
          <w:p w14:paraId="6B6168F4" w14:textId="77777777" w:rsidR="003A7D60" w:rsidRPr="004D16A6" w:rsidRDefault="003A7D60" w:rsidP="003A7D60">
            <w:pPr>
              <w:jc w:val="center"/>
              <w:outlineLvl w:val="0"/>
              <w:rPr>
                <w:b/>
                <w:color w:val="000000" w:themeColor="text1"/>
                <w:sz w:val="28"/>
                <w:szCs w:val="28"/>
                <w:lang w:val="en-US"/>
              </w:rPr>
            </w:pPr>
            <w:r w:rsidRPr="004D16A6">
              <w:rPr>
                <w:b/>
                <w:color w:val="000000" w:themeColor="text1"/>
                <w:sz w:val="28"/>
                <w:szCs w:val="28"/>
              </w:rPr>
              <w:t>Độc lập - Tự do - Hạnh phúc</w:t>
            </w:r>
          </w:p>
          <w:p w14:paraId="13044C7C" w14:textId="77777777" w:rsidR="003A7D60" w:rsidRPr="004D16A6" w:rsidRDefault="003A7D60" w:rsidP="003A7D60">
            <w:pPr>
              <w:jc w:val="center"/>
              <w:outlineLvl w:val="0"/>
              <w:rPr>
                <w:color w:val="000000" w:themeColor="text1"/>
                <w:sz w:val="26"/>
                <w:szCs w:val="26"/>
              </w:rPr>
            </w:pPr>
            <w:r w:rsidRPr="004D16A6">
              <w:rPr>
                <w:b/>
                <w:noProof/>
                <w:color w:val="000000" w:themeColor="text1"/>
                <w:sz w:val="28"/>
                <w:szCs w:val="28"/>
                <w:lang w:val="en-US"/>
              </w:rPr>
              <mc:AlternateContent>
                <mc:Choice Requires="wps">
                  <w:drawing>
                    <wp:anchor distT="0" distB="0" distL="114300" distR="114300" simplePos="0" relativeHeight="251726872" behindDoc="0" locked="0" layoutInCell="1" allowOverlap="1" wp14:anchorId="26F6DDA2" wp14:editId="75DBBDFB">
                      <wp:simplePos x="0" y="0"/>
                      <wp:positionH relativeFrom="column">
                        <wp:posOffset>3521710</wp:posOffset>
                      </wp:positionH>
                      <wp:positionV relativeFrom="paragraph">
                        <wp:posOffset>45720</wp:posOffset>
                      </wp:positionV>
                      <wp:extent cx="2098040" cy="0"/>
                      <wp:effectExtent l="0" t="0" r="0" b="0"/>
                      <wp:wrapNone/>
                      <wp:docPr id="1689412133" name="Straight Connector 25"/>
                      <wp:cNvGraphicFramePr/>
                      <a:graphic xmlns:a="http://schemas.openxmlformats.org/drawingml/2006/main">
                        <a:graphicData uri="http://schemas.microsoft.com/office/word/2010/wordprocessingShape">
                          <wps:wsp>
                            <wps:cNvCnPr/>
                            <wps:spPr>
                              <a:xfrm>
                                <a:off x="0" y="0"/>
                                <a:ext cx="2098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1039AC9" id="Straight Connector 25" o:spid="_x0000_s1026" style="position:absolute;z-index:251726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7.3pt,3.6pt" to="442.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" strokecolor="black [3200]" strokeweight=".5pt">
                      <v:stroke joinstyle="miter"/>
                    </v:line>
                  </w:pict>
                </mc:Fallback>
              </mc:AlternateContent>
            </w:r>
          </w:p>
          <w:p w14:paraId="6E8D8F8F" w14:textId="77777777" w:rsidR="003A7D60" w:rsidRDefault="003A7D60" w:rsidP="00BF5C62">
            <w:pPr>
              <w:jc w:val="center"/>
              <w:rPr>
                <w:color w:val="000000" w:themeColor="text1"/>
                <w:sz w:val="28"/>
                <w:szCs w:val="28"/>
                <w:lang w:val="en-US"/>
              </w:rPr>
            </w:pPr>
          </w:p>
          <w:p w14:paraId="3B822CBB" w14:textId="3110DA25" w:rsidR="00BF5C62" w:rsidRPr="009F5E4D" w:rsidRDefault="00BF5C62" w:rsidP="00BF5C62">
            <w:pPr>
              <w:jc w:val="center"/>
              <w:rPr>
                <w:color w:val="000000" w:themeColor="text1"/>
                <w:sz w:val="28"/>
                <w:szCs w:val="28"/>
              </w:rPr>
            </w:pPr>
            <w:r w:rsidRPr="009F5E4D">
              <w:rPr>
                <w:color w:val="000000" w:themeColor="text1"/>
                <w:sz w:val="28"/>
                <w:szCs w:val="28"/>
              </w:rPr>
              <w:t>…………………(1)…………………</w:t>
            </w:r>
          </w:p>
          <w:p w14:paraId="0BFADEC6" w14:textId="77777777" w:rsidR="00BF5C62" w:rsidRPr="009F5E4D" w:rsidRDefault="00BF5C62" w:rsidP="00BF5C62">
            <w:pPr>
              <w:jc w:val="center"/>
              <w:rPr>
                <w:color w:val="000000" w:themeColor="text1"/>
                <w:sz w:val="28"/>
                <w:szCs w:val="28"/>
              </w:rPr>
            </w:pPr>
            <w:r w:rsidRPr="009F5E4D">
              <w:rPr>
                <w:color w:val="000000" w:themeColor="text1"/>
                <w:sz w:val="28"/>
                <w:szCs w:val="28"/>
              </w:rPr>
              <w:t>…………………(2)…………………</w:t>
            </w:r>
          </w:p>
          <w:p w14:paraId="3241076E" w14:textId="77777777" w:rsidR="00BF5C62" w:rsidRDefault="00BF5C62" w:rsidP="00BF5C62">
            <w:pPr>
              <w:ind w:right="-1112"/>
              <w:jc w:val="both"/>
              <w:rPr>
                <w:b/>
                <w:sz w:val="34"/>
              </w:rPr>
            </w:pPr>
          </w:p>
          <w:p w14:paraId="03C6D4F7" w14:textId="77777777" w:rsidR="00BF5C62" w:rsidRDefault="00BF5C62" w:rsidP="00BF5C62">
            <w:pPr>
              <w:jc w:val="center"/>
              <w:rPr>
                <w:b/>
                <w:sz w:val="34"/>
              </w:rPr>
            </w:pPr>
          </w:p>
          <w:p w14:paraId="7DE4BE93" w14:textId="77777777" w:rsidR="00BF5C62" w:rsidRDefault="00BF5C62" w:rsidP="00BF5C62">
            <w:pPr>
              <w:jc w:val="center"/>
              <w:rPr>
                <w:b/>
                <w:sz w:val="34"/>
              </w:rPr>
            </w:pPr>
          </w:p>
          <w:p w14:paraId="4B700C1B" w14:textId="77777777" w:rsidR="00BF5C62" w:rsidRPr="00B7691F" w:rsidRDefault="00BF5C62" w:rsidP="00BF5C62">
            <w:pPr>
              <w:jc w:val="center"/>
              <w:rPr>
                <w:b/>
                <w:color w:val="FF0000"/>
                <w:sz w:val="48"/>
              </w:rPr>
            </w:pPr>
          </w:p>
          <w:p w14:paraId="248D47A5" w14:textId="77777777" w:rsidR="00BF5C62" w:rsidRPr="004C7FCB" w:rsidRDefault="00BF5C62" w:rsidP="00BF5C62">
            <w:pPr>
              <w:spacing w:before="120" w:after="120"/>
              <w:jc w:val="center"/>
              <w:rPr>
                <w:b/>
                <w:sz w:val="32"/>
                <w:szCs w:val="32"/>
              </w:rPr>
            </w:pPr>
            <w:r w:rsidRPr="004C7FCB">
              <w:rPr>
                <w:b/>
                <w:sz w:val="32"/>
                <w:szCs w:val="32"/>
              </w:rPr>
              <w:t xml:space="preserve">SỔ THEO DÕI </w:t>
            </w:r>
          </w:p>
          <w:p w14:paraId="5B0244A1" w14:textId="77777777" w:rsidR="00BF5C62" w:rsidRPr="004C7FCB" w:rsidRDefault="00BF5C62" w:rsidP="00BF5C62">
            <w:pPr>
              <w:spacing w:before="120" w:after="120"/>
              <w:jc w:val="center"/>
              <w:rPr>
                <w:b/>
                <w:sz w:val="32"/>
                <w:szCs w:val="32"/>
              </w:rPr>
            </w:pPr>
            <w:r w:rsidRPr="004C7FCB">
              <w:rPr>
                <w:b/>
                <w:sz w:val="32"/>
                <w:szCs w:val="32"/>
              </w:rPr>
              <w:t>CÔNG TÁC RÚT KINH NGHIỆM VỤ CHÁY</w:t>
            </w:r>
          </w:p>
          <w:p w14:paraId="010FBD78" w14:textId="77777777" w:rsidR="00BF5C62" w:rsidRDefault="00BF5C62" w:rsidP="00BF5C62">
            <w:pPr>
              <w:spacing w:before="120" w:after="120"/>
              <w:jc w:val="center"/>
              <w:rPr>
                <w:b/>
                <w:sz w:val="28"/>
                <w:szCs w:val="28"/>
                <w:lang w:val="en-US"/>
              </w:rPr>
            </w:pPr>
            <w:r w:rsidRPr="004C7FCB">
              <w:rPr>
                <w:b/>
                <w:sz w:val="28"/>
                <w:szCs w:val="28"/>
              </w:rPr>
              <w:t xml:space="preserve"> NĂM …</w:t>
            </w:r>
          </w:p>
          <w:p w14:paraId="4A703112" w14:textId="77777777" w:rsidR="00BF5C62" w:rsidRDefault="00BF5C62" w:rsidP="00BF5C62">
            <w:pPr>
              <w:spacing w:before="120" w:after="120"/>
              <w:jc w:val="center"/>
              <w:rPr>
                <w:b/>
                <w:sz w:val="28"/>
                <w:szCs w:val="28"/>
                <w:lang w:val="en-US"/>
              </w:rPr>
            </w:pPr>
          </w:p>
          <w:p w14:paraId="14C6C4A9" w14:textId="77777777" w:rsidR="00BF5C62" w:rsidRDefault="00BF5C62" w:rsidP="00BF5C62">
            <w:pPr>
              <w:spacing w:before="120" w:after="120"/>
              <w:jc w:val="center"/>
              <w:rPr>
                <w:b/>
                <w:sz w:val="28"/>
                <w:szCs w:val="28"/>
                <w:lang w:val="en-US"/>
              </w:rPr>
            </w:pPr>
          </w:p>
          <w:p w14:paraId="6B580422" w14:textId="77777777" w:rsidR="00BF5C62" w:rsidRDefault="00BF5C62" w:rsidP="00BF5C62">
            <w:pPr>
              <w:spacing w:before="120" w:after="120"/>
              <w:jc w:val="center"/>
              <w:rPr>
                <w:b/>
                <w:sz w:val="28"/>
                <w:szCs w:val="28"/>
                <w:lang w:val="en-US"/>
              </w:rPr>
            </w:pPr>
          </w:p>
          <w:p w14:paraId="5D4BACD0" w14:textId="77777777" w:rsidR="00BF5C62" w:rsidRDefault="00BF5C62" w:rsidP="00BF5C62">
            <w:pPr>
              <w:spacing w:before="120" w:after="120"/>
              <w:jc w:val="center"/>
              <w:rPr>
                <w:b/>
                <w:sz w:val="28"/>
                <w:szCs w:val="28"/>
                <w:lang w:val="en-US"/>
              </w:rPr>
            </w:pPr>
          </w:p>
          <w:p w14:paraId="79D00973" w14:textId="77777777" w:rsidR="00BF5C62" w:rsidRDefault="00BF5C62" w:rsidP="00BF5C62">
            <w:pPr>
              <w:spacing w:before="120" w:after="120"/>
              <w:jc w:val="center"/>
              <w:rPr>
                <w:b/>
                <w:sz w:val="28"/>
                <w:szCs w:val="28"/>
                <w:lang w:val="en-US"/>
              </w:rPr>
            </w:pPr>
          </w:p>
          <w:p w14:paraId="45A98379" w14:textId="77777777" w:rsidR="00BC7122" w:rsidRDefault="00BC7122" w:rsidP="00BF5C62">
            <w:pPr>
              <w:spacing w:before="120" w:after="120"/>
              <w:jc w:val="center"/>
              <w:rPr>
                <w:b/>
                <w:sz w:val="28"/>
                <w:szCs w:val="28"/>
                <w:lang w:val="en-US"/>
              </w:rPr>
            </w:pPr>
          </w:p>
          <w:p w14:paraId="26436DD7" w14:textId="77777777" w:rsidR="00BC7122" w:rsidRDefault="00BC7122" w:rsidP="00BF5C62">
            <w:pPr>
              <w:spacing w:before="120" w:after="120"/>
              <w:jc w:val="center"/>
              <w:rPr>
                <w:b/>
                <w:sz w:val="28"/>
                <w:szCs w:val="28"/>
                <w:lang w:val="en-US"/>
              </w:rPr>
            </w:pPr>
          </w:p>
          <w:p w14:paraId="5F91F543" w14:textId="77777777" w:rsidR="00BF5C62" w:rsidRDefault="00BF5C62" w:rsidP="002D1636">
            <w:pPr>
              <w:rPr>
                <w:color w:val="000000" w:themeColor="text1"/>
                <w:sz w:val="28"/>
                <w:szCs w:val="28"/>
                <w:lang w:val="en-US"/>
              </w:rPr>
            </w:pPr>
          </w:p>
        </w:tc>
      </w:tr>
    </w:tbl>
    <w:p w14:paraId="6CA2CBD8" w14:textId="77777777" w:rsidR="002D1636" w:rsidRPr="00BF5C62" w:rsidRDefault="002D1636" w:rsidP="002D1636">
      <w:pPr>
        <w:rPr>
          <w:b/>
          <w:bCs/>
          <w:color w:val="000000" w:themeColor="text1"/>
          <w:sz w:val="28"/>
          <w:szCs w:val="28"/>
          <w:lang w:val="en-US"/>
        </w:rPr>
      </w:pPr>
    </w:p>
    <w:p w14:paraId="72629845" w14:textId="67250B65" w:rsidR="004B25BF" w:rsidRPr="008F27DA" w:rsidRDefault="00D226E2" w:rsidP="003A7D60">
      <w:pPr>
        <w:spacing w:after="160" w:line="259" w:lineRule="auto"/>
        <w:jc w:val="center"/>
        <w:rPr>
          <w:b/>
          <w:sz w:val="28"/>
          <w:szCs w:val="28"/>
        </w:rPr>
      </w:pPr>
      <w:r w:rsidRPr="008F27DA">
        <w:rPr>
          <w:b/>
          <w:sz w:val="28"/>
          <w:szCs w:val="28"/>
          <w:lang w:val="en-US"/>
        </w:rPr>
        <w:lastRenderedPageBreak/>
        <w:t>BẢNG T</w:t>
      </w:r>
      <w:r w:rsidR="004B25BF" w:rsidRPr="008F27DA">
        <w:rPr>
          <w:b/>
          <w:sz w:val="28"/>
          <w:szCs w:val="28"/>
        </w:rPr>
        <w:t>HỐNG KÊ THEO DÕI CÔNG TÁC RÚT KINH NGHIỆM VỤ CHÁY</w:t>
      </w:r>
    </w:p>
    <w:p w14:paraId="4B7883CE" w14:textId="77777777" w:rsidR="004B25BF" w:rsidRPr="008F27DA" w:rsidRDefault="004B25BF" w:rsidP="008F27DA">
      <w:pPr>
        <w:spacing w:before="120" w:after="120" w:line="320" w:lineRule="atLeast"/>
        <w:jc w:val="center"/>
        <w:rPr>
          <w:bCs/>
          <w:i/>
          <w:iCs/>
          <w:sz w:val="28"/>
          <w:szCs w:val="28"/>
        </w:rPr>
      </w:pPr>
      <w:r w:rsidRPr="008F27DA">
        <w:rPr>
          <w:bCs/>
          <w:i/>
          <w:iCs/>
          <w:sz w:val="28"/>
          <w:szCs w:val="28"/>
        </w:rPr>
        <w:t>(Từ ngày … / … /… đến ngày … / … /…)</w:t>
      </w:r>
    </w:p>
    <w:p w14:paraId="69654FAC" w14:textId="77777777" w:rsidR="004B25BF" w:rsidRPr="008F27DA" w:rsidRDefault="004B25BF" w:rsidP="008F27DA">
      <w:pPr>
        <w:spacing w:before="120" w:after="120" w:line="320" w:lineRule="atLeast"/>
        <w:jc w:val="center"/>
        <w:rPr>
          <w:sz w:val="28"/>
          <w:szCs w:val="28"/>
        </w:rPr>
      </w:pPr>
    </w:p>
    <w:tbl>
      <w:tblPr>
        <w:tblW w:w="15197" w:type="dxa"/>
        <w:tblInd w:w="-318" w:type="dxa"/>
        <w:tblLayout w:type="fixed"/>
        <w:tblLook w:val="04A0" w:firstRow="1" w:lastRow="0" w:firstColumn="1" w:lastColumn="0" w:noHBand="0" w:noVBand="1"/>
      </w:tblPr>
      <w:tblGrid>
        <w:gridCol w:w="597"/>
        <w:gridCol w:w="1389"/>
        <w:gridCol w:w="1162"/>
        <w:gridCol w:w="993"/>
        <w:gridCol w:w="1134"/>
        <w:gridCol w:w="1134"/>
        <w:gridCol w:w="992"/>
        <w:gridCol w:w="851"/>
        <w:gridCol w:w="18"/>
        <w:gridCol w:w="690"/>
        <w:gridCol w:w="1276"/>
        <w:gridCol w:w="992"/>
        <w:gridCol w:w="851"/>
        <w:gridCol w:w="1275"/>
        <w:gridCol w:w="993"/>
        <w:gridCol w:w="850"/>
      </w:tblGrid>
      <w:tr w:rsidR="002D463D" w:rsidRPr="008F27DA" w14:paraId="65779290" w14:textId="77777777" w:rsidTr="008F27DA">
        <w:trPr>
          <w:trHeight w:val="119"/>
        </w:trPr>
        <w:tc>
          <w:tcPr>
            <w:tcW w:w="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E7184" w14:textId="77777777" w:rsidR="002D463D" w:rsidRPr="008F27DA" w:rsidRDefault="002D463D" w:rsidP="008F27DA">
            <w:pPr>
              <w:spacing w:before="120" w:after="120" w:line="320" w:lineRule="atLeast"/>
              <w:jc w:val="center"/>
              <w:rPr>
                <w:b/>
                <w:bCs/>
                <w:sz w:val="26"/>
                <w:szCs w:val="26"/>
              </w:rPr>
            </w:pPr>
            <w:r w:rsidRPr="008F27DA">
              <w:rPr>
                <w:b/>
                <w:bCs/>
                <w:sz w:val="26"/>
                <w:szCs w:val="26"/>
              </w:rPr>
              <w:t>TT</w:t>
            </w:r>
          </w:p>
        </w:tc>
        <w:tc>
          <w:tcPr>
            <w:tcW w:w="13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5D4B5" w14:textId="77777777" w:rsidR="002D463D" w:rsidRPr="008F27DA" w:rsidRDefault="002D463D" w:rsidP="008F27DA">
            <w:pPr>
              <w:spacing w:before="120" w:after="120" w:line="320" w:lineRule="atLeast"/>
              <w:ind w:left="-108" w:right="-108"/>
              <w:jc w:val="center"/>
              <w:rPr>
                <w:b/>
                <w:bCs/>
                <w:sz w:val="26"/>
                <w:szCs w:val="26"/>
              </w:rPr>
            </w:pPr>
            <w:r w:rsidRPr="008F27DA">
              <w:rPr>
                <w:b/>
                <w:bCs/>
                <w:sz w:val="26"/>
                <w:szCs w:val="26"/>
              </w:rPr>
              <w:t>Tên cơ sở</w:t>
            </w:r>
            <w:r w:rsidRPr="008F27DA">
              <w:rPr>
                <w:b/>
                <w:bCs/>
                <w:sz w:val="26"/>
                <w:szCs w:val="26"/>
                <w:lang w:val="en-US"/>
              </w:rPr>
              <w:t>/ nhà/ công trình/ phương tiện/</w:t>
            </w:r>
            <w:r w:rsidRPr="008F27DA">
              <w:rPr>
                <w:b/>
                <w:bCs/>
                <w:sz w:val="26"/>
                <w:szCs w:val="26"/>
              </w:rPr>
              <w:t xml:space="preserve"> địa điểm xảy cháy</w:t>
            </w:r>
          </w:p>
        </w:tc>
        <w:tc>
          <w:tcPr>
            <w:tcW w:w="1162" w:type="dxa"/>
            <w:vMerge w:val="restart"/>
            <w:tcBorders>
              <w:top w:val="single" w:sz="4" w:space="0" w:color="auto"/>
              <w:left w:val="single" w:sz="4" w:space="0" w:color="auto"/>
              <w:right w:val="single" w:sz="4" w:space="0" w:color="auto"/>
            </w:tcBorders>
            <w:vAlign w:val="center"/>
          </w:tcPr>
          <w:p w14:paraId="52FDF20E" w14:textId="77777777" w:rsidR="002D463D" w:rsidRPr="008F27DA" w:rsidRDefault="002D463D" w:rsidP="008F27DA">
            <w:pPr>
              <w:spacing w:before="120" w:after="120" w:line="320" w:lineRule="atLeast"/>
              <w:jc w:val="center"/>
              <w:rPr>
                <w:b/>
                <w:bCs/>
                <w:sz w:val="26"/>
                <w:szCs w:val="26"/>
              </w:rPr>
            </w:pPr>
            <w:r w:rsidRPr="008F27DA">
              <w:rPr>
                <w:b/>
                <w:bCs/>
                <w:sz w:val="26"/>
                <w:szCs w:val="26"/>
              </w:rPr>
              <w:t>Địa chỉ</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33BD5CE" w14:textId="77777777" w:rsidR="002D463D" w:rsidRPr="008F27DA" w:rsidRDefault="002D463D" w:rsidP="008F27DA">
            <w:pPr>
              <w:spacing w:before="120" w:after="120" w:line="320" w:lineRule="atLeast"/>
              <w:jc w:val="center"/>
              <w:rPr>
                <w:b/>
                <w:bCs/>
                <w:sz w:val="26"/>
                <w:szCs w:val="26"/>
              </w:rPr>
            </w:pPr>
            <w:r w:rsidRPr="008F27DA">
              <w:rPr>
                <w:b/>
                <w:bCs/>
                <w:sz w:val="26"/>
                <w:szCs w:val="26"/>
              </w:rPr>
              <w:t>Ngày, tháng</w:t>
            </w:r>
            <w:r w:rsidRPr="008F27DA">
              <w:rPr>
                <w:b/>
                <w:bCs/>
                <w:sz w:val="26"/>
                <w:szCs w:val="26"/>
                <w:lang w:val="en-US"/>
              </w:rPr>
              <w:t>, năm</w:t>
            </w:r>
            <w:r w:rsidRPr="008F27DA">
              <w:rPr>
                <w:b/>
                <w:bCs/>
                <w:sz w:val="26"/>
                <w:szCs w:val="26"/>
              </w:rPr>
              <w:t xml:space="preserve"> xảy cháy</w:t>
            </w:r>
          </w:p>
        </w:tc>
        <w:tc>
          <w:tcPr>
            <w:tcW w:w="1134" w:type="dxa"/>
            <w:vMerge w:val="restart"/>
            <w:tcBorders>
              <w:top w:val="single" w:sz="4" w:space="0" w:color="auto"/>
              <w:left w:val="single" w:sz="4" w:space="0" w:color="auto"/>
              <w:right w:val="single" w:sz="4" w:space="0" w:color="auto"/>
            </w:tcBorders>
            <w:vAlign w:val="center"/>
          </w:tcPr>
          <w:p w14:paraId="59862E0E" w14:textId="77777777" w:rsidR="002D463D" w:rsidRPr="008F27DA" w:rsidRDefault="002D463D" w:rsidP="008F27DA">
            <w:pPr>
              <w:spacing w:before="120" w:after="120" w:line="320" w:lineRule="atLeast"/>
              <w:jc w:val="center"/>
              <w:rPr>
                <w:b/>
                <w:bCs/>
                <w:sz w:val="26"/>
                <w:szCs w:val="26"/>
              </w:rPr>
            </w:pPr>
            <w:r w:rsidRPr="008F27DA">
              <w:rPr>
                <w:b/>
                <w:bCs/>
                <w:sz w:val="26"/>
                <w:szCs w:val="26"/>
              </w:rPr>
              <w:t>Nguyên nhân cháy</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BA1B06C" w14:textId="77777777" w:rsidR="002D463D" w:rsidRPr="008F27DA" w:rsidRDefault="002D463D" w:rsidP="008F27DA">
            <w:pPr>
              <w:spacing w:before="120" w:after="120" w:line="320" w:lineRule="atLeast"/>
              <w:jc w:val="center"/>
              <w:rPr>
                <w:b/>
                <w:bCs/>
                <w:sz w:val="26"/>
                <w:szCs w:val="26"/>
              </w:rPr>
            </w:pPr>
            <w:r w:rsidRPr="008F27DA">
              <w:rPr>
                <w:b/>
                <w:bCs/>
                <w:sz w:val="26"/>
                <w:szCs w:val="26"/>
              </w:rPr>
              <w:t>Nguyên nhân vụ cháy</w:t>
            </w:r>
          </w:p>
        </w:tc>
        <w:tc>
          <w:tcPr>
            <w:tcW w:w="1861" w:type="dxa"/>
            <w:gridSpan w:val="3"/>
            <w:tcBorders>
              <w:top w:val="single" w:sz="4" w:space="0" w:color="auto"/>
              <w:left w:val="nil"/>
              <w:bottom w:val="single" w:sz="4" w:space="0" w:color="auto"/>
              <w:right w:val="single" w:sz="4" w:space="0" w:color="000000"/>
            </w:tcBorders>
            <w:shd w:val="clear" w:color="auto" w:fill="auto"/>
            <w:vAlign w:val="center"/>
          </w:tcPr>
          <w:p w14:paraId="54F9D0D6" w14:textId="77777777" w:rsidR="002D463D" w:rsidRPr="008F27DA" w:rsidRDefault="002D463D" w:rsidP="008F27DA">
            <w:pPr>
              <w:spacing w:before="120" w:after="120" w:line="320" w:lineRule="atLeast"/>
              <w:jc w:val="center"/>
              <w:rPr>
                <w:b/>
                <w:bCs/>
                <w:sz w:val="26"/>
                <w:szCs w:val="26"/>
              </w:rPr>
            </w:pPr>
            <w:r w:rsidRPr="008F27DA">
              <w:rPr>
                <w:b/>
                <w:bCs/>
                <w:sz w:val="26"/>
                <w:szCs w:val="26"/>
              </w:rPr>
              <w:t>Thiệt hại</w:t>
            </w:r>
          </w:p>
        </w:tc>
        <w:tc>
          <w:tcPr>
            <w:tcW w:w="690" w:type="dxa"/>
            <w:tcBorders>
              <w:top w:val="single" w:sz="4" w:space="0" w:color="auto"/>
              <w:left w:val="single" w:sz="4" w:space="0" w:color="auto"/>
              <w:right w:val="nil"/>
            </w:tcBorders>
            <w:shd w:val="clear" w:color="auto" w:fill="auto"/>
            <w:vAlign w:val="center"/>
          </w:tcPr>
          <w:p w14:paraId="0ECD8507" w14:textId="77777777" w:rsidR="002D463D" w:rsidRPr="008F27DA" w:rsidRDefault="002D463D" w:rsidP="008F27DA">
            <w:pPr>
              <w:spacing w:before="120" w:after="120" w:line="320" w:lineRule="atLeast"/>
              <w:ind w:left="-109" w:right="-108"/>
              <w:jc w:val="center"/>
              <w:rPr>
                <w:b/>
                <w:bCs/>
                <w:sz w:val="26"/>
                <w:szCs w:val="26"/>
                <w:lang w:val="en-US"/>
              </w:rPr>
            </w:pPr>
            <w:r w:rsidRPr="008F27DA">
              <w:rPr>
                <w:b/>
                <w:bCs/>
                <w:sz w:val="26"/>
                <w:szCs w:val="26"/>
                <w:lang w:val="en-US"/>
              </w:rPr>
              <w:t xml:space="preserve">Cấp vụ cháy </w:t>
            </w:r>
          </w:p>
          <w:p w14:paraId="7D750481" w14:textId="77777777" w:rsidR="002D463D" w:rsidRPr="008F27DA" w:rsidRDefault="002D463D" w:rsidP="008F27DA">
            <w:pPr>
              <w:spacing w:before="120" w:after="120" w:line="320" w:lineRule="atLeast"/>
              <w:ind w:left="-109" w:right="-108"/>
              <w:jc w:val="center"/>
              <w:rPr>
                <w:b/>
                <w:bCs/>
                <w:sz w:val="26"/>
                <w:szCs w:val="26"/>
                <w:lang w:val="en-US"/>
              </w:rPr>
            </w:pPr>
            <w:r w:rsidRPr="008F27DA">
              <w:rPr>
                <w:sz w:val="26"/>
                <w:szCs w:val="26"/>
                <w:lang w:val="en-US"/>
              </w:rPr>
              <w:t>(cấp I, II, III, IV, V)</w:t>
            </w:r>
          </w:p>
        </w:tc>
        <w:tc>
          <w:tcPr>
            <w:tcW w:w="1276" w:type="dxa"/>
            <w:vMerge w:val="restart"/>
            <w:tcBorders>
              <w:top w:val="single" w:sz="4" w:space="0" w:color="auto"/>
              <w:left w:val="single" w:sz="4" w:space="0" w:color="auto"/>
              <w:right w:val="single" w:sz="4" w:space="0" w:color="auto"/>
            </w:tcBorders>
            <w:vAlign w:val="center"/>
          </w:tcPr>
          <w:p w14:paraId="0D3AB417" w14:textId="77777777" w:rsidR="002D463D" w:rsidRPr="008F27DA" w:rsidRDefault="002D463D" w:rsidP="008F27DA">
            <w:pPr>
              <w:spacing w:before="120" w:after="120" w:line="320" w:lineRule="atLeast"/>
              <w:ind w:right="-6"/>
              <w:jc w:val="center"/>
              <w:rPr>
                <w:b/>
                <w:bCs/>
                <w:sz w:val="26"/>
                <w:szCs w:val="26"/>
              </w:rPr>
            </w:pPr>
            <w:r w:rsidRPr="008F27DA">
              <w:rPr>
                <w:b/>
                <w:bCs/>
                <w:sz w:val="26"/>
                <w:szCs w:val="26"/>
              </w:rPr>
              <w:t>Ngày, tháng</w:t>
            </w:r>
            <w:r w:rsidRPr="008F27DA">
              <w:rPr>
                <w:b/>
                <w:bCs/>
                <w:sz w:val="26"/>
                <w:szCs w:val="26"/>
                <w:lang w:val="en-US"/>
              </w:rPr>
              <w:t>, năm tổ chức</w:t>
            </w:r>
            <w:r w:rsidRPr="008F27DA">
              <w:rPr>
                <w:b/>
                <w:bCs/>
                <w:sz w:val="26"/>
                <w:szCs w:val="26"/>
              </w:rPr>
              <w:t xml:space="preserve"> họp rút kinh nghiệm</w:t>
            </w:r>
          </w:p>
        </w:tc>
        <w:tc>
          <w:tcPr>
            <w:tcW w:w="992" w:type="dxa"/>
            <w:vMerge w:val="restart"/>
            <w:tcBorders>
              <w:top w:val="single" w:sz="4" w:space="0" w:color="auto"/>
              <w:left w:val="single" w:sz="4" w:space="0" w:color="auto"/>
              <w:right w:val="single" w:sz="4" w:space="0" w:color="auto"/>
            </w:tcBorders>
            <w:vAlign w:val="center"/>
          </w:tcPr>
          <w:p w14:paraId="201B8723" w14:textId="77777777" w:rsidR="002D463D" w:rsidRPr="008F27DA" w:rsidRDefault="002D463D" w:rsidP="008F27DA">
            <w:pPr>
              <w:spacing w:before="120" w:after="120" w:line="320" w:lineRule="atLeast"/>
              <w:jc w:val="center"/>
              <w:rPr>
                <w:b/>
                <w:bCs/>
                <w:sz w:val="26"/>
                <w:szCs w:val="26"/>
              </w:rPr>
            </w:pPr>
            <w:r w:rsidRPr="008F27DA">
              <w:rPr>
                <w:b/>
                <w:bCs/>
                <w:sz w:val="26"/>
                <w:szCs w:val="26"/>
              </w:rPr>
              <w:t>Đơn vị chủ trì tổ chức họp rút kinh ngiệm</w:t>
            </w:r>
          </w:p>
        </w:tc>
        <w:tc>
          <w:tcPr>
            <w:tcW w:w="851" w:type="dxa"/>
            <w:vMerge w:val="restart"/>
            <w:tcBorders>
              <w:top w:val="single" w:sz="4" w:space="0" w:color="auto"/>
              <w:left w:val="single" w:sz="4" w:space="0" w:color="auto"/>
              <w:right w:val="single" w:sz="4" w:space="0" w:color="auto"/>
            </w:tcBorders>
            <w:vAlign w:val="center"/>
          </w:tcPr>
          <w:p w14:paraId="5B1C06B5" w14:textId="77777777" w:rsidR="002D463D" w:rsidRPr="008F27DA" w:rsidRDefault="002D463D" w:rsidP="008F27DA">
            <w:pPr>
              <w:spacing w:before="120" w:after="120" w:line="320" w:lineRule="atLeast"/>
              <w:ind w:left="-106" w:right="-111"/>
              <w:jc w:val="center"/>
              <w:rPr>
                <w:b/>
                <w:bCs/>
                <w:sz w:val="26"/>
                <w:szCs w:val="26"/>
              </w:rPr>
            </w:pPr>
            <w:r w:rsidRPr="008F27DA">
              <w:rPr>
                <w:b/>
                <w:bCs/>
                <w:sz w:val="26"/>
                <w:szCs w:val="26"/>
              </w:rPr>
              <w:t xml:space="preserve">Người chủ trì cuộc họp </w:t>
            </w:r>
          </w:p>
        </w:tc>
        <w:tc>
          <w:tcPr>
            <w:tcW w:w="1275" w:type="dxa"/>
            <w:vMerge w:val="restart"/>
            <w:tcBorders>
              <w:top w:val="single" w:sz="4" w:space="0" w:color="auto"/>
              <w:left w:val="single" w:sz="4" w:space="0" w:color="auto"/>
              <w:right w:val="single" w:sz="4" w:space="0" w:color="auto"/>
            </w:tcBorders>
            <w:vAlign w:val="center"/>
          </w:tcPr>
          <w:p w14:paraId="5D3A220C" w14:textId="77777777" w:rsidR="002D463D" w:rsidRPr="008F27DA" w:rsidRDefault="002D463D" w:rsidP="008F27DA">
            <w:pPr>
              <w:spacing w:before="120" w:after="120" w:line="320" w:lineRule="atLeast"/>
              <w:jc w:val="center"/>
              <w:rPr>
                <w:b/>
                <w:bCs/>
                <w:strike/>
                <w:sz w:val="26"/>
                <w:szCs w:val="26"/>
                <w:highlight w:val="yellow"/>
              </w:rPr>
            </w:pPr>
            <w:r w:rsidRPr="008F27DA">
              <w:rPr>
                <w:b/>
                <w:bCs/>
                <w:sz w:val="26"/>
                <w:szCs w:val="26"/>
                <w:lang w:val="en-US"/>
              </w:rPr>
              <w:t>N</w:t>
            </w:r>
            <w:r w:rsidRPr="008F27DA">
              <w:rPr>
                <w:b/>
                <w:bCs/>
                <w:sz w:val="26"/>
                <w:szCs w:val="26"/>
              </w:rPr>
              <w:t>gày tháng</w:t>
            </w:r>
            <w:r w:rsidRPr="008F27DA">
              <w:rPr>
                <w:b/>
                <w:bCs/>
                <w:sz w:val="26"/>
                <w:szCs w:val="26"/>
                <w:lang w:val="en-US"/>
              </w:rPr>
              <w:t xml:space="preserve">, năm </w:t>
            </w:r>
            <w:r w:rsidRPr="008F27DA">
              <w:rPr>
                <w:b/>
                <w:bCs/>
                <w:sz w:val="26"/>
                <w:szCs w:val="26"/>
              </w:rPr>
              <w:t>gửi báo cáo</w:t>
            </w:r>
          </w:p>
        </w:tc>
        <w:tc>
          <w:tcPr>
            <w:tcW w:w="993" w:type="dxa"/>
            <w:vMerge w:val="restart"/>
            <w:tcBorders>
              <w:top w:val="single" w:sz="4" w:space="0" w:color="auto"/>
              <w:left w:val="single" w:sz="4" w:space="0" w:color="auto"/>
              <w:right w:val="single" w:sz="4" w:space="0" w:color="auto"/>
            </w:tcBorders>
            <w:vAlign w:val="center"/>
          </w:tcPr>
          <w:p w14:paraId="1A390D77" w14:textId="77777777" w:rsidR="002D463D" w:rsidRPr="008F27DA" w:rsidRDefault="002D463D" w:rsidP="008F27DA">
            <w:pPr>
              <w:spacing w:before="120" w:after="120" w:line="320" w:lineRule="atLeast"/>
              <w:jc w:val="center"/>
              <w:rPr>
                <w:b/>
                <w:bCs/>
                <w:sz w:val="26"/>
                <w:szCs w:val="26"/>
              </w:rPr>
            </w:pPr>
            <w:r w:rsidRPr="008F27DA">
              <w:rPr>
                <w:b/>
                <w:bCs/>
                <w:sz w:val="26"/>
                <w:szCs w:val="26"/>
              </w:rPr>
              <w:t xml:space="preserve">Nơi </w:t>
            </w:r>
            <w:r w:rsidRPr="008F27DA">
              <w:rPr>
                <w:b/>
                <w:bCs/>
                <w:sz w:val="26"/>
                <w:szCs w:val="26"/>
                <w:lang w:val="en-US"/>
              </w:rPr>
              <w:t>nhận</w:t>
            </w:r>
            <w:r w:rsidRPr="008F27DA">
              <w:rPr>
                <w:b/>
                <w:bCs/>
                <w:sz w:val="26"/>
                <w:szCs w:val="26"/>
              </w:rPr>
              <w:t xml:space="preserve"> báo cáo </w:t>
            </w:r>
          </w:p>
        </w:tc>
        <w:tc>
          <w:tcPr>
            <w:tcW w:w="850" w:type="dxa"/>
            <w:vMerge w:val="restart"/>
            <w:tcBorders>
              <w:top w:val="single" w:sz="4" w:space="0" w:color="auto"/>
              <w:left w:val="single" w:sz="4" w:space="0" w:color="auto"/>
              <w:right w:val="single" w:sz="4" w:space="0" w:color="auto"/>
            </w:tcBorders>
            <w:vAlign w:val="center"/>
          </w:tcPr>
          <w:p w14:paraId="19C63F50" w14:textId="77777777" w:rsidR="002D463D" w:rsidRPr="008F27DA" w:rsidRDefault="002D463D" w:rsidP="008F27DA">
            <w:pPr>
              <w:spacing w:before="120" w:after="120" w:line="320" w:lineRule="atLeast"/>
              <w:jc w:val="center"/>
              <w:rPr>
                <w:b/>
                <w:bCs/>
                <w:sz w:val="26"/>
                <w:szCs w:val="26"/>
              </w:rPr>
            </w:pPr>
            <w:r w:rsidRPr="008F27DA">
              <w:rPr>
                <w:b/>
                <w:bCs/>
                <w:sz w:val="26"/>
                <w:szCs w:val="26"/>
              </w:rPr>
              <w:t>Ghi chú</w:t>
            </w:r>
          </w:p>
        </w:tc>
      </w:tr>
      <w:tr w:rsidR="002D463D" w:rsidRPr="008F27DA" w14:paraId="16BFC7F4" w14:textId="77777777" w:rsidTr="008F27DA">
        <w:trPr>
          <w:cantSplit/>
          <w:trHeight w:val="1127"/>
        </w:trPr>
        <w:tc>
          <w:tcPr>
            <w:tcW w:w="597" w:type="dxa"/>
            <w:vMerge/>
            <w:tcBorders>
              <w:top w:val="single" w:sz="4" w:space="0" w:color="auto"/>
              <w:left w:val="single" w:sz="4" w:space="0" w:color="auto"/>
              <w:bottom w:val="single" w:sz="4" w:space="0" w:color="auto"/>
              <w:right w:val="single" w:sz="4" w:space="0" w:color="auto"/>
            </w:tcBorders>
            <w:vAlign w:val="center"/>
            <w:hideMark/>
          </w:tcPr>
          <w:p w14:paraId="373E887D" w14:textId="77777777" w:rsidR="002D463D" w:rsidRPr="008F27DA" w:rsidRDefault="002D463D" w:rsidP="008F27DA">
            <w:pPr>
              <w:spacing w:before="120" w:after="120" w:line="320" w:lineRule="atLeast"/>
              <w:rPr>
                <w:b/>
                <w:bCs/>
                <w:sz w:val="28"/>
                <w:szCs w:val="28"/>
              </w:rPr>
            </w:pPr>
          </w:p>
        </w:tc>
        <w:tc>
          <w:tcPr>
            <w:tcW w:w="1389" w:type="dxa"/>
            <w:vMerge/>
            <w:tcBorders>
              <w:top w:val="single" w:sz="4" w:space="0" w:color="auto"/>
              <w:left w:val="single" w:sz="4" w:space="0" w:color="auto"/>
              <w:bottom w:val="single" w:sz="4" w:space="0" w:color="auto"/>
              <w:right w:val="single" w:sz="4" w:space="0" w:color="auto"/>
            </w:tcBorders>
            <w:vAlign w:val="center"/>
            <w:hideMark/>
          </w:tcPr>
          <w:p w14:paraId="7506E5A5" w14:textId="77777777" w:rsidR="002D463D" w:rsidRPr="008F27DA" w:rsidRDefault="002D463D" w:rsidP="008F27DA">
            <w:pPr>
              <w:spacing w:before="120" w:after="120" w:line="320" w:lineRule="atLeast"/>
              <w:rPr>
                <w:b/>
                <w:bCs/>
                <w:sz w:val="28"/>
                <w:szCs w:val="28"/>
              </w:rPr>
            </w:pPr>
          </w:p>
        </w:tc>
        <w:tc>
          <w:tcPr>
            <w:tcW w:w="1162" w:type="dxa"/>
            <w:vMerge/>
            <w:tcBorders>
              <w:left w:val="single" w:sz="4" w:space="0" w:color="auto"/>
              <w:bottom w:val="single" w:sz="4" w:space="0" w:color="000000"/>
              <w:right w:val="single" w:sz="4" w:space="0" w:color="auto"/>
            </w:tcBorders>
          </w:tcPr>
          <w:p w14:paraId="24A4DAA9" w14:textId="77777777" w:rsidR="002D463D" w:rsidRPr="008F27DA" w:rsidRDefault="002D463D" w:rsidP="008F27DA">
            <w:pPr>
              <w:spacing w:before="120" w:after="120" w:line="320" w:lineRule="atLeast"/>
              <w:rPr>
                <w:b/>
                <w:bCs/>
                <w:sz w:val="28"/>
                <w:szCs w:val="2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636558A3" w14:textId="77777777" w:rsidR="002D463D" w:rsidRPr="008F27DA" w:rsidRDefault="002D463D" w:rsidP="008F27DA">
            <w:pPr>
              <w:spacing w:before="120" w:after="120" w:line="320" w:lineRule="atLeast"/>
              <w:rPr>
                <w:b/>
                <w:bCs/>
                <w:sz w:val="28"/>
                <w:szCs w:val="28"/>
              </w:rPr>
            </w:pPr>
          </w:p>
        </w:tc>
        <w:tc>
          <w:tcPr>
            <w:tcW w:w="1134" w:type="dxa"/>
            <w:vMerge/>
            <w:tcBorders>
              <w:left w:val="single" w:sz="4" w:space="0" w:color="auto"/>
              <w:bottom w:val="single" w:sz="4" w:space="0" w:color="000000"/>
              <w:right w:val="single" w:sz="4" w:space="0" w:color="auto"/>
            </w:tcBorders>
          </w:tcPr>
          <w:p w14:paraId="42065DD9" w14:textId="77777777" w:rsidR="002D463D" w:rsidRPr="008F27DA" w:rsidRDefault="002D463D" w:rsidP="008F27DA">
            <w:pPr>
              <w:spacing w:before="120" w:after="120" w:line="320" w:lineRule="atLeast"/>
              <w:rPr>
                <w:b/>
                <w:bCs/>
                <w:sz w:val="28"/>
                <w:szCs w:val="2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94B389C" w14:textId="77777777" w:rsidR="002D463D" w:rsidRPr="008F27DA" w:rsidRDefault="002D463D" w:rsidP="008F27DA">
            <w:pPr>
              <w:spacing w:before="120" w:after="120" w:line="320" w:lineRule="atLeast"/>
              <w:rPr>
                <w:b/>
                <w:bCs/>
                <w:sz w:val="28"/>
                <w:szCs w:val="28"/>
              </w:rPr>
            </w:pPr>
          </w:p>
        </w:tc>
        <w:tc>
          <w:tcPr>
            <w:tcW w:w="992" w:type="dxa"/>
            <w:tcBorders>
              <w:top w:val="nil"/>
              <w:left w:val="nil"/>
              <w:bottom w:val="single" w:sz="4" w:space="0" w:color="auto"/>
              <w:right w:val="single" w:sz="4" w:space="0" w:color="auto"/>
            </w:tcBorders>
            <w:shd w:val="clear" w:color="auto" w:fill="auto"/>
            <w:vAlign w:val="center"/>
            <w:hideMark/>
          </w:tcPr>
          <w:p w14:paraId="25C765EE" w14:textId="2F4D5029" w:rsidR="002D463D" w:rsidRPr="008F27DA" w:rsidRDefault="002D463D" w:rsidP="008F27DA">
            <w:pPr>
              <w:spacing w:before="120" w:after="120" w:line="320" w:lineRule="atLeast"/>
              <w:jc w:val="center"/>
              <w:rPr>
                <w:b/>
                <w:bCs/>
                <w:sz w:val="26"/>
                <w:szCs w:val="26"/>
              </w:rPr>
            </w:pPr>
            <w:r w:rsidRPr="008F27DA">
              <w:rPr>
                <w:b/>
                <w:bCs/>
                <w:sz w:val="26"/>
                <w:szCs w:val="26"/>
              </w:rPr>
              <w:t>người</w:t>
            </w:r>
          </w:p>
        </w:tc>
        <w:tc>
          <w:tcPr>
            <w:tcW w:w="851" w:type="dxa"/>
            <w:tcBorders>
              <w:top w:val="nil"/>
              <w:left w:val="nil"/>
              <w:bottom w:val="single" w:sz="4" w:space="0" w:color="auto"/>
              <w:right w:val="single" w:sz="4" w:space="0" w:color="auto"/>
            </w:tcBorders>
            <w:shd w:val="clear" w:color="auto" w:fill="auto"/>
            <w:vAlign w:val="center"/>
            <w:hideMark/>
          </w:tcPr>
          <w:p w14:paraId="6D9E2A35" w14:textId="77777777" w:rsidR="002D463D" w:rsidRPr="008F27DA" w:rsidRDefault="002D463D" w:rsidP="008F27DA">
            <w:pPr>
              <w:spacing w:before="120" w:after="120" w:line="320" w:lineRule="atLeast"/>
              <w:jc w:val="center"/>
              <w:rPr>
                <w:b/>
                <w:bCs/>
                <w:sz w:val="26"/>
                <w:szCs w:val="26"/>
              </w:rPr>
            </w:pPr>
            <w:r w:rsidRPr="008F27DA">
              <w:rPr>
                <w:b/>
                <w:bCs/>
                <w:sz w:val="26"/>
                <w:szCs w:val="26"/>
              </w:rPr>
              <w:t xml:space="preserve">Tài sản </w:t>
            </w:r>
            <w:r w:rsidRPr="008F27DA">
              <w:rPr>
                <w:sz w:val="26"/>
                <w:szCs w:val="26"/>
              </w:rPr>
              <w:t>(</w:t>
            </w:r>
            <w:r w:rsidRPr="008F27DA">
              <w:rPr>
                <w:sz w:val="26"/>
                <w:szCs w:val="26"/>
                <w:lang w:val="en-US"/>
              </w:rPr>
              <w:t xml:space="preserve">triệu </w:t>
            </w:r>
            <w:r w:rsidRPr="008F27DA">
              <w:rPr>
                <w:sz w:val="26"/>
                <w:szCs w:val="26"/>
              </w:rPr>
              <w:t>đồng)</w:t>
            </w:r>
          </w:p>
        </w:tc>
        <w:tc>
          <w:tcPr>
            <w:tcW w:w="708" w:type="dxa"/>
            <w:gridSpan w:val="2"/>
            <w:tcBorders>
              <w:left w:val="single" w:sz="4" w:space="0" w:color="auto"/>
              <w:bottom w:val="single" w:sz="4" w:space="0" w:color="000000"/>
              <w:right w:val="nil"/>
            </w:tcBorders>
            <w:shd w:val="clear" w:color="auto" w:fill="auto"/>
            <w:vAlign w:val="center"/>
            <w:hideMark/>
          </w:tcPr>
          <w:p w14:paraId="67C62FC8" w14:textId="77777777" w:rsidR="002D463D" w:rsidRPr="008F27DA" w:rsidRDefault="002D463D" w:rsidP="008F27DA">
            <w:pPr>
              <w:spacing w:before="120" w:after="120" w:line="320" w:lineRule="atLeast"/>
              <w:rPr>
                <w:b/>
                <w:bCs/>
                <w:sz w:val="28"/>
                <w:szCs w:val="28"/>
              </w:rPr>
            </w:pPr>
          </w:p>
        </w:tc>
        <w:tc>
          <w:tcPr>
            <w:tcW w:w="1276" w:type="dxa"/>
            <w:vMerge/>
            <w:tcBorders>
              <w:left w:val="single" w:sz="4" w:space="0" w:color="auto"/>
              <w:bottom w:val="single" w:sz="4" w:space="0" w:color="auto"/>
              <w:right w:val="single" w:sz="4" w:space="0" w:color="auto"/>
            </w:tcBorders>
          </w:tcPr>
          <w:p w14:paraId="392407AA" w14:textId="77777777" w:rsidR="002D463D" w:rsidRPr="008F27DA" w:rsidRDefault="002D463D" w:rsidP="008F27DA">
            <w:pPr>
              <w:spacing w:before="120" w:after="120" w:line="320" w:lineRule="atLeast"/>
              <w:ind w:left="-108" w:right="-109"/>
              <w:jc w:val="center"/>
              <w:rPr>
                <w:b/>
                <w:bCs/>
                <w:sz w:val="28"/>
                <w:szCs w:val="28"/>
              </w:rPr>
            </w:pPr>
          </w:p>
        </w:tc>
        <w:tc>
          <w:tcPr>
            <w:tcW w:w="992" w:type="dxa"/>
            <w:vMerge/>
            <w:tcBorders>
              <w:left w:val="single" w:sz="4" w:space="0" w:color="auto"/>
              <w:bottom w:val="single" w:sz="4" w:space="0" w:color="auto"/>
              <w:right w:val="single" w:sz="4" w:space="0" w:color="auto"/>
            </w:tcBorders>
          </w:tcPr>
          <w:p w14:paraId="3646CFD6" w14:textId="77777777" w:rsidR="002D463D" w:rsidRPr="008F27DA" w:rsidRDefault="002D463D" w:rsidP="008F27DA">
            <w:pPr>
              <w:spacing w:before="120" w:after="120" w:line="320" w:lineRule="atLeast"/>
              <w:ind w:left="-108" w:right="-109"/>
              <w:jc w:val="center"/>
              <w:rPr>
                <w:b/>
                <w:bCs/>
                <w:sz w:val="28"/>
                <w:szCs w:val="28"/>
              </w:rPr>
            </w:pPr>
          </w:p>
        </w:tc>
        <w:tc>
          <w:tcPr>
            <w:tcW w:w="851" w:type="dxa"/>
            <w:vMerge/>
            <w:tcBorders>
              <w:left w:val="single" w:sz="4" w:space="0" w:color="auto"/>
              <w:bottom w:val="single" w:sz="4" w:space="0" w:color="auto"/>
              <w:right w:val="single" w:sz="4" w:space="0" w:color="auto"/>
            </w:tcBorders>
            <w:vAlign w:val="center"/>
          </w:tcPr>
          <w:p w14:paraId="55A01EBB" w14:textId="77777777" w:rsidR="002D463D" w:rsidRPr="008F27DA" w:rsidRDefault="002D463D" w:rsidP="008F27DA">
            <w:pPr>
              <w:spacing w:before="120" w:after="120" w:line="320" w:lineRule="atLeast"/>
              <w:ind w:left="-108" w:right="-109"/>
              <w:jc w:val="center"/>
              <w:rPr>
                <w:b/>
                <w:bCs/>
                <w:sz w:val="28"/>
                <w:szCs w:val="28"/>
              </w:rPr>
            </w:pPr>
          </w:p>
        </w:tc>
        <w:tc>
          <w:tcPr>
            <w:tcW w:w="1275" w:type="dxa"/>
            <w:vMerge/>
            <w:tcBorders>
              <w:left w:val="single" w:sz="4" w:space="0" w:color="auto"/>
              <w:bottom w:val="single" w:sz="4" w:space="0" w:color="auto"/>
              <w:right w:val="single" w:sz="4" w:space="0" w:color="auto"/>
            </w:tcBorders>
            <w:vAlign w:val="center"/>
          </w:tcPr>
          <w:p w14:paraId="7AC7CB8A" w14:textId="77777777" w:rsidR="002D463D" w:rsidRPr="008F27DA" w:rsidRDefault="002D463D" w:rsidP="008F27DA">
            <w:pPr>
              <w:spacing w:before="120" w:after="120" w:line="320" w:lineRule="atLeast"/>
              <w:ind w:right="-108"/>
              <w:jc w:val="center"/>
              <w:rPr>
                <w:b/>
                <w:bCs/>
                <w:strike/>
                <w:sz w:val="28"/>
                <w:szCs w:val="28"/>
                <w:highlight w:val="yellow"/>
                <w:lang w:val="en-US"/>
              </w:rPr>
            </w:pPr>
          </w:p>
        </w:tc>
        <w:tc>
          <w:tcPr>
            <w:tcW w:w="993" w:type="dxa"/>
            <w:vMerge/>
            <w:tcBorders>
              <w:left w:val="single" w:sz="4" w:space="0" w:color="auto"/>
              <w:bottom w:val="single" w:sz="4" w:space="0" w:color="auto"/>
              <w:right w:val="single" w:sz="4" w:space="0" w:color="auto"/>
            </w:tcBorders>
            <w:vAlign w:val="center"/>
          </w:tcPr>
          <w:p w14:paraId="5DD864A4" w14:textId="77777777" w:rsidR="002D463D" w:rsidRPr="008F27DA" w:rsidRDefault="002D463D" w:rsidP="008F27DA">
            <w:pPr>
              <w:spacing w:before="120" w:after="120" w:line="320" w:lineRule="atLeast"/>
              <w:ind w:left="-108" w:right="-108"/>
              <w:jc w:val="center"/>
              <w:rPr>
                <w:b/>
                <w:bCs/>
                <w:sz w:val="28"/>
                <w:szCs w:val="28"/>
                <w:lang w:val="en-US"/>
              </w:rPr>
            </w:pPr>
          </w:p>
        </w:tc>
        <w:tc>
          <w:tcPr>
            <w:tcW w:w="850" w:type="dxa"/>
            <w:vMerge/>
            <w:tcBorders>
              <w:left w:val="single" w:sz="4" w:space="0" w:color="auto"/>
              <w:bottom w:val="single" w:sz="4" w:space="0" w:color="auto"/>
              <w:right w:val="single" w:sz="4" w:space="0" w:color="auto"/>
            </w:tcBorders>
          </w:tcPr>
          <w:p w14:paraId="5199DCFD" w14:textId="77777777" w:rsidR="002D463D" w:rsidRPr="008F27DA" w:rsidRDefault="002D463D" w:rsidP="008F27DA">
            <w:pPr>
              <w:spacing w:before="120" w:after="120" w:line="320" w:lineRule="atLeast"/>
              <w:ind w:right="-44"/>
              <w:jc w:val="center"/>
              <w:rPr>
                <w:b/>
                <w:bCs/>
                <w:sz w:val="28"/>
                <w:szCs w:val="28"/>
              </w:rPr>
            </w:pPr>
          </w:p>
        </w:tc>
      </w:tr>
      <w:tr w:rsidR="00C33336" w:rsidRPr="008F27DA" w14:paraId="6D6A4CAE" w14:textId="77777777" w:rsidTr="008F27DA">
        <w:trPr>
          <w:trHeight w:val="360"/>
        </w:trPr>
        <w:tc>
          <w:tcPr>
            <w:tcW w:w="597" w:type="dxa"/>
            <w:tcBorders>
              <w:top w:val="nil"/>
              <w:left w:val="single" w:sz="4" w:space="0" w:color="auto"/>
              <w:bottom w:val="single" w:sz="4" w:space="0" w:color="auto"/>
              <w:right w:val="single" w:sz="4" w:space="0" w:color="auto"/>
            </w:tcBorders>
            <w:shd w:val="clear" w:color="auto" w:fill="auto"/>
            <w:vAlign w:val="center"/>
            <w:hideMark/>
          </w:tcPr>
          <w:p w14:paraId="5666A0A6" w14:textId="77777777" w:rsidR="004B25BF" w:rsidRPr="008F27DA" w:rsidRDefault="004B25BF" w:rsidP="008F27DA">
            <w:pPr>
              <w:spacing w:before="120" w:after="120" w:line="320" w:lineRule="atLeast"/>
              <w:jc w:val="center"/>
              <w:rPr>
                <w:sz w:val="28"/>
                <w:szCs w:val="28"/>
              </w:rPr>
            </w:pPr>
            <w:r w:rsidRPr="008F27DA">
              <w:rPr>
                <w:sz w:val="28"/>
                <w:szCs w:val="28"/>
              </w:rPr>
              <w:t>1</w:t>
            </w:r>
          </w:p>
        </w:tc>
        <w:tc>
          <w:tcPr>
            <w:tcW w:w="1389" w:type="dxa"/>
            <w:tcBorders>
              <w:top w:val="nil"/>
              <w:left w:val="nil"/>
              <w:bottom w:val="single" w:sz="4" w:space="0" w:color="auto"/>
              <w:right w:val="single" w:sz="4" w:space="0" w:color="auto"/>
            </w:tcBorders>
            <w:shd w:val="clear" w:color="auto" w:fill="auto"/>
            <w:vAlign w:val="center"/>
            <w:hideMark/>
          </w:tcPr>
          <w:p w14:paraId="3A2DE54F" w14:textId="77777777" w:rsidR="004B25BF" w:rsidRPr="008F27DA" w:rsidRDefault="004B25BF" w:rsidP="008F27DA">
            <w:pPr>
              <w:spacing w:before="120" w:after="120" w:line="320" w:lineRule="atLeast"/>
              <w:jc w:val="both"/>
              <w:rPr>
                <w:sz w:val="28"/>
                <w:szCs w:val="28"/>
              </w:rPr>
            </w:pPr>
          </w:p>
        </w:tc>
        <w:tc>
          <w:tcPr>
            <w:tcW w:w="1162" w:type="dxa"/>
            <w:tcBorders>
              <w:top w:val="single" w:sz="4" w:space="0" w:color="auto"/>
              <w:left w:val="nil"/>
              <w:bottom w:val="single" w:sz="4" w:space="0" w:color="auto"/>
              <w:right w:val="single" w:sz="4" w:space="0" w:color="auto"/>
            </w:tcBorders>
          </w:tcPr>
          <w:p w14:paraId="0DC2DBD9" w14:textId="77777777" w:rsidR="004B25BF" w:rsidRPr="008F27DA" w:rsidRDefault="004B25BF" w:rsidP="008F27DA">
            <w:pPr>
              <w:spacing w:before="120" w:after="120" w:line="320" w:lineRule="atLeast"/>
              <w:jc w:val="both"/>
              <w:rPr>
                <w:sz w:val="28"/>
                <w:szCs w:val="2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8C6A3"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nil"/>
              <w:bottom w:val="single" w:sz="4" w:space="0" w:color="auto"/>
              <w:right w:val="single" w:sz="4" w:space="0" w:color="auto"/>
            </w:tcBorders>
          </w:tcPr>
          <w:p w14:paraId="3F691489"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5A3E3" w14:textId="77777777" w:rsidR="004B25BF" w:rsidRPr="008F27DA" w:rsidRDefault="004B25BF" w:rsidP="008F27DA">
            <w:pPr>
              <w:spacing w:before="120" w:after="120" w:line="320" w:lineRule="atLeast"/>
              <w:jc w:val="both"/>
              <w:rPr>
                <w:sz w:val="28"/>
                <w:szCs w:val="28"/>
              </w:rPr>
            </w:pPr>
          </w:p>
        </w:tc>
        <w:tc>
          <w:tcPr>
            <w:tcW w:w="992" w:type="dxa"/>
            <w:tcBorders>
              <w:top w:val="nil"/>
              <w:left w:val="nil"/>
              <w:bottom w:val="single" w:sz="4" w:space="0" w:color="auto"/>
              <w:right w:val="single" w:sz="4" w:space="0" w:color="auto"/>
            </w:tcBorders>
            <w:shd w:val="clear" w:color="auto" w:fill="auto"/>
            <w:vAlign w:val="center"/>
            <w:hideMark/>
          </w:tcPr>
          <w:p w14:paraId="33AD0652" w14:textId="77777777" w:rsidR="004B25BF" w:rsidRPr="008F27DA" w:rsidRDefault="004B25BF" w:rsidP="008F27DA">
            <w:pPr>
              <w:spacing w:before="120" w:after="120" w:line="320" w:lineRule="atLeast"/>
              <w:jc w:val="both"/>
              <w:rPr>
                <w:sz w:val="28"/>
                <w:szCs w:val="28"/>
              </w:rPr>
            </w:pPr>
          </w:p>
        </w:tc>
        <w:tc>
          <w:tcPr>
            <w:tcW w:w="851" w:type="dxa"/>
            <w:tcBorders>
              <w:top w:val="nil"/>
              <w:left w:val="nil"/>
              <w:bottom w:val="single" w:sz="4" w:space="0" w:color="auto"/>
              <w:right w:val="single" w:sz="4" w:space="0" w:color="auto"/>
            </w:tcBorders>
            <w:shd w:val="clear" w:color="auto" w:fill="auto"/>
            <w:vAlign w:val="center"/>
            <w:hideMark/>
          </w:tcPr>
          <w:p w14:paraId="0FD83CE0" w14:textId="77777777" w:rsidR="004B25BF" w:rsidRPr="008F27DA" w:rsidRDefault="004B25BF" w:rsidP="008F27DA">
            <w:pPr>
              <w:spacing w:before="120" w:after="120" w:line="320" w:lineRule="atLeast"/>
              <w:jc w:val="both"/>
              <w:rPr>
                <w:sz w:val="28"/>
                <w:szCs w:val="28"/>
              </w:rPr>
            </w:pPr>
          </w:p>
        </w:tc>
        <w:tc>
          <w:tcPr>
            <w:tcW w:w="708" w:type="dxa"/>
            <w:gridSpan w:val="2"/>
            <w:tcBorders>
              <w:top w:val="nil"/>
              <w:left w:val="nil"/>
              <w:bottom w:val="single" w:sz="4" w:space="0" w:color="auto"/>
              <w:right w:val="single" w:sz="4" w:space="0" w:color="auto"/>
            </w:tcBorders>
            <w:shd w:val="clear" w:color="auto" w:fill="auto"/>
            <w:vAlign w:val="center"/>
            <w:hideMark/>
          </w:tcPr>
          <w:p w14:paraId="75A422FB" w14:textId="77777777" w:rsidR="004B25BF" w:rsidRPr="008F27DA" w:rsidRDefault="004B25BF" w:rsidP="008F27DA">
            <w:pPr>
              <w:spacing w:before="120" w:after="120" w:line="320" w:lineRule="atLeast"/>
              <w:jc w:val="both"/>
              <w:rPr>
                <w:sz w:val="28"/>
                <w:szCs w:val="28"/>
              </w:rPr>
            </w:pPr>
          </w:p>
        </w:tc>
        <w:tc>
          <w:tcPr>
            <w:tcW w:w="1276" w:type="dxa"/>
            <w:tcBorders>
              <w:top w:val="single" w:sz="4" w:space="0" w:color="auto"/>
              <w:left w:val="nil"/>
              <w:bottom w:val="single" w:sz="4" w:space="0" w:color="auto"/>
              <w:right w:val="single" w:sz="4" w:space="0" w:color="auto"/>
            </w:tcBorders>
          </w:tcPr>
          <w:p w14:paraId="34DEED92" w14:textId="77777777" w:rsidR="004B25BF" w:rsidRPr="008F27DA" w:rsidRDefault="004B25BF" w:rsidP="008F27DA">
            <w:pPr>
              <w:spacing w:before="120" w:after="120" w:line="320" w:lineRule="atLeast"/>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Pr>
          <w:p w14:paraId="674CD394" w14:textId="77777777" w:rsidR="004B25BF" w:rsidRPr="008F27DA" w:rsidRDefault="004B25BF" w:rsidP="008F27DA">
            <w:pPr>
              <w:spacing w:before="120" w:after="120" w:line="320" w:lineRule="atLeast"/>
              <w:jc w:val="both"/>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095DB0EE" w14:textId="77777777" w:rsidR="004B25BF" w:rsidRPr="008F27DA" w:rsidRDefault="004B25BF" w:rsidP="008F27DA">
            <w:pPr>
              <w:spacing w:before="120" w:after="120" w:line="320" w:lineRule="atLeast"/>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6A595DF8" w14:textId="77777777" w:rsidR="004B25BF" w:rsidRPr="008F27DA" w:rsidRDefault="004B25BF" w:rsidP="008F27DA">
            <w:pPr>
              <w:spacing w:before="120" w:after="120" w:line="320" w:lineRule="atLeast"/>
              <w:jc w:val="both"/>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vAlign w:val="center"/>
          </w:tcPr>
          <w:p w14:paraId="0176E630" w14:textId="77777777" w:rsidR="004B25BF" w:rsidRPr="008F27DA" w:rsidRDefault="004B25BF" w:rsidP="008F27DA">
            <w:pPr>
              <w:spacing w:before="120" w:after="120" w:line="320" w:lineRule="atLeast"/>
              <w:jc w:val="both"/>
              <w:rPr>
                <w:sz w:val="28"/>
                <w:szCs w:val="28"/>
              </w:rPr>
            </w:pPr>
          </w:p>
        </w:tc>
        <w:tc>
          <w:tcPr>
            <w:tcW w:w="850" w:type="dxa"/>
            <w:tcBorders>
              <w:top w:val="single" w:sz="4" w:space="0" w:color="auto"/>
              <w:left w:val="single" w:sz="4" w:space="0" w:color="auto"/>
              <w:bottom w:val="single" w:sz="4" w:space="0" w:color="auto"/>
              <w:right w:val="single" w:sz="4" w:space="0" w:color="auto"/>
            </w:tcBorders>
          </w:tcPr>
          <w:p w14:paraId="496972EA" w14:textId="77777777" w:rsidR="004B25BF" w:rsidRPr="008F27DA" w:rsidRDefault="004B25BF" w:rsidP="008F27DA">
            <w:pPr>
              <w:spacing w:before="120" w:after="120" w:line="320" w:lineRule="atLeast"/>
              <w:jc w:val="both"/>
              <w:rPr>
                <w:sz w:val="28"/>
                <w:szCs w:val="28"/>
              </w:rPr>
            </w:pPr>
          </w:p>
        </w:tc>
      </w:tr>
      <w:tr w:rsidR="00C33336" w:rsidRPr="008F27DA" w14:paraId="3A480200" w14:textId="77777777" w:rsidTr="008F27DA">
        <w:trPr>
          <w:trHeight w:val="360"/>
        </w:trPr>
        <w:tc>
          <w:tcPr>
            <w:tcW w:w="597" w:type="dxa"/>
            <w:tcBorders>
              <w:top w:val="nil"/>
              <w:left w:val="single" w:sz="4" w:space="0" w:color="auto"/>
              <w:bottom w:val="single" w:sz="4" w:space="0" w:color="auto"/>
              <w:right w:val="single" w:sz="4" w:space="0" w:color="auto"/>
            </w:tcBorders>
            <w:shd w:val="clear" w:color="auto" w:fill="auto"/>
            <w:vAlign w:val="center"/>
            <w:hideMark/>
          </w:tcPr>
          <w:p w14:paraId="220C9411" w14:textId="77777777" w:rsidR="004B25BF" w:rsidRPr="008F27DA" w:rsidRDefault="004B25BF" w:rsidP="008F27DA">
            <w:pPr>
              <w:spacing w:before="120" w:after="120" w:line="320" w:lineRule="atLeast"/>
              <w:jc w:val="center"/>
              <w:rPr>
                <w:sz w:val="28"/>
                <w:szCs w:val="28"/>
              </w:rPr>
            </w:pPr>
            <w:r w:rsidRPr="008F27DA">
              <w:rPr>
                <w:sz w:val="28"/>
                <w:szCs w:val="28"/>
              </w:rPr>
              <w:t>2</w:t>
            </w:r>
          </w:p>
        </w:tc>
        <w:tc>
          <w:tcPr>
            <w:tcW w:w="1389" w:type="dxa"/>
            <w:tcBorders>
              <w:top w:val="nil"/>
              <w:left w:val="nil"/>
              <w:bottom w:val="single" w:sz="4" w:space="0" w:color="auto"/>
              <w:right w:val="single" w:sz="4" w:space="0" w:color="auto"/>
            </w:tcBorders>
            <w:shd w:val="clear" w:color="auto" w:fill="auto"/>
            <w:vAlign w:val="center"/>
            <w:hideMark/>
          </w:tcPr>
          <w:p w14:paraId="57991688" w14:textId="77777777" w:rsidR="004B25BF" w:rsidRPr="008F27DA" w:rsidRDefault="004B25BF" w:rsidP="008F27DA">
            <w:pPr>
              <w:spacing w:before="120" w:after="120" w:line="320" w:lineRule="atLeast"/>
              <w:jc w:val="both"/>
              <w:rPr>
                <w:sz w:val="28"/>
                <w:szCs w:val="28"/>
              </w:rPr>
            </w:pPr>
          </w:p>
        </w:tc>
        <w:tc>
          <w:tcPr>
            <w:tcW w:w="1162" w:type="dxa"/>
            <w:tcBorders>
              <w:top w:val="single" w:sz="4" w:space="0" w:color="auto"/>
              <w:left w:val="nil"/>
              <w:bottom w:val="single" w:sz="4" w:space="0" w:color="auto"/>
              <w:right w:val="single" w:sz="4" w:space="0" w:color="auto"/>
            </w:tcBorders>
          </w:tcPr>
          <w:p w14:paraId="27024EC0" w14:textId="77777777" w:rsidR="004B25BF" w:rsidRPr="008F27DA" w:rsidRDefault="004B25BF" w:rsidP="008F27DA">
            <w:pPr>
              <w:spacing w:before="120" w:after="120" w:line="320" w:lineRule="atLeast"/>
              <w:jc w:val="both"/>
              <w:rPr>
                <w:sz w:val="28"/>
                <w:szCs w:val="2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3F272"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nil"/>
              <w:bottom w:val="single" w:sz="4" w:space="0" w:color="auto"/>
              <w:right w:val="single" w:sz="4" w:space="0" w:color="auto"/>
            </w:tcBorders>
          </w:tcPr>
          <w:p w14:paraId="2CC8B8F6"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C7C07" w14:textId="77777777" w:rsidR="004B25BF" w:rsidRPr="008F27DA" w:rsidRDefault="004B25BF" w:rsidP="008F27DA">
            <w:pPr>
              <w:spacing w:before="120" w:after="120" w:line="320" w:lineRule="atLeast"/>
              <w:jc w:val="both"/>
              <w:rPr>
                <w:sz w:val="28"/>
                <w:szCs w:val="28"/>
              </w:rPr>
            </w:pPr>
          </w:p>
        </w:tc>
        <w:tc>
          <w:tcPr>
            <w:tcW w:w="992" w:type="dxa"/>
            <w:tcBorders>
              <w:top w:val="nil"/>
              <w:left w:val="nil"/>
              <w:bottom w:val="single" w:sz="4" w:space="0" w:color="auto"/>
              <w:right w:val="single" w:sz="4" w:space="0" w:color="auto"/>
            </w:tcBorders>
            <w:shd w:val="clear" w:color="auto" w:fill="auto"/>
            <w:vAlign w:val="center"/>
            <w:hideMark/>
          </w:tcPr>
          <w:p w14:paraId="7BDED708" w14:textId="77777777" w:rsidR="004B25BF" w:rsidRPr="008F27DA" w:rsidRDefault="004B25BF" w:rsidP="008F27DA">
            <w:pPr>
              <w:spacing w:before="120" w:after="120" w:line="320" w:lineRule="atLeast"/>
              <w:jc w:val="both"/>
              <w:rPr>
                <w:sz w:val="28"/>
                <w:szCs w:val="28"/>
              </w:rPr>
            </w:pPr>
          </w:p>
        </w:tc>
        <w:tc>
          <w:tcPr>
            <w:tcW w:w="851" w:type="dxa"/>
            <w:tcBorders>
              <w:top w:val="nil"/>
              <w:left w:val="nil"/>
              <w:bottom w:val="single" w:sz="4" w:space="0" w:color="auto"/>
              <w:right w:val="single" w:sz="4" w:space="0" w:color="auto"/>
            </w:tcBorders>
            <w:shd w:val="clear" w:color="auto" w:fill="auto"/>
            <w:vAlign w:val="center"/>
            <w:hideMark/>
          </w:tcPr>
          <w:p w14:paraId="2EEC3A7B" w14:textId="77777777" w:rsidR="004B25BF" w:rsidRPr="008F27DA" w:rsidRDefault="004B25BF" w:rsidP="008F27DA">
            <w:pPr>
              <w:spacing w:before="120" w:after="120" w:line="320" w:lineRule="atLeast"/>
              <w:jc w:val="both"/>
              <w:rPr>
                <w:sz w:val="28"/>
                <w:szCs w:val="28"/>
              </w:rPr>
            </w:pPr>
          </w:p>
        </w:tc>
        <w:tc>
          <w:tcPr>
            <w:tcW w:w="708" w:type="dxa"/>
            <w:gridSpan w:val="2"/>
            <w:tcBorders>
              <w:top w:val="nil"/>
              <w:left w:val="nil"/>
              <w:bottom w:val="single" w:sz="4" w:space="0" w:color="auto"/>
              <w:right w:val="single" w:sz="4" w:space="0" w:color="auto"/>
            </w:tcBorders>
            <w:shd w:val="clear" w:color="auto" w:fill="auto"/>
            <w:vAlign w:val="center"/>
            <w:hideMark/>
          </w:tcPr>
          <w:p w14:paraId="378C3BCE" w14:textId="77777777" w:rsidR="004B25BF" w:rsidRPr="008F27DA" w:rsidRDefault="004B25BF" w:rsidP="008F27DA">
            <w:pPr>
              <w:spacing w:before="120" w:after="120" w:line="320" w:lineRule="atLeast"/>
              <w:jc w:val="both"/>
              <w:rPr>
                <w:sz w:val="28"/>
                <w:szCs w:val="28"/>
              </w:rPr>
            </w:pPr>
          </w:p>
        </w:tc>
        <w:tc>
          <w:tcPr>
            <w:tcW w:w="1276" w:type="dxa"/>
            <w:tcBorders>
              <w:top w:val="single" w:sz="4" w:space="0" w:color="auto"/>
              <w:left w:val="nil"/>
              <w:bottom w:val="single" w:sz="4" w:space="0" w:color="auto"/>
              <w:right w:val="single" w:sz="4" w:space="0" w:color="auto"/>
            </w:tcBorders>
          </w:tcPr>
          <w:p w14:paraId="19DF0D61" w14:textId="77777777" w:rsidR="004B25BF" w:rsidRPr="008F27DA" w:rsidRDefault="004B25BF" w:rsidP="008F27DA">
            <w:pPr>
              <w:spacing w:before="120" w:after="120" w:line="320" w:lineRule="atLeast"/>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Pr>
          <w:p w14:paraId="1D10F6EA" w14:textId="77777777" w:rsidR="004B25BF" w:rsidRPr="008F27DA" w:rsidRDefault="004B25BF" w:rsidP="008F27DA">
            <w:pPr>
              <w:spacing w:before="120" w:after="120" w:line="320" w:lineRule="atLeast"/>
              <w:jc w:val="both"/>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2EDD3D16" w14:textId="77777777" w:rsidR="004B25BF" w:rsidRPr="008F27DA" w:rsidRDefault="004B25BF" w:rsidP="008F27DA">
            <w:pPr>
              <w:spacing w:before="120" w:after="120" w:line="320" w:lineRule="atLeast"/>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787D32CE" w14:textId="77777777" w:rsidR="004B25BF" w:rsidRPr="008F27DA" w:rsidRDefault="004B25BF" w:rsidP="008F27DA">
            <w:pPr>
              <w:spacing w:before="120" w:after="120" w:line="320" w:lineRule="atLeast"/>
              <w:jc w:val="both"/>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vAlign w:val="center"/>
          </w:tcPr>
          <w:p w14:paraId="7613036A" w14:textId="77777777" w:rsidR="004B25BF" w:rsidRPr="008F27DA" w:rsidRDefault="004B25BF" w:rsidP="008F27DA">
            <w:pPr>
              <w:spacing w:before="120" w:after="120" w:line="320" w:lineRule="atLeast"/>
              <w:jc w:val="both"/>
              <w:rPr>
                <w:sz w:val="28"/>
                <w:szCs w:val="28"/>
              </w:rPr>
            </w:pPr>
          </w:p>
        </w:tc>
        <w:tc>
          <w:tcPr>
            <w:tcW w:w="850" w:type="dxa"/>
            <w:tcBorders>
              <w:top w:val="single" w:sz="4" w:space="0" w:color="auto"/>
              <w:left w:val="single" w:sz="4" w:space="0" w:color="auto"/>
              <w:bottom w:val="single" w:sz="4" w:space="0" w:color="auto"/>
              <w:right w:val="single" w:sz="4" w:space="0" w:color="auto"/>
            </w:tcBorders>
          </w:tcPr>
          <w:p w14:paraId="52770001" w14:textId="77777777" w:rsidR="004B25BF" w:rsidRPr="008F27DA" w:rsidRDefault="004B25BF" w:rsidP="008F27DA">
            <w:pPr>
              <w:spacing w:before="120" w:after="120" w:line="320" w:lineRule="atLeast"/>
              <w:jc w:val="both"/>
              <w:rPr>
                <w:sz w:val="28"/>
                <w:szCs w:val="28"/>
              </w:rPr>
            </w:pPr>
          </w:p>
        </w:tc>
      </w:tr>
      <w:tr w:rsidR="00C33336" w:rsidRPr="008F27DA" w14:paraId="1A73958D" w14:textId="77777777" w:rsidTr="008F27DA">
        <w:trPr>
          <w:trHeight w:val="360"/>
        </w:trPr>
        <w:tc>
          <w:tcPr>
            <w:tcW w:w="597" w:type="dxa"/>
            <w:tcBorders>
              <w:top w:val="nil"/>
              <w:left w:val="single" w:sz="4" w:space="0" w:color="auto"/>
              <w:bottom w:val="single" w:sz="4" w:space="0" w:color="auto"/>
              <w:right w:val="single" w:sz="4" w:space="0" w:color="auto"/>
            </w:tcBorders>
            <w:shd w:val="clear" w:color="auto" w:fill="auto"/>
            <w:vAlign w:val="center"/>
            <w:hideMark/>
          </w:tcPr>
          <w:p w14:paraId="77819975" w14:textId="77777777" w:rsidR="004B25BF" w:rsidRPr="008F27DA" w:rsidRDefault="004B25BF" w:rsidP="008F27DA">
            <w:pPr>
              <w:spacing w:before="120" w:after="120" w:line="320" w:lineRule="atLeast"/>
              <w:jc w:val="center"/>
              <w:rPr>
                <w:sz w:val="28"/>
                <w:szCs w:val="28"/>
              </w:rPr>
            </w:pPr>
            <w:r w:rsidRPr="008F27DA">
              <w:rPr>
                <w:sz w:val="28"/>
                <w:szCs w:val="28"/>
              </w:rPr>
              <w:t>3</w:t>
            </w:r>
          </w:p>
        </w:tc>
        <w:tc>
          <w:tcPr>
            <w:tcW w:w="1389" w:type="dxa"/>
            <w:tcBorders>
              <w:top w:val="nil"/>
              <w:left w:val="nil"/>
              <w:bottom w:val="single" w:sz="4" w:space="0" w:color="auto"/>
              <w:right w:val="single" w:sz="4" w:space="0" w:color="auto"/>
            </w:tcBorders>
            <w:shd w:val="clear" w:color="auto" w:fill="auto"/>
            <w:vAlign w:val="center"/>
            <w:hideMark/>
          </w:tcPr>
          <w:p w14:paraId="41E90714" w14:textId="77777777" w:rsidR="004B25BF" w:rsidRPr="008F27DA" w:rsidRDefault="004B25BF" w:rsidP="008F27DA">
            <w:pPr>
              <w:spacing w:before="120" w:after="120" w:line="320" w:lineRule="atLeast"/>
              <w:jc w:val="both"/>
              <w:rPr>
                <w:sz w:val="28"/>
                <w:szCs w:val="28"/>
              </w:rPr>
            </w:pPr>
          </w:p>
        </w:tc>
        <w:tc>
          <w:tcPr>
            <w:tcW w:w="1162" w:type="dxa"/>
            <w:tcBorders>
              <w:top w:val="single" w:sz="4" w:space="0" w:color="auto"/>
              <w:left w:val="nil"/>
              <w:bottom w:val="single" w:sz="4" w:space="0" w:color="auto"/>
              <w:right w:val="single" w:sz="4" w:space="0" w:color="auto"/>
            </w:tcBorders>
          </w:tcPr>
          <w:p w14:paraId="23C1618F" w14:textId="77777777" w:rsidR="004B25BF" w:rsidRPr="008F27DA" w:rsidRDefault="004B25BF" w:rsidP="008F27DA">
            <w:pPr>
              <w:spacing w:before="120" w:after="120" w:line="320" w:lineRule="atLeast"/>
              <w:jc w:val="both"/>
              <w:rPr>
                <w:sz w:val="28"/>
                <w:szCs w:val="2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875E1"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nil"/>
              <w:bottom w:val="single" w:sz="4" w:space="0" w:color="auto"/>
              <w:right w:val="single" w:sz="4" w:space="0" w:color="auto"/>
            </w:tcBorders>
          </w:tcPr>
          <w:p w14:paraId="415F04CA"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7A13B" w14:textId="77777777" w:rsidR="004B25BF" w:rsidRPr="008F27DA" w:rsidRDefault="004B25BF" w:rsidP="008F27DA">
            <w:pPr>
              <w:spacing w:before="120" w:after="120" w:line="320" w:lineRule="atLeast"/>
              <w:jc w:val="both"/>
              <w:rPr>
                <w:sz w:val="28"/>
                <w:szCs w:val="28"/>
              </w:rPr>
            </w:pPr>
          </w:p>
        </w:tc>
        <w:tc>
          <w:tcPr>
            <w:tcW w:w="992" w:type="dxa"/>
            <w:tcBorders>
              <w:top w:val="nil"/>
              <w:left w:val="nil"/>
              <w:bottom w:val="single" w:sz="4" w:space="0" w:color="auto"/>
              <w:right w:val="single" w:sz="4" w:space="0" w:color="auto"/>
            </w:tcBorders>
            <w:shd w:val="clear" w:color="auto" w:fill="auto"/>
            <w:vAlign w:val="center"/>
            <w:hideMark/>
          </w:tcPr>
          <w:p w14:paraId="58014B32" w14:textId="77777777" w:rsidR="004B25BF" w:rsidRPr="008F27DA" w:rsidRDefault="004B25BF" w:rsidP="008F27DA">
            <w:pPr>
              <w:spacing w:before="120" w:after="120" w:line="320" w:lineRule="atLeast"/>
              <w:jc w:val="both"/>
              <w:rPr>
                <w:sz w:val="28"/>
                <w:szCs w:val="28"/>
              </w:rPr>
            </w:pPr>
          </w:p>
        </w:tc>
        <w:tc>
          <w:tcPr>
            <w:tcW w:w="851" w:type="dxa"/>
            <w:tcBorders>
              <w:top w:val="nil"/>
              <w:left w:val="nil"/>
              <w:bottom w:val="single" w:sz="4" w:space="0" w:color="auto"/>
              <w:right w:val="single" w:sz="4" w:space="0" w:color="auto"/>
            </w:tcBorders>
            <w:shd w:val="clear" w:color="auto" w:fill="auto"/>
            <w:vAlign w:val="center"/>
            <w:hideMark/>
          </w:tcPr>
          <w:p w14:paraId="44AE9342" w14:textId="77777777" w:rsidR="004B25BF" w:rsidRPr="008F27DA" w:rsidRDefault="004B25BF" w:rsidP="008F27DA">
            <w:pPr>
              <w:spacing w:before="120" w:after="120" w:line="320" w:lineRule="atLeast"/>
              <w:jc w:val="both"/>
              <w:rPr>
                <w:sz w:val="28"/>
                <w:szCs w:val="28"/>
              </w:rPr>
            </w:pPr>
          </w:p>
        </w:tc>
        <w:tc>
          <w:tcPr>
            <w:tcW w:w="708" w:type="dxa"/>
            <w:gridSpan w:val="2"/>
            <w:tcBorders>
              <w:top w:val="nil"/>
              <w:left w:val="nil"/>
              <w:bottom w:val="single" w:sz="4" w:space="0" w:color="auto"/>
              <w:right w:val="single" w:sz="4" w:space="0" w:color="auto"/>
            </w:tcBorders>
            <w:shd w:val="clear" w:color="auto" w:fill="auto"/>
            <w:vAlign w:val="center"/>
            <w:hideMark/>
          </w:tcPr>
          <w:p w14:paraId="78541980" w14:textId="77777777" w:rsidR="004B25BF" w:rsidRPr="008F27DA" w:rsidRDefault="004B25BF" w:rsidP="008F27DA">
            <w:pPr>
              <w:spacing w:before="120" w:after="120" w:line="320" w:lineRule="atLeast"/>
              <w:jc w:val="both"/>
              <w:rPr>
                <w:sz w:val="28"/>
                <w:szCs w:val="28"/>
              </w:rPr>
            </w:pPr>
          </w:p>
        </w:tc>
        <w:tc>
          <w:tcPr>
            <w:tcW w:w="1276" w:type="dxa"/>
            <w:tcBorders>
              <w:top w:val="single" w:sz="4" w:space="0" w:color="auto"/>
              <w:left w:val="nil"/>
              <w:bottom w:val="single" w:sz="4" w:space="0" w:color="auto"/>
              <w:right w:val="single" w:sz="4" w:space="0" w:color="auto"/>
            </w:tcBorders>
          </w:tcPr>
          <w:p w14:paraId="4D632B20" w14:textId="77777777" w:rsidR="004B25BF" w:rsidRPr="008F27DA" w:rsidRDefault="004B25BF" w:rsidP="008F27DA">
            <w:pPr>
              <w:spacing w:before="120" w:after="120" w:line="320" w:lineRule="atLeast"/>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Pr>
          <w:p w14:paraId="707A4C8E" w14:textId="77777777" w:rsidR="004B25BF" w:rsidRPr="008F27DA" w:rsidRDefault="004B25BF" w:rsidP="008F27DA">
            <w:pPr>
              <w:spacing w:before="120" w:after="120" w:line="320" w:lineRule="atLeast"/>
              <w:jc w:val="both"/>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1ED7CCF0" w14:textId="77777777" w:rsidR="004B25BF" w:rsidRPr="008F27DA" w:rsidRDefault="004B25BF" w:rsidP="008F27DA">
            <w:pPr>
              <w:spacing w:before="120" w:after="120" w:line="320" w:lineRule="atLeast"/>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57DDD5A6" w14:textId="77777777" w:rsidR="004B25BF" w:rsidRPr="008F27DA" w:rsidRDefault="004B25BF" w:rsidP="008F27DA">
            <w:pPr>
              <w:spacing w:before="120" w:after="120" w:line="320" w:lineRule="atLeast"/>
              <w:jc w:val="both"/>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vAlign w:val="center"/>
          </w:tcPr>
          <w:p w14:paraId="745A1F90" w14:textId="77777777" w:rsidR="004B25BF" w:rsidRPr="008F27DA" w:rsidRDefault="004B25BF" w:rsidP="008F27DA">
            <w:pPr>
              <w:spacing w:before="120" w:after="120" w:line="320" w:lineRule="atLeast"/>
              <w:jc w:val="both"/>
              <w:rPr>
                <w:sz w:val="28"/>
                <w:szCs w:val="28"/>
              </w:rPr>
            </w:pPr>
          </w:p>
        </w:tc>
        <w:tc>
          <w:tcPr>
            <w:tcW w:w="850" w:type="dxa"/>
            <w:tcBorders>
              <w:top w:val="single" w:sz="4" w:space="0" w:color="auto"/>
              <w:left w:val="single" w:sz="4" w:space="0" w:color="auto"/>
              <w:bottom w:val="single" w:sz="4" w:space="0" w:color="auto"/>
              <w:right w:val="single" w:sz="4" w:space="0" w:color="auto"/>
            </w:tcBorders>
          </w:tcPr>
          <w:p w14:paraId="4079C47C" w14:textId="77777777" w:rsidR="004B25BF" w:rsidRPr="008F27DA" w:rsidRDefault="004B25BF" w:rsidP="008F27DA">
            <w:pPr>
              <w:spacing w:before="120" w:after="120" w:line="320" w:lineRule="atLeast"/>
              <w:jc w:val="both"/>
              <w:rPr>
                <w:sz w:val="28"/>
                <w:szCs w:val="28"/>
              </w:rPr>
            </w:pPr>
          </w:p>
        </w:tc>
      </w:tr>
      <w:tr w:rsidR="00C33336" w:rsidRPr="008F27DA" w14:paraId="16B66C7D" w14:textId="77777777" w:rsidTr="008F27DA">
        <w:trPr>
          <w:trHeight w:val="360"/>
        </w:trPr>
        <w:tc>
          <w:tcPr>
            <w:tcW w:w="597" w:type="dxa"/>
            <w:tcBorders>
              <w:top w:val="nil"/>
              <w:left w:val="single" w:sz="4" w:space="0" w:color="auto"/>
              <w:bottom w:val="single" w:sz="4" w:space="0" w:color="auto"/>
              <w:right w:val="single" w:sz="4" w:space="0" w:color="auto"/>
            </w:tcBorders>
            <w:shd w:val="clear" w:color="auto" w:fill="auto"/>
            <w:vAlign w:val="center"/>
            <w:hideMark/>
          </w:tcPr>
          <w:p w14:paraId="5F3D0728" w14:textId="77777777" w:rsidR="004B25BF" w:rsidRPr="008F27DA" w:rsidRDefault="004B25BF" w:rsidP="008F27DA">
            <w:pPr>
              <w:spacing w:before="120" w:after="120" w:line="320" w:lineRule="atLeast"/>
              <w:jc w:val="center"/>
              <w:rPr>
                <w:sz w:val="28"/>
                <w:szCs w:val="28"/>
              </w:rPr>
            </w:pPr>
            <w:r w:rsidRPr="008F27DA">
              <w:rPr>
                <w:sz w:val="28"/>
                <w:szCs w:val="28"/>
              </w:rPr>
              <w:t>…</w:t>
            </w:r>
          </w:p>
        </w:tc>
        <w:tc>
          <w:tcPr>
            <w:tcW w:w="1389" w:type="dxa"/>
            <w:tcBorders>
              <w:top w:val="nil"/>
              <w:left w:val="nil"/>
              <w:bottom w:val="single" w:sz="4" w:space="0" w:color="auto"/>
              <w:right w:val="single" w:sz="4" w:space="0" w:color="auto"/>
            </w:tcBorders>
            <w:shd w:val="clear" w:color="auto" w:fill="auto"/>
            <w:vAlign w:val="center"/>
            <w:hideMark/>
          </w:tcPr>
          <w:p w14:paraId="43486791" w14:textId="77777777" w:rsidR="004B25BF" w:rsidRPr="008F27DA" w:rsidRDefault="004B25BF" w:rsidP="008F27DA">
            <w:pPr>
              <w:spacing w:before="120" w:after="120" w:line="320" w:lineRule="atLeast"/>
              <w:jc w:val="both"/>
              <w:rPr>
                <w:sz w:val="28"/>
                <w:szCs w:val="28"/>
              </w:rPr>
            </w:pPr>
          </w:p>
        </w:tc>
        <w:tc>
          <w:tcPr>
            <w:tcW w:w="1162" w:type="dxa"/>
            <w:tcBorders>
              <w:top w:val="single" w:sz="4" w:space="0" w:color="auto"/>
              <w:left w:val="nil"/>
              <w:bottom w:val="single" w:sz="4" w:space="0" w:color="auto"/>
              <w:right w:val="single" w:sz="4" w:space="0" w:color="auto"/>
            </w:tcBorders>
          </w:tcPr>
          <w:p w14:paraId="4BB9FDF1" w14:textId="77777777" w:rsidR="004B25BF" w:rsidRPr="008F27DA" w:rsidRDefault="004B25BF" w:rsidP="008F27DA">
            <w:pPr>
              <w:spacing w:before="120" w:after="120" w:line="320" w:lineRule="atLeast"/>
              <w:jc w:val="both"/>
              <w:rPr>
                <w:sz w:val="28"/>
                <w:szCs w:val="2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FDF57"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nil"/>
              <w:bottom w:val="single" w:sz="4" w:space="0" w:color="auto"/>
              <w:right w:val="single" w:sz="4" w:space="0" w:color="auto"/>
            </w:tcBorders>
          </w:tcPr>
          <w:p w14:paraId="4837EFCF" w14:textId="77777777" w:rsidR="004B25BF" w:rsidRPr="008F27DA" w:rsidRDefault="004B25BF" w:rsidP="008F27DA">
            <w:pPr>
              <w:spacing w:before="120" w:after="120" w:line="320" w:lineRule="atLeast"/>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7C4EC" w14:textId="77777777" w:rsidR="004B25BF" w:rsidRPr="008F27DA" w:rsidRDefault="004B25BF" w:rsidP="008F27DA">
            <w:pPr>
              <w:spacing w:before="120" w:after="120" w:line="320" w:lineRule="atLeast"/>
              <w:jc w:val="both"/>
              <w:rPr>
                <w:sz w:val="28"/>
                <w:szCs w:val="28"/>
              </w:rPr>
            </w:pPr>
          </w:p>
        </w:tc>
        <w:tc>
          <w:tcPr>
            <w:tcW w:w="992" w:type="dxa"/>
            <w:tcBorders>
              <w:top w:val="nil"/>
              <w:left w:val="nil"/>
              <w:bottom w:val="single" w:sz="4" w:space="0" w:color="auto"/>
              <w:right w:val="single" w:sz="4" w:space="0" w:color="auto"/>
            </w:tcBorders>
            <w:shd w:val="clear" w:color="auto" w:fill="auto"/>
            <w:vAlign w:val="center"/>
            <w:hideMark/>
          </w:tcPr>
          <w:p w14:paraId="504A5AB7" w14:textId="77777777" w:rsidR="004B25BF" w:rsidRPr="008F27DA" w:rsidRDefault="004B25BF" w:rsidP="008F27DA">
            <w:pPr>
              <w:spacing w:before="120" w:after="120" w:line="320" w:lineRule="atLeast"/>
              <w:jc w:val="both"/>
              <w:rPr>
                <w:sz w:val="28"/>
                <w:szCs w:val="28"/>
              </w:rPr>
            </w:pPr>
          </w:p>
        </w:tc>
        <w:tc>
          <w:tcPr>
            <w:tcW w:w="851" w:type="dxa"/>
            <w:tcBorders>
              <w:top w:val="nil"/>
              <w:left w:val="nil"/>
              <w:bottom w:val="single" w:sz="4" w:space="0" w:color="auto"/>
              <w:right w:val="single" w:sz="4" w:space="0" w:color="auto"/>
            </w:tcBorders>
            <w:shd w:val="clear" w:color="auto" w:fill="auto"/>
            <w:vAlign w:val="center"/>
            <w:hideMark/>
          </w:tcPr>
          <w:p w14:paraId="4F86F52C" w14:textId="77777777" w:rsidR="004B25BF" w:rsidRPr="008F27DA" w:rsidRDefault="004B25BF" w:rsidP="008F27DA">
            <w:pPr>
              <w:spacing w:before="120" w:after="120" w:line="320" w:lineRule="atLeast"/>
              <w:jc w:val="both"/>
              <w:rPr>
                <w:sz w:val="28"/>
                <w:szCs w:val="28"/>
              </w:rPr>
            </w:pPr>
          </w:p>
        </w:tc>
        <w:tc>
          <w:tcPr>
            <w:tcW w:w="708" w:type="dxa"/>
            <w:gridSpan w:val="2"/>
            <w:tcBorders>
              <w:top w:val="nil"/>
              <w:left w:val="nil"/>
              <w:bottom w:val="single" w:sz="4" w:space="0" w:color="auto"/>
              <w:right w:val="single" w:sz="4" w:space="0" w:color="auto"/>
            </w:tcBorders>
            <w:shd w:val="clear" w:color="auto" w:fill="auto"/>
            <w:noWrap/>
            <w:vAlign w:val="center"/>
            <w:hideMark/>
          </w:tcPr>
          <w:p w14:paraId="077878E5" w14:textId="77777777" w:rsidR="004B25BF" w:rsidRPr="008F27DA" w:rsidRDefault="004B25BF" w:rsidP="008F27DA">
            <w:pPr>
              <w:spacing w:before="120" w:after="120" w:line="320" w:lineRule="atLeast"/>
              <w:jc w:val="both"/>
              <w:rPr>
                <w:sz w:val="28"/>
                <w:szCs w:val="28"/>
              </w:rPr>
            </w:pPr>
          </w:p>
        </w:tc>
        <w:tc>
          <w:tcPr>
            <w:tcW w:w="1276" w:type="dxa"/>
            <w:tcBorders>
              <w:top w:val="single" w:sz="4" w:space="0" w:color="auto"/>
              <w:left w:val="nil"/>
              <w:bottom w:val="single" w:sz="4" w:space="0" w:color="auto"/>
              <w:right w:val="single" w:sz="4" w:space="0" w:color="auto"/>
            </w:tcBorders>
          </w:tcPr>
          <w:p w14:paraId="33C2AFDA" w14:textId="77777777" w:rsidR="004B25BF" w:rsidRPr="008F27DA" w:rsidRDefault="004B25BF" w:rsidP="008F27DA">
            <w:pPr>
              <w:spacing w:before="120" w:after="120" w:line="320" w:lineRule="atLeast"/>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Pr>
          <w:p w14:paraId="4EE0FCAF" w14:textId="77777777" w:rsidR="004B25BF" w:rsidRPr="008F27DA" w:rsidRDefault="004B25BF" w:rsidP="008F27DA">
            <w:pPr>
              <w:spacing w:before="120" w:after="120" w:line="320" w:lineRule="atLeast"/>
              <w:jc w:val="both"/>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14:paraId="284AB226" w14:textId="77777777" w:rsidR="004B25BF" w:rsidRPr="008F27DA" w:rsidRDefault="004B25BF" w:rsidP="008F27DA">
            <w:pPr>
              <w:spacing w:before="120" w:after="120" w:line="320" w:lineRule="atLeast"/>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54A116D9" w14:textId="77777777" w:rsidR="004B25BF" w:rsidRPr="008F27DA" w:rsidRDefault="004B25BF" w:rsidP="008F27DA">
            <w:pPr>
              <w:spacing w:before="120" w:after="120" w:line="320" w:lineRule="atLeast"/>
              <w:jc w:val="both"/>
              <w:rPr>
                <w:sz w:val="28"/>
                <w:szCs w:val="28"/>
                <w:highlight w:val="yellow"/>
              </w:rPr>
            </w:pPr>
          </w:p>
        </w:tc>
        <w:tc>
          <w:tcPr>
            <w:tcW w:w="993" w:type="dxa"/>
            <w:tcBorders>
              <w:top w:val="single" w:sz="4" w:space="0" w:color="auto"/>
              <w:left w:val="single" w:sz="4" w:space="0" w:color="auto"/>
              <w:bottom w:val="single" w:sz="4" w:space="0" w:color="auto"/>
              <w:right w:val="single" w:sz="4" w:space="0" w:color="auto"/>
            </w:tcBorders>
            <w:vAlign w:val="center"/>
          </w:tcPr>
          <w:p w14:paraId="42F661C4" w14:textId="77777777" w:rsidR="004B25BF" w:rsidRPr="008F27DA" w:rsidRDefault="004B25BF" w:rsidP="008F27DA">
            <w:pPr>
              <w:spacing w:before="120" w:after="120" w:line="320" w:lineRule="atLeast"/>
              <w:jc w:val="both"/>
              <w:rPr>
                <w:sz w:val="28"/>
                <w:szCs w:val="28"/>
              </w:rPr>
            </w:pPr>
          </w:p>
        </w:tc>
        <w:tc>
          <w:tcPr>
            <w:tcW w:w="850" w:type="dxa"/>
            <w:tcBorders>
              <w:top w:val="single" w:sz="4" w:space="0" w:color="auto"/>
              <w:left w:val="single" w:sz="4" w:space="0" w:color="auto"/>
              <w:bottom w:val="single" w:sz="4" w:space="0" w:color="auto"/>
              <w:right w:val="single" w:sz="4" w:space="0" w:color="auto"/>
            </w:tcBorders>
          </w:tcPr>
          <w:p w14:paraId="01117B5E" w14:textId="77777777" w:rsidR="004B25BF" w:rsidRPr="008F27DA" w:rsidRDefault="004B25BF" w:rsidP="008F27DA">
            <w:pPr>
              <w:spacing w:before="120" w:after="120" w:line="320" w:lineRule="atLeast"/>
              <w:jc w:val="both"/>
              <w:rPr>
                <w:sz w:val="28"/>
                <w:szCs w:val="28"/>
              </w:rPr>
            </w:pPr>
          </w:p>
        </w:tc>
      </w:tr>
    </w:tbl>
    <w:p w14:paraId="6F6CB8BF" w14:textId="77777777" w:rsidR="004B25BF" w:rsidRPr="008F27DA" w:rsidRDefault="004B25BF" w:rsidP="008F27DA">
      <w:pPr>
        <w:spacing w:before="120" w:after="120" w:line="320" w:lineRule="atLeast"/>
        <w:rPr>
          <w:sz w:val="28"/>
          <w:szCs w:val="28"/>
        </w:rPr>
      </w:pPr>
    </w:p>
    <w:p w14:paraId="2D491224" w14:textId="77777777" w:rsidR="004B25BF" w:rsidRPr="002D463D" w:rsidRDefault="004B25BF" w:rsidP="002D463D">
      <w:pPr>
        <w:pStyle w:val="FootnoteText"/>
        <w:spacing w:after="120" w:line="320" w:lineRule="atLeast"/>
        <w:rPr>
          <w:b/>
          <w:i/>
          <w:color w:val="000000" w:themeColor="text1"/>
          <w:sz w:val="24"/>
          <w:szCs w:val="24"/>
          <w:lang w:val="vi-VN"/>
        </w:rPr>
      </w:pPr>
      <w:r w:rsidRPr="002D463D">
        <w:rPr>
          <w:b/>
          <w:i/>
          <w:color w:val="000000" w:themeColor="text1"/>
          <w:sz w:val="24"/>
          <w:szCs w:val="24"/>
          <w:lang w:val="vi-VN"/>
        </w:rPr>
        <w:t xml:space="preserve">Ghi chú: </w:t>
      </w:r>
    </w:p>
    <w:p w14:paraId="6749AD91" w14:textId="77777777" w:rsidR="004B25BF" w:rsidRPr="002D463D" w:rsidRDefault="004B25BF" w:rsidP="002D463D">
      <w:pPr>
        <w:pStyle w:val="FootnoteText"/>
        <w:spacing w:after="120" w:line="320" w:lineRule="atLeast"/>
        <w:rPr>
          <w:iCs/>
          <w:color w:val="000000" w:themeColor="text1"/>
          <w:sz w:val="24"/>
          <w:szCs w:val="24"/>
        </w:rPr>
      </w:pPr>
      <w:r w:rsidRPr="002D463D">
        <w:rPr>
          <w:iCs/>
          <w:color w:val="000000" w:themeColor="text1"/>
          <w:sz w:val="24"/>
          <w:szCs w:val="24"/>
          <w:lang w:val="vi-VN"/>
        </w:rPr>
        <w:t>(1) Tên đơn vị cấp trên trực tiếp</w:t>
      </w:r>
      <w:r w:rsidRPr="002D463D">
        <w:rPr>
          <w:iCs/>
          <w:color w:val="000000" w:themeColor="text1"/>
          <w:sz w:val="24"/>
          <w:szCs w:val="24"/>
        </w:rPr>
        <w:t xml:space="preserve"> quản lý;</w:t>
      </w:r>
    </w:p>
    <w:p w14:paraId="10948040" w14:textId="54DECCF1" w:rsidR="004B25BF" w:rsidRDefault="004B25BF" w:rsidP="002D463D">
      <w:pPr>
        <w:spacing w:before="120" w:after="120" w:line="320" w:lineRule="atLeast"/>
        <w:rPr>
          <w:iCs/>
          <w:color w:val="000000" w:themeColor="text1"/>
          <w:lang w:val="en-US"/>
        </w:rPr>
      </w:pPr>
      <w:r w:rsidRPr="002D463D">
        <w:rPr>
          <w:iCs/>
          <w:color w:val="000000" w:themeColor="text1"/>
        </w:rPr>
        <w:t>(2) Tên đơn vị lập sổ.</w:t>
      </w:r>
      <w:r w:rsidR="009E1447" w:rsidRPr="002D463D">
        <w:rPr>
          <w:iCs/>
          <w:color w:val="000000" w:themeColor="text1"/>
          <w:lang w:val="en-US"/>
        </w:rPr>
        <w:t>/.</w:t>
      </w:r>
    </w:p>
    <w:tbl>
      <w:tblPr>
        <w:tblStyle w:val="TableGrid"/>
        <w:tblW w:w="0" w:type="auto"/>
        <w:tblLook w:val="04A0" w:firstRow="1" w:lastRow="0" w:firstColumn="1" w:lastColumn="0" w:noHBand="0" w:noVBand="1"/>
      </w:tblPr>
      <w:tblGrid>
        <w:gridCol w:w="14560"/>
      </w:tblGrid>
      <w:tr w:rsidR="00BC7122" w14:paraId="24C10763" w14:textId="77777777" w:rsidTr="00911ABC">
        <w:tc>
          <w:tcPr>
            <w:tcW w:w="14560" w:type="dxa"/>
            <w:tcBorders>
              <w:top w:val="nil"/>
              <w:left w:val="nil"/>
              <w:bottom w:val="single" w:sz="4" w:space="0" w:color="auto"/>
              <w:right w:val="nil"/>
            </w:tcBorders>
          </w:tcPr>
          <w:p w14:paraId="4D5DDBAB" w14:textId="2A911E11" w:rsidR="00BC7122" w:rsidRPr="002D463D" w:rsidRDefault="00BC7122" w:rsidP="00BC7122">
            <w:pPr>
              <w:spacing w:before="120"/>
              <w:ind w:left="10081" w:firstLine="1707"/>
              <w:jc w:val="right"/>
              <w:rPr>
                <w:b/>
                <w:iCs/>
                <w:sz w:val="28"/>
                <w:szCs w:val="28"/>
                <w:lang w:val="en-US"/>
              </w:rPr>
            </w:pPr>
            <w:r w:rsidRPr="002D463D">
              <w:rPr>
                <w:b/>
                <w:iCs/>
                <w:sz w:val="28"/>
                <w:szCs w:val="28"/>
              </w:rPr>
              <w:lastRenderedPageBreak/>
              <w:t xml:space="preserve">Mẫu số </w:t>
            </w:r>
            <w:r w:rsidRPr="002D463D">
              <w:rPr>
                <w:b/>
                <w:iCs/>
                <w:sz w:val="28"/>
                <w:szCs w:val="28"/>
                <w:lang w:val="en-US"/>
              </w:rPr>
              <w:t>12</w:t>
            </w:r>
          </w:p>
        </w:tc>
      </w:tr>
      <w:tr w:rsidR="002D463D" w14:paraId="1679BBCD" w14:textId="77777777" w:rsidTr="00911ABC">
        <w:tc>
          <w:tcPr>
            <w:tcW w:w="14560" w:type="dxa"/>
            <w:tcBorders>
              <w:top w:val="single" w:sz="4" w:space="0" w:color="auto"/>
            </w:tcBorders>
          </w:tcPr>
          <w:p w14:paraId="53F1DF45" w14:textId="7C1AC8AA" w:rsidR="002D463D" w:rsidRPr="002D463D" w:rsidRDefault="002D463D" w:rsidP="00C542E8">
            <w:pPr>
              <w:spacing w:before="120"/>
              <w:ind w:left="10081" w:firstLine="1707"/>
              <w:jc w:val="both"/>
              <w:rPr>
                <w:b/>
                <w:iCs/>
                <w:sz w:val="28"/>
                <w:szCs w:val="28"/>
                <w:lang w:val="en-US"/>
              </w:rPr>
            </w:pPr>
            <w:r w:rsidRPr="002D463D">
              <w:rPr>
                <w:b/>
                <w:iCs/>
                <w:sz w:val="28"/>
                <w:szCs w:val="28"/>
                <w:lang w:val="en-US"/>
              </w:rPr>
              <w:t xml:space="preserve">             </w:t>
            </w:r>
          </w:p>
          <w:p w14:paraId="4161EE47" w14:textId="77777777" w:rsidR="003A7D60" w:rsidRPr="004D16A6" w:rsidRDefault="003A7D60" w:rsidP="003A7D60">
            <w:pPr>
              <w:jc w:val="center"/>
              <w:outlineLvl w:val="0"/>
              <w:rPr>
                <w:b/>
                <w:color w:val="000000" w:themeColor="text1"/>
                <w:sz w:val="26"/>
                <w:szCs w:val="26"/>
              </w:rPr>
            </w:pPr>
            <w:r w:rsidRPr="004D16A6">
              <w:rPr>
                <w:b/>
                <w:color w:val="000000" w:themeColor="text1"/>
                <w:sz w:val="26"/>
                <w:szCs w:val="26"/>
              </w:rPr>
              <w:t>CỘNG HÒA XÃ HỘI CHỦ NGHĨA VIỆT NAM</w:t>
            </w:r>
          </w:p>
          <w:p w14:paraId="64FEF4D4" w14:textId="77777777" w:rsidR="003A7D60" w:rsidRPr="004D16A6" w:rsidRDefault="003A7D60" w:rsidP="003A7D60">
            <w:pPr>
              <w:jc w:val="center"/>
              <w:outlineLvl w:val="0"/>
              <w:rPr>
                <w:b/>
                <w:color w:val="000000" w:themeColor="text1"/>
                <w:sz w:val="28"/>
                <w:szCs w:val="28"/>
                <w:lang w:val="en-US"/>
              </w:rPr>
            </w:pPr>
            <w:r w:rsidRPr="004D16A6">
              <w:rPr>
                <w:b/>
                <w:color w:val="000000" w:themeColor="text1"/>
                <w:sz w:val="28"/>
                <w:szCs w:val="28"/>
              </w:rPr>
              <w:t>Độc lập - Tự do - Hạnh phúc</w:t>
            </w:r>
          </w:p>
          <w:p w14:paraId="39DB938D" w14:textId="5E2E94B3" w:rsidR="00BC7122" w:rsidRDefault="00BC7122" w:rsidP="003A7D60">
            <w:pPr>
              <w:jc w:val="center"/>
              <w:outlineLvl w:val="0"/>
              <w:rPr>
                <w:color w:val="000000" w:themeColor="text1"/>
                <w:sz w:val="26"/>
                <w:szCs w:val="26"/>
                <w:lang w:val="en-US"/>
              </w:rPr>
            </w:pPr>
            <w:r w:rsidRPr="004D16A6">
              <w:rPr>
                <w:b/>
                <w:noProof/>
                <w:color w:val="000000" w:themeColor="text1"/>
                <w:sz w:val="28"/>
                <w:szCs w:val="28"/>
                <w:lang w:val="en-US"/>
              </w:rPr>
              <mc:AlternateContent>
                <mc:Choice Requires="wps">
                  <w:drawing>
                    <wp:anchor distT="0" distB="0" distL="114300" distR="114300" simplePos="0" relativeHeight="251728920" behindDoc="0" locked="0" layoutInCell="1" allowOverlap="1" wp14:anchorId="30250F52" wp14:editId="35C0B7BD">
                      <wp:simplePos x="0" y="0"/>
                      <wp:positionH relativeFrom="column">
                        <wp:posOffset>3512185</wp:posOffset>
                      </wp:positionH>
                      <wp:positionV relativeFrom="paragraph">
                        <wp:posOffset>34925</wp:posOffset>
                      </wp:positionV>
                      <wp:extent cx="2098040" cy="0"/>
                      <wp:effectExtent l="0" t="0" r="0" b="0"/>
                      <wp:wrapNone/>
                      <wp:docPr id="1121719571" name="Straight Connector 25"/>
                      <wp:cNvGraphicFramePr/>
                      <a:graphic xmlns:a="http://schemas.openxmlformats.org/drawingml/2006/main">
                        <a:graphicData uri="http://schemas.microsoft.com/office/word/2010/wordprocessingShape">
                          <wps:wsp>
                            <wps:cNvCnPr/>
                            <wps:spPr>
                              <a:xfrm>
                                <a:off x="0" y="0"/>
                                <a:ext cx="2098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02C7FFB" id="Straight Connector 25" o:spid="_x0000_s1026" style="position:absolute;z-index:251728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6.55pt,2.75pt" to="441.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" strokecolor="black [3200]" strokeweight=".5pt">
                      <v:stroke joinstyle="miter"/>
                    </v:line>
                  </w:pict>
                </mc:Fallback>
              </mc:AlternateContent>
            </w:r>
          </w:p>
          <w:p w14:paraId="34947425" w14:textId="4248D604" w:rsidR="00BC7122" w:rsidRDefault="00BC7122" w:rsidP="003A7D60">
            <w:pPr>
              <w:jc w:val="center"/>
              <w:outlineLvl w:val="0"/>
              <w:rPr>
                <w:color w:val="000000" w:themeColor="text1"/>
                <w:sz w:val="26"/>
                <w:szCs w:val="26"/>
                <w:lang w:val="en-US"/>
              </w:rPr>
            </w:pPr>
          </w:p>
          <w:p w14:paraId="24035D75" w14:textId="376FFC4B" w:rsidR="003A7D60" w:rsidRPr="004D16A6" w:rsidRDefault="003A7D60" w:rsidP="003A7D60">
            <w:pPr>
              <w:jc w:val="center"/>
              <w:outlineLvl w:val="0"/>
              <w:rPr>
                <w:color w:val="000000" w:themeColor="text1"/>
                <w:sz w:val="26"/>
                <w:szCs w:val="26"/>
              </w:rPr>
            </w:pPr>
          </w:p>
          <w:p w14:paraId="4152456B" w14:textId="77777777" w:rsidR="002D463D" w:rsidRPr="009F5E4D" w:rsidRDefault="002D463D" w:rsidP="002D463D">
            <w:pPr>
              <w:jc w:val="center"/>
              <w:rPr>
                <w:color w:val="000000" w:themeColor="text1"/>
                <w:sz w:val="28"/>
                <w:szCs w:val="28"/>
              </w:rPr>
            </w:pPr>
            <w:r w:rsidRPr="009F5E4D">
              <w:rPr>
                <w:color w:val="000000" w:themeColor="text1"/>
                <w:sz w:val="28"/>
                <w:szCs w:val="28"/>
              </w:rPr>
              <w:t>…………………(1)…………………</w:t>
            </w:r>
          </w:p>
          <w:p w14:paraId="0C3DDE23" w14:textId="77777777" w:rsidR="002D463D" w:rsidRPr="009F5E4D" w:rsidRDefault="002D463D" w:rsidP="002D463D">
            <w:pPr>
              <w:jc w:val="center"/>
              <w:rPr>
                <w:color w:val="000000" w:themeColor="text1"/>
                <w:sz w:val="28"/>
                <w:szCs w:val="28"/>
              </w:rPr>
            </w:pPr>
            <w:r w:rsidRPr="009F5E4D">
              <w:rPr>
                <w:color w:val="000000" w:themeColor="text1"/>
                <w:sz w:val="28"/>
                <w:szCs w:val="28"/>
              </w:rPr>
              <w:t>…………………(2)…………………</w:t>
            </w:r>
          </w:p>
          <w:p w14:paraId="3C7F8F80" w14:textId="77777777" w:rsidR="002D463D" w:rsidRDefault="002D463D" w:rsidP="002D463D">
            <w:pPr>
              <w:ind w:right="-1112"/>
              <w:jc w:val="both"/>
              <w:rPr>
                <w:b/>
                <w:sz w:val="34"/>
              </w:rPr>
            </w:pPr>
          </w:p>
          <w:p w14:paraId="04B0F07A" w14:textId="77777777" w:rsidR="002D463D" w:rsidRDefault="002D463D" w:rsidP="002D463D">
            <w:pPr>
              <w:jc w:val="center"/>
              <w:rPr>
                <w:b/>
                <w:sz w:val="34"/>
              </w:rPr>
            </w:pPr>
          </w:p>
          <w:p w14:paraId="13063D08" w14:textId="77777777" w:rsidR="002D463D" w:rsidRDefault="002D463D" w:rsidP="002D463D">
            <w:pPr>
              <w:jc w:val="center"/>
              <w:rPr>
                <w:b/>
                <w:sz w:val="34"/>
              </w:rPr>
            </w:pPr>
          </w:p>
          <w:p w14:paraId="2737854C" w14:textId="77777777" w:rsidR="002D463D" w:rsidRDefault="002D463D" w:rsidP="002D463D">
            <w:pPr>
              <w:jc w:val="center"/>
              <w:rPr>
                <w:b/>
                <w:sz w:val="48"/>
              </w:rPr>
            </w:pPr>
          </w:p>
          <w:p w14:paraId="180182FD" w14:textId="77777777" w:rsidR="002D463D" w:rsidRPr="00436193" w:rsidRDefault="002D463D" w:rsidP="002D463D">
            <w:pPr>
              <w:spacing w:before="120" w:after="120"/>
              <w:jc w:val="center"/>
              <w:rPr>
                <w:b/>
                <w:sz w:val="32"/>
                <w:szCs w:val="32"/>
              </w:rPr>
            </w:pPr>
            <w:r w:rsidRPr="00436193">
              <w:rPr>
                <w:b/>
                <w:sz w:val="32"/>
                <w:szCs w:val="32"/>
              </w:rPr>
              <w:t xml:space="preserve">SỔ THEO DÕI </w:t>
            </w:r>
          </w:p>
          <w:p w14:paraId="0D0AD73D" w14:textId="77777777" w:rsidR="002D463D" w:rsidRPr="00436193" w:rsidRDefault="002D463D" w:rsidP="002D463D">
            <w:pPr>
              <w:spacing w:before="120" w:after="120"/>
              <w:jc w:val="center"/>
              <w:rPr>
                <w:b/>
                <w:sz w:val="32"/>
                <w:szCs w:val="32"/>
              </w:rPr>
            </w:pPr>
            <w:r w:rsidRPr="00436193">
              <w:rPr>
                <w:b/>
                <w:sz w:val="32"/>
                <w:szCs w:val="32"/>
              </w:rPr>
              <w:t>CÔNG TÁC RÚT KINH NGHIỆM VỤ</w:t>
            </w:r>
            <w:r w:rsidRPr="00436193">
              <w:rPr>
                <w:b/>
                <w:sz w:val="32"/>
                <w:szCs w:val="32"/>
                <w:lang w:val="en-US"/>
              </w:rPr>
              <w:t xml:space="preserve"> </w:t>
            </w:r>
            <w:r w:rsidRPr="00436193">
              <w:rPr>
                <w:b/>
                <w:sz w:val="32"/>
                <w:szCs w:val="32"/>
              </w:rPr>
              <w:t>TAI NẠN</w:t>
            </w:r>
            <w:r w:rsidRPr="00436193">
              <w:rPr>
                <w:b/>
                <w:sz w:val="32"/>
                <w:szCs w:val="32"/>
                <w:lang w:val="en-US"/>
              </w:rPr>
              <w:t>,</w:t>
            </w:r>
            <w:r w:rsidRPr="00436193">
              <w:rPr>
                <w:b/>
                <w:sz w:val="32"/>
                <w:szCs w:val="32"/>
              </w:rPr>
              <w:t xml:space="preserve"> SỰ CỐ</w:t>
            </w:r>
          </w:p>
          <w:p w14:paraId="73F002E4" w14:textId="77777777" w:rsidR="002D463D" w:rsidRDefault="002D463D" w:rsidP="002D463D">
            <w:pPr>
              <w:spacing w:before="120" w:after="120"/>
              <w:jc w:val="center"/>
              <w:rPr>
                <w:b/>
                <w:sz w:val="28"/>
                <w:szCs w:val="28"/>
                <w:lang w:val="en-US"/>
              </w:rPr>
            </w:pPr>
            <w:r w:rsidRPr="00436193">
              <w:rPr>
                <w:b/>
                <w:sz w:val="28"/>
                <w:szCs w:val="28"/>
              </w:rPr>
              <w:t>NĂM …</w:t>
            </w:r>
          </w:p>
          <w:p w14:paraId="03BC0FC4" w14:textId="77777777" w:rsidR="00783CCE" w:rsidRDefault="00783CCE" w:rsidP="002D463D">
            <w:pPr>
              <w:spacing w:before="120" w:after="120"/>
              <w:jc w:val="center"/>
              <w:rPr>
                <w:b/>
                <w:sz w:val="28"/>
                <w:szCs w:val="28"/>
                <w:lang w:val="en-US"/>
              </w:rPr>
            </w:pPr>
          </w:p>
          <w:p w14:paraId="2FB0AC0E" w14:textId="77777777" w:rsidR="00783CCE" w:rsidRDefault="00783CCE" w:rsidP="002D463D">
            <w:pPr>
              <w:spacing w:before="120" w:after="120"/>
              <w:jc w:val="center"/>
              <w:rPr>
                <w:b/>
                <w:sz w:val="28"/>
                <w:szCs w:val="28"/>
                <w:lang w:val="en-US"/>
              </w:rPr>
            </w:pPr>
          </w:p>
          <w:p w14:paraId="5B3A9768" w14:textId="77777777" w:rsidR="00783CCE" w:rsidRDefault="00783CCE" w:rsidP="002D463D">
            <w:pPr>
              <w:spacing w:before="120" w:after="120"/>
              <w:jc w:val="center"/>
              <w:rPr>
                <w:b/>
                <w:sz w:val="28"/>
                <w:szCs w:val="28"/>
                <w:lang w:val="en-US"/>
              </w:rPr>
            </w:pPr>
          </w:p>
          <w:p w14:paraId="18F33F2D" w14:textId="77777777" w:rsidR="00783CCE" w:rsidRDefault="00783CCE" w:rsidP="002D463D">
            <w:pPr>
              <w:spacing w:before="120" w:after="120"/>
              <w:jc w:val="center"/>
              <w:rPr>
                <w:b/>
                <w:sz w:val="28"/>
                <w:szCs w:val="28"/>
                <w:lang w:val="en-US"/>
              </w:rPr>
            </w:pPr>
          </w:p>
          <w:p w14:paraId="12903843" w14:textId="77777777" w:rsidR="00C542E8" w:rsidRDefault="00C542E8" w:rsidP="002D463D">
            <w:pPr>
              <w:spacing w:before="120" w:after="120"/>
              <w:jc w:val="center"/>
              <w:rPr>
                <w:b/>
                <w:sz w:val="28"/>
                <w:szCs w:val="28"/>
                <w:lang w:val="en-US"/>
              </w:rPr>
            </w:pPr>
          </w:p>
          <w:p w14:paraId="03D7D96E" w14:textId="77777777" w:rsidR="00783CCE" w:rsidRPr="00783CCE" w:rsidRDefault="00783CCE" w:rsidP="002D463D">
            <w:pPr>
              <w:spacing w:before="120" w:after="120"/>
              <w:jc w:val="center"/>
              <w:rPr>
                <w:b/>
                <w:sz w:val="28"/>
                <w:szCs w:val="28"/>
                <w:lang w:val="en-US"/>
              </w:rPr>
            </w:pPr>
          </w:p>
          <w:p w14:paraId="172235E1" w14:textId="77777777" w:rsidR="002D463D" w:rsidRDefault="002D463D" w:rsidP="008F27DA">
            <w:pPr>
              <w:spacing w:before="120" w:after="120" w:line="320" w:lineRule="atLeast"/>
              <w:ind w:right="-500"/>
              <w:rPr>
                <w:sz w:val="28"/>
                <w:szCs w:val="28"/>
              </w:rPr>
            </w:pPr>
          </w:p>
        </w:tc>
      </w:tr>
    </w:tbl>
    <w:p w14:paraId="33A9A076" w14:textId="590436C7" w:rsidR="004B25BF" w:rsidRPr="00D55A66" w:rsidRDefault="00D226E2" w:rsidP="004B25BF">
      <w:pPr>
        <w:jc w:val="center"/>
        <w:rPr>
          <w:b/>
          <w:sz w:val="28"/>
          <w:lang w:val="en-US"/>
        </w:rPr>
      </w:pPr>
      <w:r>
        <w:rPr>
          <w:b/>
          <w:sz w:val="28"/>
          <w:lang w:val="en-US"/>
        </w:rPr>
        <w:lastRenderedPageBreak/>
        <w:t>BẢNG T</w:t>
      </w:r>
      <w:r w:rsidR="004B25BF" w:rsidRPr="00B35A3A">
        <w:rPr>
          <w:b/>
          <w:sz w:val="28"/>
        </w:rPr>
        <w:t>HỐNG KÊ THEO DÕI CÔNG TÁC RÚT KINH NGHIỆM VỤ TAI NẠN</w:t>
      </w:r>
      <w:r w:rsidR="004B25BF">
        <w:rPr>
          <w:b/>
          <w:sz w:val="28"/>
          <w:lang w:val="en-US"/>
        </w:rPr>
        <w:t>,</w:t>
      </w:r>
      <w:r w:rsidR="004B25BF" w:rsidRPr="00D55A66">
        <w:rPr>
          <w:b/>
          <w:sz w:val="28"/>
        </w:rPr>
        <w:t xml:space="preserve"> </w:t>
      </w:r>
      <w:r w:rsidR="004B25BF" w:rsidRPr="00B35A3A">
        <w:rPr>
          <w:b/>
          <w:sz w:val="28"/>
        </w:rPr>
        <w:t>SỰ CỐ</w:t>
      </w:r>
    </w:p>
    <w:p w14:paraId="0D7DA975" w14:textId="77777777" w:rsidR="004B25BF" w:rsidRPr="00B35A3A" w:rsidRDefault="004B25BF" w:rsidP="004B25BF">
      <w:pPr>
        <w:jc w:val="center"/>
        <w:rPr>
          <w:bCs/>
          <w:i/>
          <w:iCs/>
          <w:sz w:val="32"/>
          <w:szCs w:val="18"/>
        </w:rPr>
      </w:pPr>
      <w:r w:rsidRPr="00B35A3A">
        <w:rPr>
          <w:bCs/>
          <w:i/>
          <w:iCs/>
          <w:sz w:val="32"/>
          <w:szCs w:val="18"/>
        </w:rPr>
        <w:t>(Từ ngày … / … /… đến ngày … / … /…)</w:t>
      </w:r>
    </w:p>
    <w:p w14:paraId="28DAB822" w14:textId="77777777" w:rsidR="004B25BF" w:rsidRPr="00B35A3A" w:rsidRDefault="004B25BF" w:rsidP="004B25BF">
      <w:pPr>
        <w:jc w:val="center"/>
        <w:rPr>
          <w:sz w:val="28"/>
        </w:rPr>
      </w:pPr>
    </w:p>
    <w:tbl>
      <w:tblPr>
        <w:tblW w:w="14601" w:type="dxa"/>
        <w:tblInd w:w="-5" w:type="dxa"/>
        <w:tblLayout w:type="fixed"/>
        <w:tblLook w:val="04A0" w:firstRow="1" w:lastRow="0" w:firstColumn="1" w:lastColumn="0" w:noHBand="0" w:noVBand="1"/>
      </w:tblPr>
      <w:tblGrid>
        <w:gridCol w:w="568"/>
        <w:gridCol w:w="1560"/>
        <w:gridCol w:w="1871"/>
        <w:gridCol w:w="1134"/>
        <w:gridCol w:w="850"/>
        <w:gridCol w:w="851"/>
        <w:gridCol w:w="992"/>
        <w:gridCol w:w="1246"/>
        <w:gridCol w:w="962"/>
        <w:gridCol w:w="992"/>
        <w:gridCol w:w="1276"/>
        <w:gridCol w:w="1134"/>
        <w:gridCol w:w="1165"/>
      </w:tblGrid>
      <w:tr w:rsidR="004B25BF" w:rsidRPr="00B35A3A" w14:paraId="34C937DE" w14:textId="77777777" w:rsidTr="007D2C01">
        <w:trPr>
          <w:trHeight w:val="119"/>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6C6E4" w14:textId="77777777" w:rsidR="004B25BF" w:rsidRPr="00111800" w:rsidRDefault="004B25BF" w:rsidP="0082794D">
            <w:pPr>
              <w:jc w:val="center"/>
              <w:rPr>
                <w:b/>
                <w:bCs/>
                <w:sz w:val="26"/>
                <w:szCs w:val="26"/>
              </w:rPr>
            </w:pPr>
            <w:r w:rsidRPr="00111800">
              <w:rPr>
                <w:b/>
                <w:bCs/>
                <w:sz w:val="26"/>
                <w:szCs w:val="26"/>
              </w:rPr>
              <w:t>TT</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91129" w14:textId="77777777" w:rsidR="004B25BF" w:rsidRPr="00111800" w:rsidRDefault="004B25BF" w:rsidP="0082794D">
            <w:pPr>
              <w:ind w:left="-108" w:right="-108"/>
              <w:jc w:val="center"/>
              <w:rPr>
                <w:b/>
                <w:bCs/>
                <w:sz w:val="26"/>
                <w:szCs w:val="26"/>
                <w:lang w:val="en-US"/>
              </w:rPr>
            </w:pPr>
            <w:r w:rsidRPr="00111800">
              <w:rPr>
                <w:b/>
                <w:bCs/>
                <w:sz w:val="26"/>
                <w:szCs w:val="26"/>
                <w:lang w:val="en-US"/>
              </w:rPr>
              <w:t>Tình huống</w:t>
            </w:r>
          </w:p>
          <w:p w14:paraId="5E344728" w14:textId="77777777" w:rsidR="004B25BF" w:rsidRPr="00111800" w:rsidRDefault="004B25BF" w:rsidP="0082794D">
            <w:pPr>
              <w:ind w:left="-108" w:right="-108"/>
              <w:jc w:val="center"/>
              <w:rPr>
                <w:b/>
                <w:bCs/>
                <w:sz w:val="26"/>
                <w:szCs w:val="26"/>
              </w:rPr>
            </w:pPr>
            <w:r w:rsidRPr="00111800">
              <w:rPr>
                <w:b/>
                <w:bCs/>
                <w:sz w:val="26"/>
                <w:szCs w:val="26"/>
              </w:rPr>
              <w:t xml:space="preserve"> </w:t>
            </w:r>
            <w:r w:rsidRPr="00111800">
              <w:rPr>
                <w:b/>
                <w:bCs/>
                <w:sz w:val="26"/>
                <w:szCs w:val="26"/>
                <w:lang w:val="en-US"/>
              </w:rPr>
              <w:t>tai nạn, sự cố</w:t>
            </w:r>
          </w:p>
        </w:tc>
        <w:tc>
          <w:tcPr>
            <w:tcW w:w="1871" w:type="dxa"/>
            <w:vMerge w:val="restart"/>
            <w:tcBorders>
              <w:top w:val="single" w:sz="4" w:space="0" w:color="auto"/>
              <w:left w:val="single" w:sz="4" w:space="0" w:color="auto"/>
              <w:right w:val="single" w:sz="4" w:space="0" w:color="auto"/>
            </w:tcBorders>
            <w:vAlign w:val="center"/>
          </w:tcPr>
          <w:p w14:paraId="169AADB7" w14:textId="77777777" w:rsidR="004B25BF" w:rsidRPr="00111800" w:rsidRDefault="004B25BF" w:rsidP="0082794D">
            <w:pPr>
              <w:jc w:val="center"/>
              <w:rPr>
                <w:b/>
                <w:bCs/>
                <w:sz w:val="26"/>
                <w:szCs w:val="26"/>
                <w:lang w:val="en-US"/>
              </w:rPr>
            </w:pPr>
            <w:r w:rsidRPr="00111800">
              <w:rPr>
                <w:b/>
                <w:bCs/>
                <w:sz w:val="26"/>
                <w:szCs w:val="26"/>
              </w:rPr>
              <w:t>Địa</w:t>
            </w:r>
            <w:r w:rsidRPr="00111800">
              <w:rPr>
                <w:b/>
                <w:bCs/>
                <w:sz w:val="26"/>
                <w:szCs w:val="26"/>
                <w:lang w:val="en-US"/>
              </w:rPr>
              <w:t xml:space="preserve"> điểm xảy ra tai nạn, sự cố</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4706F356" w14:textId="77777777" w:rsidR="004B25BF" w:rsidRPr="00111800" w:rsidRDefault="004B25BF" w:rsidP="0082794D">
            <w:pPr>
              <w:jc w:val="center"/>
              <w:rPr>
                <w:b/>
                <w:bCs/>
                <w:sz w:val="26"/>
                <w:szCs w:val="26"/>
              </w:rPr>
            </w:pPr>
            <w:r w:rsidRPr="00111800">
              <w:rPr>
                <w:b/>
                <w:bCs/>
                <w:sz w:val="26"/>
                <w:szCs w:val="26"/>
              </w:rPr>
              <w:t>Ngày, tháng</w:t>
            </w:r>
            <w:r w:rsidRPr="00111800">
              <w:rPr>
                <w:b/>
                <w:bCs/>
                <w:sz w:val="26"/>
                <w:szCs w:val="26"/>
                <w:lang w:val="en-US"/>
              </w:rPr>
              <w:t>, năm</w:t>
            </w:r>
            <w:r w:rsidRPr="00111800">
              <w:rPr>
                <w:b/>
                <w:bCs/>
                <w:sz w:val="26"/>
                <w:szCs w:val="26"/>
              </w:rPr>
              <w:t xml:space="preserve"> xảy ra tai nạn</w:t>
            </w:r>
            <w:r w:rsidRPr="00111800">
              <w:rPr>
                <w:b/>
                <w:bCs/>
                <w:sz w:val="26"/>
                <w:szCs w:val="26"/>
                <w:lang w:val="en-US"/>
              </w:rPr>
              <w:t>,</w:t>
            </w:r>
            <w:r w:rsidRPr="00111800">
              <w:rPr>
                <w:b/>
                <w:bCs/>
                <w:sz w:val="26"/>
                <w:szCs w:val="26"/>
              </w:rPr>
              <w:t xml:space="preserve"> sự cố</w:t>
            </w:r>
          </w:p>
        </w:tc>
        <w:tc>
          <w:tcPr>
            <w:tcW w:w="2693" w:type="dxa"/>
            <w:gridSpan w:val="3"/>
            <w:tcBorders>
              <w:top w:val="single" w:sz="4" w:space="0" w:color="auto"/>
              <w:left w:val="nil"/>
              <w:bottom w:val="single" w:sz="4" w:space="0" w:color="auto"/>
              <w:right w:val="single" w:sz="4" w:space="0" w:color="auto"/>
            </w:tcBorders>
            <w:shd w:val="clear" w:color="auto" w:fill="auto"/>
            <w:vAlign w:val="center"/>
          </w:tcPr>
          <w:p w14:paraId="70B20A5F" w14:textId="77777777" w:rsidR="004B25BF" w:rsidRPr="00111800" w:rsidRDefault="004B25BF" w:rsidP="0082794D">
            <w:pPr>
              <w:ind w:right="-6"/>
              <w:jc w:val="center"/>
              <w:rPr>
                <w:b/>
                <w:bCs/>
                <w:sz w:val="26"/>
                <w:szCs w:val="26"/>
                <w:lang w:val="en-US"/>
              </w:rPr>
            </w:pPr>
            <w:r w:rsidRPr="00111800">
              <w:rPr>
                <w:b/>
                <w:bCs/>
                <w:sz w:val="26"/>
                <w:szCs w:val="26"/>
              </w:rPr>
              <w:t xml:space="preserve">Kết quả công tác </w:t>
            </w:r>
            <w:r w:rsidRPr="00111800">
              <w:rPr>
                <w:b/>
                <w:bCs/>
                <w:sz w:val="26"/>
                <w:szCs w:val="26"/>
                <w:lang w:val="en-US"/>
              </w:rPr>
              <w:t>cứu nạn, cứu hộ</w:t>
            </w:r>
          </w:p>
        </w:tc>
        <w:tc>
          <w:tcPr>
            <w:tcW w:w="1246" w:type="dxa"/>
            <w:vMerge w:val="restart"/>
            <w:tcBorders>
              <w:top w:val="single" w:sz="4" w:space="0" w:color="auto"/>
              <w:left w:val="single" w:sz="4" w:space="0" w:color="auto"/>
              <w:right w:val="single" w:sz="4" w:space="0" w:color="auto"/>
            </w:tcBorders>
            <w:shd w:val="clear" w:color="auto" w:fill="auto"/>
            <w:vAlign w:val="center"/>
          </w:tcPr>
          <w:p w14:paraId="7944E06F" w14:textId="77777777" w:rsidR="004B25BF" w:rsidRPr="00111800" w:rsidRDefault="004B25BF" w:rsidP="0082794D">
            <w:pPr>
              <w:ind w:right="-6"/>
              <w:jc w:val="center"/>
              <w:rPr>
                <w:b/>
                <w:bCs/>
                <w:sz w:val="26"/>
                <w:szCs w:val="26"/>
              </w:rPr>
            </w:pPr>
            <w:r w:rsidRPr="00111800">
              <w:rPr>
                <w:b/>
                <w:bCs/>
                <w:sz w:val="26"/>
                <w:szCs w:val="26"/>
                <w:lang w:val="en-US"/>
              </w:rPr>
              <w:t>Ngày, tháng, năm tổ chức</w:t>
            </w:r>
            <w:r w:rsidRPr="00111800">
              <w:rPr>
                <w:b/>
                <w:bCs/>
                <w:sz w:val="26"/>
                <w:szCs w:val="26"/>
              </w:rPr>
              <w:t xml:space="preserve"> họp rút kinh nghiệm</w:t>
            </w:r>
          </w:p>
        </w:tc>
        <w:tc>
          <w:tcPr>
            <w:tcW w:w="962" w:type="dxa"/>
            <w:vMerge w:val="restart"/>
            <w:tcBorders>
              <w:top w:val="single" w:sz="4" w:space="0" w:color="auto"/>
              <w:left w:val="single" w:sz="4" w:space="0" w:color="auto"/>
              <w:right w:val="single" w:sz="4" w:space="0" w:color="auto"/>
            </w:tcBorders>
            <w:vAlign w:val="center"/>
          </w:tcPr>
          <w:p w14:paraId="62630153" w14:textId="77777777" w:rsidR="004B25BF" w:rsidRPr="00111800" w:rsidRDefault="004B25BF" w:rsidP="0082794D">
            <w:pPr>
              <w:jc w:val="center"/>
              <w:rPr>
                <w:b/>
                <w:bCs/>
                <w:sz w:val="26"/>
                <w:szCs w:val="26"/>
              </w:rPr>
            </w:pPr>
            <w:r w:rsidRPr="00111800">
              <w:rPr>
                <w:b/>
                <w:bCs/>
                <w:sz w:val="26"/>
                <w:szCs w:val="26"/>
              </w:rPr>
              <w:t>Đơn vị chủ trì tổ chức họp rút kinh ngiệm</w:t>
            </w:r>
          </w:p>
        </w:tc>
        <w:tc>
          <w:tcPr>
            <w:tcW w:w="992" w:type="dxa"/>
            <w:vMerge w:val="restart"/>
            <w:tcBorders>
              <w:top w:val="single" w:sz="4" w:space="0" w:color="auto"/>
              <w:left w:val="single" w:sz="4" w:space="0" w:color="auto"/>
              <w:right w:val="single" w:sz="4" w:space="0" w:color="auto"/>
            </w:tcBorders>
            <w:vAlign w:val="center"/>
          </w:tcPr>
          <w:p w14:paraId="0B36C8DD" w14:textId="77777777" w:rsidR="004B25BF" w:rsidRPr="00111800" w:rsidRDefault="004B25BF" w:rsidP="0082794D">
            <w:pPr>
              <w:ind w:left="-106" w:right="-111"/>
              <w:jc w:val="center"/>
              <w:rPr>
                <w:b/>
                <w:bCs/>
                <w:sz w:val="26"/>
                <w:szCs w:val="26"/>
              </w:rPr>
            </w:pPr>
            <w:r w:rsidRPr="00111800">
              <w:rPr>
                <w:b/>
                <w:bCs/>
                <w:sz w:val="26"/>
                <w:szCs w:val="26"/>
              </w:rPr>
              <w:t xml:space="preserve">Người chủ trì cuộc họp </w:t>
            </w:r>
          </w:p>
        </w:tc>
        <w:tc>
          <w:tcPr>
            <w:tcW w:w="1276" w:type="dxa"/>
            <w:vMerge w:val="restart"/>
            <w:tcBorders>
              <w:top w:val="single" w:sz="4" w:space="0" w:color="auto"/>
              <w:left w:val="single" w:sz="4" w:space="0" w:color="auto"/>
              <w:right w:val="single" w:sz="4" w:space="0" w:color="auto"/>
            </w:tcBorders>
            <w:vAlign w:val="center"/>
          </w:tcPr>
          <w:p w14:paraId="4FC4757D" w14:textId="77777777" w:rsidR="004B25BF" w:rsidRPr="00111800" w:rsidRDefault="004B25BF" w:rsidP="0082794D">
            <w:pPr>
              <w:ind w:left="-108" w:right="-108"/>
              <w:jc w:val="center"/>
              <w:rPr>
                <w:b/>
                <w:bCs/>
                <w:sz w:val="26"/>
                <w:szCs w:val="26"/>
              </w:rPr>
            </w:pPr>
            <w:r w:rsidRPr="00111800">
              <w:rPr>
                <w:b/>
                <w:bCs/>
                <w:sz w:val="26"/>
                <w:szCs w:val="26"/>
                <w:lang w:val="en-US"/>
              </w:rPr>
              <w:t>N</w:t>
            </w:r>
            <w:r w:rsidRPr="00111800">
              <w:rPr>
                <w:b/>
                <w:bCs/>
                <w:sz w:val="26"/>
                <w:szCs w:val="26"/>
              </w:rPr>
              <w:t>gày tháng</w:t>
            </w:r>
            <w:r w:rsidRPr="00111800">
              <w:rPr>
                <w:b/>
                <w:bCs/>
                <w:sz w:val="26"/>
                <w:szCs w:val="26"/>
                <w:lang w:val="en-US"/>
              </w:rPr>
              <w:t xml:space="preserve">, năm </w:t>
            </w:r>
            <w:r w:rsidRPr="00111800">
              <w:rPr>
                <w:b/>
                <w:bCs/>
                <w:sz w:val="26"/>
                <w:szCs w:val="26"/>
              </w:rPr>
              <w:t>gửi báo cáo</w:t>
            </w:r>
          </w:p>
        </w:tc>
        <w:tc>
          <w:tcPr>
            <w:tcW w:w="1134" w:type="dxa"/>
            <w:vMerge w:val="restart"/>
            <w:tcBorders>
              <w:top w:val="single" w:sz="4" w:space="0" w:color="auto"/>
              <w:left w:val="single" w:sz="4" w:space="0" w:color="auto"/>
              <w:right w:val="single" w:sz="4" w:space="0" w:color="auto"/>
            </w:tcBorders>
            <w:vAlign w:val="center"/>
          </w:tcPr>
          <w:p w14:paraId="3EDC26E2" w14:textId="77777777" w:rsidR="004B25BF" w:rsidRPr="00111800" w:rsidRDefault="004B25BF" w:rsidP="0082794D">
            <w:pPr>
              <w:jc w:val="center"/>
              <w:rPr>
                <w:b/>
                <w:bCs/>
                <w:sz w:val="26"/>
                <w:szCs w:val="26"/>
                <w:lang w:val="en-US"/>
              </w:rPr>
            </w:pPr>
            <w:r w:rsidRPr="00111800">
              <w:rPr>
                <w:b/>
                <w:bCs/>
                <w:sz w:val="26"/>
                <w:szCs w:val="26"/>
              </w:rPr>
              <w:t xml:space="preserve">Nơi </w:t>
            </w:r>
            <w:r w:rsidRPr="00111800">
              <w:rPr>
                <w:b/>
                <w:bCs/>
                <w:sz w:val="26"/>
                <w:szCs w:val="26"/>
                <w:lang w:val="en-US"/>
              </w:rPr>
              <w:t>nhận</w:t>
            </w:r>
          </w:p>
          <w:p w14:paraId="1ECC8A37" w14:textId="77777777" w:rsidR="004B25BF" w:rsidRPr="00111800" w:rsidRDefault="004B25BF" w:rsidP="0082794D">
            <w:pPr>
              <w:jc w:val="center"/>
              <w:rPr>
                <w:b/>
                <w:bCs/>
                <w:sz w:val="26"/>
                <w:szCs w:val="26"/>
              </w:rPr>
            </w:pPr>
            <w:r w:rsidRPr="00111800">
              <w:rPr>
                <w:b/>
                <w:bCs/>
                <w:sz w:val="26"/>
                <w:szCs w:val="26"/>
              </w:rPr>
              <w:t xml:space="preserve"> báo cáo </w:t>
            </w:r>
          </w:p>
        </w:tc>
        <w:tc>
          <w:tcPr>
            <w:tcW w:w="1165" w:type="dxa"/>
            <w:vMerge w:val="restart"/>
            <w:tcBorders>
              <w:top w:val="single" w:sz="4" w:space="0" w:color="auto"/>
              <w:left w:val="single" w:sz="4" w:space="0" w:color="auto"/>
              <w:right w:val="single" w:sz="4" w:space="0" w:color="auto"/>
            </w:tcBorders>
            <w:vAlign w:val="center"/>
          </w:tcPr>
          <w:p w14:paraId="27DF18DA" w14:textId="77777777" w:rsidR="004B25BF" w:rsidRPr="00111800" w:rsidRDefault="004B25BF" w:rsidP="0082794D">
            <w:pPr>
              <w:jc w:val="center"/>
              <w:rPr>
                <w:b/>
                <w:bCs/>
                <w:sz w:val="26"/>
                <w:szCs w:val="26"/>
              </w:rPr>
            </w:pPr>
            <w:r w:rsidRPr="00111800">
              <w:rPr>
                <w:b/>
                <w:bCs/>
                <w:sz w:val="26"/>
                <w:szCs w:val="26"/>
              </w:rPr>
              <w:t>Ghi chú</w:t>
            </w:r>
          </w:p>
        </w:tc>
      </w:tr>
      <w:tr w:rsidR="00953E80" w:rsidRPr="00B35A3A" w14:paraId="582BB1E0" w14:textId="77777777" w:rsidTr="007D2C01">
        <w:trPr>
          <w:cantSplit/>
          <w:trHeight w:val="1127"/>
        </w:trPr>
        <w:tc>
          <w:tcPr>
            <w:tcW w:w="568" w:type="dxa"/>
            <w:vMerge/>
            <w:tcBorders>
              <w:top w:val="single" w:sz="4" w:space="0" w:color="auto"/>
              <w:left w:val="single" w:sz="4" w:space="0" w:color="auto"/>
              <w:bottom w:val="single" w:sz="4" w:space="0" w:color="auto"/>
              <w:right w:val="single" w:sz="4" w:space="0" w:color="auto"/>
            </w:tcBorders>
            <w:vAlign w:val="center"/>
            <w:hideMark/>
          </w:tcPr>
          <w:p w14:paraId="2670FCDE" w14:textId="77777777" w:rsidR="004B25BF" w:rsidRPr="00B35A3A" w:rsidRDefault="004B25BF" w:rsidP="0082794D">
            <w:pPr>
              <w:rPr>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A1937C" w14:textId="77777777" w:rsidR="004B25BF" w:rsidRPr="00B35A3A" w:rsidRDefault="004B25BF" w:rsidP="0082794D">
            <w:pPr>
              <w:rPr>
                <w:b/>
                <w:bCs/>
                <w:sz w:val="20"/>
                <w:szCs w:val="20"/>
              </w:rPr>
            </w:pPr>
          </w:p>
        </w:tc>
        <w:tc>
          <w:tcPr>
            <w:tcW w:w="1871" w:type="dxa"/>
            <w:vMerge/>
            <w:tcBorders>
              <w:left w:val="single" w:sz="4" w:space="0" w:color="auto"/>
              <w:bottom w:val="single" w:sz="4" w:space="0" w:color="000000"/>
              <w:right w:val="single" w:sz="4" w:space="0" w:color="auto"/>
            </w:tcBorders>
          </w:tcPr>
          <w:p w14:paraId="6CA3D6C8" w14:textId="77777777" w:rsidR="004B25BF" w:rsidRPr="00B35A3A" w:rsidRDefault="004B25BF" w:rsidP="0082794D">
            <w:pPr>
              <w:rPr>
                <w:b/>
                <w:bCs/>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473B595" w14:textId="77777777" w:rsidR="004B25BF" w:rsidRPr="00B35A3A" w:rsidRDefault="004B25BF" w:rsidP="0082794D">
            <w:pPr>
              <w:rPr>
                <w:b/>
                <w:bCs/>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460A09F1" w14:textId="77777777" w:rsidR="004B25BF" w:rsidRPr="00111800" w:rsidRDefault="004B25BF" w:rsidP="0082794D">
            <w:pPr>
              <w:jc w:val="center"/>
              <w:rPr>
                <w:b/>
                <w:bCs/>
                <w:sz w:val="26"/>
                <w:szCs w:val="26"/>
              </w:rPr>
            </w:pPr>
            <w:r w:rsidRPr="00111800">
              <w:rPr>
                <w:b/>
                <w:bCs/>
                <w:sz w:val="26"/>
                <w:szCs w:val="26"/>
              </w:rPr>
              <w:t>Số nạn nhân cứu được</w:t>
            </w:r>
          </w:p>
        </w:tc>
        <w:tc>
          <w:tcPr>
            <w:tcW w:w="851" w:type="dxa"/>
            <w:tcBorders>
              <w:top w:val="nil"/>
              <w:left w:val="nil"/>
              <w:bottom w:val="single" w:sz="4" w:space="0" w:color="auto"/>
              <w:right w:val="single" w:sz="4" w:space="0" w:color="auto"/>
            </w:tcBorders>
            <w:shd w:val="clear" w:color="auto" w:fill="auto"/>
            <w:vAlign w:val="center"/>
            <w:hideMark/>
          </w:tcPr>
          <w:p w14:paraId="0A2C4336" w14:textId="77777777" w:rsidR="004B25BF" w:rsidRPr="00111800" w:rsidRDefault="004B25BF" w:rsidP="0082794D">
            <w:pPr>
              <w:jc w:val="center"/>
              <w:rPr>
                <w:b/>
                <w:bCs/>
                <w:sz w:val="26"/>
                <w:szCs w:val="26"/>
              </w:rPr>
            </w:pPr>
            <w:r w:rsidRPr="00111800">
              <w:rPr>
                <w:b/>
                <w:bCs/>
                <w:sz w:val="26"/>
                <w:szCs w:val="26"/>
              </w:rPr>
              <w:t>Số thi thể tìm được</w:t>
            </w:r>
          </w:p>
        </w:tc>
        <w:tc>
          <w:tcPr>
            <w:tcW w:w="992" w:type="dxa"/>
            <w:tcBorders>
              <w:left w:val="single" w:sz="4" w:space="0" w:color="auto"/>
              <w:bottom w:val="single" w:sz="4" w:space="0" w:color="auto"/>
              <w:right w:val="single" w:sz="4" w:space="0" w:color="auto"/>
            </w:tcBorders>
            <w:vAlign w:val="center"/>
          </w:tcPr>
          <w:p w14:paraId="5F1B2E3B" w14:textId="77777777" w:rsidR="004B25BF" w:rsidRPr="00111800" w:rsidRDefault="004B25BF" w:rsidP="0082794D">
            <w:pPr>
              <w:ind w:left="-108" w:right="-109"/>
              <w:jc w:val="center"/>
              <w:rPr>
                <w:b/>
                <w:bCs/>
                <w:sz w:val="26"/>
                <w:szCs w:val="26"/>
                <w:lang w:val="en-US"/>
              </w:rPr>
            </w:pPr>
            <w:r w:rsidRPr="00111800">
              <w:rPr>
                <w:b/>
                <w:bCs/>
                <w:sz w:val="26"/>
                <w:szCs w:val="26"/>
                <w:lang w:val="en-US"/>
              </w:rPr>
              <w:t xml:space="preserve">Tài sản </w:t>
            </w:r>
          </w:p>
          <w:p w14:paraId="30C96F71" w14:textId="77777777" w:rsidR="004B25BF" w:rsidRPr="00111800" w:rsidRDefault="004B25BF" w:rsidP="0082794D">
            <w:pPr>
              <w:ind w:left="-108" w:right="-109"/>
              <w:jc w:val="center"/>
              <w:rPr>
                <w:b/>
                <w:bCs/>
                <w:sz w:val="26"/>
                <w:szCs w:val="26"/>
                <w:lang w:val="en-US"/>
              </w:rPr>
            </w:pPr>
            <w:r w:rsidRPr="00111800">
              <w:rPr>
                <w:b/>
                <w:bCs/>
                <w:sz w:val="26"/>
                <w:szCs w:val="26"/>
                <w:lang w:val="en-US"/>
              </w:rPr>
              <w:t>ước tính</w:t>
            </w:r>
          </w:p>
          <w:p w14:paraId="3AC50C01" w14:textId="77777777" w:rsidR="004B25BF" w:rsidRPr="00111800" w:rsidRDefault="004B25BF" w:rsidP="0082794D">
            <w:pPr>
              <w:ind w:left="-108" w:right="-109"/>
              <w:jc w:val="center"/>
              <w:rPr>
                <w:b/>
                <w:bCs/>
                <w:sz w:val="26"/>
                <w:szCs w:val="26"/>
                <w:lang w:val="en-US"/>
              </w:rPr>
            </w:pPr>
            <w:r w:rsidRPr="00111800">
              <w:rPr>
                <w:b/>
                <w:bCs/>
                <w:sz w:val="26"/>
                <w:szCs w:val="26"/>
                <w:lang w:val="en-US"/>
              </w:rPr>
              <w:t>cứu được</w:t>
            </w:r>
          </w:p>
          <w:p w14:paraId="346A66EB" w14:textId="77777777" w:rsidR="004B25BF" w:rsidRPr="00111800" w:rsidRDefault="004B25BF" w:rsidP="0082794D">
            <w:pPr>
              <w:ind w:left="-108" w:right="-109"/>
              <w:jc w:val="center"/>
              <w:rPr>
                <w:sz w:val="26"/>
                <w:szCs w:val="26"/>
                <w:lang w:val="en-US"/>
              </w:rPr>
            </w:pPr>
            <w:r w:rsidRPr="00111800">
              <w:rPr>
                <w:sz w:val="26"/>
                <w:szCs w:val="26"/>
                <w:lang w:val="en-US"/>
              </w:rPr>
              <w:t>(triệu đồng)</w:t>
            </w:r>
          </w:p>
        </w:tc>
        <w:tc>
          <w:tcPr>
            <w:tcW w:w="1246" w:type="dxa"/>
            <w:vMerge/>
            <w:tcBorders>
              <w:left w:val="single" w:sz="4" w:space="0" w:color="auto"/>
              <w:bottom w:val="single" w:sz="4" w:space="0" w:color="000000"/>
              <w:right w:val="single" w:sz="4" w:space="0" w:color="auto"/>
            </w:tcBorders>
            <w:shd w:val="clear" w:color="auto" w:fill="auto"/>
            <w:vAlign w:val="center"/>
            <w:hideMark/>
          </w:tcPr>
          <w:p w14:paraId="70FB1611" w14:textId="77777777" w:rsidR="004B25BF" w:rsidRPr="00B35A3A" w:rsidRDefault="004B25BF" w:rsidP="0082794D">
            <w:pPr>
              <w:ind w:left="-108" w:right="-109"/>
              <w:jc w:val="center"/>
              <w:rPr>
                <w:b/>
                <w:bCs/>
                <w:sz w:val="20"/>
                <w:szCs w:val="20"/>
              </w:rPr>
            </w:pPr>
          </w:p>
        </w:tc>
        <w:tc>
          <w:tcPr>
            <w:tcW w:w="962" w:type="dxa"/>
            <w:vMerge/>
            <w:tcBorders>
              <w:left w:val="single" w:sz="4" w:space="0" w:color="auto"/>
              <w:bottom w:val="single" w:sz="4" w:space="0" w:color="auto"/>
              <w:right w:val="single" w:sz="4" w:space="0" w:color="auto"/>
            </w:tcBorders>
          </w:tcPr>
          <w:p w14:paraId="6B8A7C10" w14:textId="77777777" w:rsidR="004B25BF" w:rsidRPr="00B35A3A" w:rsidRDefault="004B25BF" w:rsidP="0082794D">
            <w:pPr>
              <w:ind w:left="-108" w:right="-109"/>
              <w:jc w:val="center"/>
              <w:rPr>
                <w:b/>
                <w:bCs/>
                <w:sz w:val="20"/>
                <w:szCs w:val="20"/>
              </w:rPr>
            </w:pPr>
          </w:p>
        </w:tc>
        <w:tc>
          <w:tcPr>
            <w:tcW w:w="992" w:type="dxa"/>
            <w:vMerge/>
            <w:tcBorders>
              <w:left w:val="single" w:sz="4" w:space="0" w:color="auto"/>
              <w:bottom w:val="single" w:sz="4" w:space="0" w:color="auto"/>
              <w:right w:val="single" w:sz="4" w:space="0" w:color="auto"/>
            </w:tcBorders>
            <w:vAlign w:val="center"/>
          </w:tcPr>
          <w:p w14:paraId="3AC6759D" w14:textId="77777777" w:rsidR="004B25BF" w:rsidRPr="00B35A3A" w:rsidRDefault="004B25BF" w:rsidP="0082794D">
            <w:pPr>
              <w:ind w:left="-108" w:right="-109"/>
              <w:jc w:val="center"/>
              <w:rPr>
                <w:b/>
                <w:bCs/>
                <w:sz w:val="20"/>
                <w:szCs w:val="20"/>
              </w:rPr>
            </w:pPr>
          </w:p>
        </w:tc>
        <w:tc>
          <w:tcPr>
            <w:tcW w:w="1276" w:type="dxa"/>
            <w:vMerge/>
            <w:tcBorders>
              <w:left w:val="single" w:sz="4" w:space="0" w:color="auto"/>
              <w:bottom w:val="single" w:sz="4" w:space="0" w:color="auto"/>
              <w:right w:val="single" w:sz="4" w:space="0" w:color="auto"/>
            </w:tcBorders>
          </w:tcPr>
          <w:p w14:paraId="6A9ACEFD" w14:textId="77777777" w:rsidR="004B25BF" w:rsidRPr="00E62E00" w:rsidRDefault="004B25BF" w:rsidP="0082794D">
            <w:pPr>
              <w:ind w:left="-108" w:right="-108"/>
              <w:jc w:val="center"/>
              <w:rPr>
                <w:b/>
                <w:bCs/>
                <w:sz w:val="20"/>
                <w:szCs w:val="20"/>
                <w:lang w:val="en-US"/>
              </w:rPr>
            </w:pPr>
          </w:p>
        </w:tc>
        <w:tc>
          <w:tcPr>
            <w:tcW w:w="1134" w:type="dxa"/>
            <w:vMerge/>
            <w:tcBorders>
              <w:left w:val="single" w:sz="4" w:space="0" w:color="auto"/>
              <w:bottom w:val="single" w:sz="4" w:space="0" w:color="auto"/>
              <w:right w:val="single" w:sz="4" w:space="0" w:color="auto"/>
            </w:tcBorders>
            <w:vAlign w:val="center"/>
          </w:tcPr>
          <w:p w14:paraId="5003C0A3" w14:textId="77777777" w:rsidR="004B25BF" w:rsidRPr="00B35A3A" w:rsidRDefault="004B25BF" w:rsidP="0082794D">
            <w:pPr>
              <w:ind w:left="-108" w:right="-108"/>
              <w:jc w:val="center"/>
              <w:rPr>
                <w:b/>
                <w:bCs/>
                <w:sz w:val="20"/>
                <w:szCs w:val="20"/>
                <w:lang w:val="en-US"/>
              </w:rPr>
            </w:pPr>
          </w:p>
        </w:tc>
        <w:tc>
          <w:tcPr>
            <w:tcW w:w="1165" w:type="dxa"/>
            <w:vMerge/>
            <w:tcBorders>
              <w:left w:val="single" w:sz="4" w:space="0" w:color="auto"/>
              <w:bottom w:val="single" w:sz="4" w:space="0" w:color="auto"/>
              <w:right w:val="single" w:sz="4" w:space="0" w:color="auto"/>
            </w:tcBorders>
          </w:tcPr>
          <w:p w14:paraId="3B02094D" w14:textId="77777777" w:rsidR="004B25BF" w:rsidRPr="00B35A3A" w:rsidRDefault="004B25BF" w:rsidP="0082794D">
            <w:pPr>
              <w:ind w:right="-44"/>
              <w:jc w:val="center"/>
              <w:rPr>
                <w:b/>
                <w:bCs/>
                <w:sz w:val="18"/>
                <w:szCs w:val="18"/>
              </w:rPr>
            </w:pPr>
          </w:p>
        </w:tc>
      </w:tr>
      <w:tr w:rsidR="00953E80" w:rsidRPr="00B35A3A" w14:paraId="7BADE5E7" w14:textId="77777777" w:rsidTr="007D2C01">
        <w:trPr>
          <w:trHeight w:val="36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1F53D597" w14:textId="77777777" w:rsidR="004B25BF" w:rsidRPr="00436193" w:rsidRDefault="004B25BF" w:rsidP="0082794D">
            <w:pPr>
              <w:jc w:val="center"/>
            </w:pPr>
            <w:r w:rsidRPr="00436193">
              <w:t>1</w:t>
            </w:r>
          </w:p>
        </w:tc>
        <w:tc>
          <w:tcPr>
            <w:tcW w:w="1560" w:type="dxa"/>
            <w:tcBorders>
              <w:top w:val="nil"/>
              <w:left w:val="nil"/>
              <w:bottom w:val="single" w:sz="4" w:space="0" w:color="auto"/>
              <w:right w:val="single" w:sz="4" w:space="0" w:color="auto"/>
            </w:tcBorders>
            <w:shd w:val="clear" w:color="auto" w:fill="auto"/>
            <w:vAlign w:val="center"/>
            <w:hideMark/>
          </w:tcPr>
          <w:p w14:paraId="6E35B4F4" w14:textId="77777777" w:rsidR="004B25BF" w:rsidRPr="00B35A3A" w:rsidRDefault="004B25BF" w:rsidP="0082794D">
            <w:pPr>
              <w:jc w:val="both"/>
              <w:rPr>
                <w:sz w:val="20"/>
                <w:szCs w:val="20"/>
              </w:rPr>
            </w:pPr>
          </w:p>
        </w:tc>
        <w:tc>
          <w:tcPr>
            <w:tcW w:w="1871" w:type="dxa"/>
            <w:tcBorders>
              <w:top w:val="single" w:sz="4" w:space="0" w:color="auto"/>
              <w:left w:val="nil"/>
              <w:bottom w:val="single" w:sz="4" w:space="0" w:color="auto"/>
              <w:right w:val="single" w:sz="4" w:space="0" w:color="auto"/>
            </w:tcBorders>
          </w:tcPr>
          <w:p w14:paraId="1D6BF033"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A9C3C" w14:textId="77777777" w:rsidR="004B25BF" w:rsidRPr="00B35A3A" w:rsidRDefault="004B25BF" w:rsidP="0082794D">
            <w:pPr>
              <w:jc w:val="both"/>
              <w:rPr>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53787D1E" w14:textId="77777777" w:rsidR="004B25BF" w:rsidRPr="00B35A3A" w:rsidRDefault="004B25BF" w:rsidP="0082794D">
            <w:pPr>
              <w:jc w:val="both"/>
              <w:rPr>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5064C123" w14:textId="77777777" w:rsidR="004B25BF" w:rsidRPr="00B35A3A" w:rsidRDefault="004B25BF" w:rsidP="0082794D">
            <w:pPr>
              <w:jc w:val="both"/>
              <w:rPr>
                <w:sz w:val="20"/>
                <w:szCs w:val="20"/>
              </w:rPr>
            </w:pPr>
          </w:p>
        </w:tc>
        <w:tc>
          <w:tcPr>
            <w:tcW w:w="992" w:type="dxa"/>
            <w:tcBorders>
              <w:top w:val="single" w:sz="4" w:space="0" w:color="auto"/>
              <w:left w:val="nil"/>
              <w:bottom w:val="single" w:sz="4" w:space="0" w:color="auto"/>
              <w:right w:val="single" w:sz="4" w:space="0" w:color="auto"/>
            </w:tcBorders>
          </w:tcPr>
          <w:p w14:paraId="4452425E" w14:textId="77777777" w:rsidR="004B25BF" w:rsidRPr="00B35A3A" w:rsidRDefault="004B25BF" w:rsidP="0082794D">
            <w:pPr>
              <w:jc w:val="both"/>
              <w:rPr>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center"/>
            <w:hideMark/>
          </w:tcPr>
          <w:p w14:paraId="22C8E425" w14:textId="77777777" w:rsidR="004B25BF" w:rsidRPr="00B35A3A" w:rsidRDefault="004B25BF" w:rsidP="0082794D">
            <w:pPr>
              <w:jc w:val="both"/>
              <w:rPr>
                <w:sz w:val="20"/>
                <w:szCs w:val="20"/>
              </w:rPr>
            </w:pPr>
          </w:p>
        </w:tc>
        <w:tc>
          <w:tcPr>
            <w:tcW w:w="962" w:type="dxa"/>
            <w:tcBorders>
              <w:top w:val="single" w:sz="4" w:space="0" w:color="auto"/>
              <w:left w:val="single" w:sz="4" w:space="0" w:color="auto"/>
              <w:bottom w:val="single" w:sz="4" w:space="0" w:color="auto"/>
              <w:right w:val="single" w:sz="4" w:space="0" w:color="auto"/>
            </w:tcBorders>
          </w:tcPr>
          <w:p w14:paraId="0FE52AAC" w14:textId="77777777" w:rsidR="004B25BF" w:rsidRPr="00B35A3A" w:rsidRDefault="004B25BF" w:rsidP="0082794D">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5A2CA0B" w14:textId="77777777" w:rsidR="004B25BF" w:rsidRPr="00B35A3A" w:rsidRDefault="004B25BF" w:rsidP="0082794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2E05BA"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D9E8277" w14:textId="77777777" w:rsidR="004B25BF" w:rsidRPr="00B35A3A" w:rsidRDefault="004B25BF" w:rsidP="0082794D">
            <w:pPr>
              <w:jc w:val="both"/>
              <w:rPr>
                <w:sz w:val="20"/>
                <w:szCs w:val="20"/>
              </w:rPr>
            </w:pPr>
          </w:p>
        </w:tc>
        <w:tc>
          <w:tcPr>
            <w:tcW w:w="1165" w:type="dxa"/>
            <w:tcBorders>
              <w:top w:val="single" w:sz="4" w:space="0" w:color="auto"/>
              <w:left w:val="single" w:sz="4" w:space="0" w:color="auto"/>
              <w:bottom w:val="single" w:sz="4" w:space="0" w:color="auto"/>
              <w:right w:val="single" w:sz="4" w:space="0" w:color="auto"/>
            </w:tcBorders>
          </w:tcPr>
          <w:p w14:paraId="54FFFD86" w14:textId="77777777" w:rsidR="004B25BF" w:rsidRPr="00B35A3A" w:rsidRDefault="004B25BF" w:rsidP="0082794D">
            <w:pPr>
              <w:jc w:val="both"/>
              <w:rPr>
                <w:sz w:val="20"/>
                <w:szCs w:val="20"/>
              </w:rPr>
            </w:pPr>
          </w:p>
        </w:tc>
      </w:tr>
      <w:tr w:rsidR="00953E80" w:rsidRPr="00B35A3A" w14:paraId="586AB699" w14:textId="77777777" w:rsidTr="007D2C01">
        <w:trPr>
          <w:trHeight w:val="36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5959C228" w14:textId="77777777" w:rsidR="004B25BF" w:rsidRPr="00436193" w:rsidRDefault="004B25BF" w:rsidP="0082794D">
            <w:pPr>
              <w:jc w:val="center"/>
            </w:pPr>
            <w:r w:rsidRPr="00436193">
              <w:t>2</w:t>
            </w:r>
          </w:p>
        </w:tc>
        <w:tc>
          <w:tcPr>
            <w:tcW w:w="1560" w:type="dxa"/>
            <w:tcBorders>
              <w:top w:val="nil"/>
              <w:left w:val="nil"/>
              <w:bottom w:val="single" w:sz="4" w:space="0" w:color="auto"/>
              <w:right w:val="single" w:sz="4" w:space="0" w:color="auto"/>
            </w:tcBorders>
            <w:shd w:val="clear" w:color="auto" w:fill="auto"/>
            <w:vAlign w:val="center"/>
            <w:hideMark/>
          </w:tcPr>
          <w:p w14:paraId="637A6074" w14:textId="77777777" w:rsidR="004B25BF" w:rsidRPr="00B35A3A" w:rsidRDefault="004B25BF" w:rsidP="0082794D">
            <w:pPr>
              <w:jc w:val="both"/>
              <w:rPr>
                <w:sz w:val="20"/>
                <w:szCs w:val="20"/>
              </w:rPr>
            </w:pPr>
          </w:p>
        </w:tc>
        <w:tc>
          <w:tcPr>
            <w:tcW w:w="1871" w:type="dxa"/>
            <w:tcBorders>
              <w:top w:val="single" w:sz="4" w:space="0" w:color="auto"/>
              <w:left w:val="nil"/>
              <w:bottom w:val="single" w:sz="4" w:space="0" w:color="auto"/>
              <w:right w:val="single" w:sz="4" w:space="0" w:color="auto"/>
            </w:tcBorders>
          </w:tcPr>
          <w:p w14:paraId="68D33FDE"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61FE9" w14:textId="77777777" w:rsidR="004B25BF" w:rsidRPr="00B35A3A" w:rsidRDefault="004B25BF" w:rsidP="0082794D">
            <w:pPr>
              <w:jc w:val="both"/>
              <w:rPr>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1C42F594" w14:textId="77777777" w:rsidR="004B25BF" w:rsidRPr="00B35A3A" w:rsidRDefault="004B25BF" w:rsidP="0082794D">
            <w:pPr>
              <w:jc w:val="both"/>
              <w:rPr>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4FD3F0A1" w14:textId="77777777" w:rsidR="004B25BF" w:rsidRPr="00B35A3A" w:rsidRDefault="004B25BF" w:rsidP="0082794D">
            <w:pPr>
              <w:jc w:val="both"/>
              <w:rPr>
                <w:sz w:val="20"/>
                <w:szCs w:val="20"/>
              </w:rPr>
            </w:pPr>
          </w:p>
        </w:tc>
        <w:tc>
          <w:tcPr>
            <w:tcW w:w="992" w:type="dxa"/>
            <w:tcBorders>
              <w:top w:val="single" w:sz="4" w:space="0" w:color="auto"/>
              <w:left w:val="nil"/>
              <w:bottom w:val="single" w:sz="4" w:space="0" w:color="auto"/>
              <w:right w:val="single" w:sz="4" w:space="0" w:color="auto"/>
            </w:tcBorders>
          </w:tcPr>
          <w:p w14:paraId="10C31D5E" w14:textId="77777777" w:rsidR="004B25BF" w:rsidRPr="00B35A3A" w:rsidRDefault="004B25BF" w:rsidP="0082794D">
            <w:pPr>
              <w:jc w:val="both"/>
              <w:rPr>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center"/>
            <w:hideMark/>
          </w:tcPr>
          <w:p w14:paraId="284A6090" w14:textId="77777777" w:rsidR="004B25BF" w:rsidRPr="00B35A3A" w:rsidRDefault="004B25BF" w:rsidP="0082794D">
            <w:pPr>
              <w:jc w:val="both"/>
              <w:rPr>
                <w:sz w:val="20"/>
                <w:szCs w:val="20"/>
              </w:rPr>
            </w:pPr>
          </w:p>
        </w:tc>
        <w:tc>
          <w:tcPr>
            <w:tcW w:w="962" w:type="dxa"/>
            <w:tcBorders>
              <w:top w:val="single" w:sz="4" w:space="0" w:color="auto"/>
              <w:left w:val="single" w:sz="4" w:space="0" w:color="auto"/>
              <w:bottom w:val="single" w:sz="4" w:space="0" w:color="auto"/>
              <w:right w:val="single" w:sz="4" w:space="0" w:color="auto"/>
            </w:tcBorders>
          </w:tcPr>
          <w:p w14:paraId="48673DBE" w14:textId="77777777" w:rsidR="004B25BF" w:rsidRPr="00B35A3A" w:rsidRDefault="004B25BF" w:rsidP="0082794D">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B87C2A" w14:textId="77777777" w:rsidR="004B25BF" w:rsidRPr="00B35A3A" w:rsidRDefault="004B25BF" w:rsidP="0082794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801E71"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11C9DF4" w14:textId="77777777" w:rsidR="004B25BF" w:rsidRPr="00B35A3A" w:rsidRDefault="004B25BF" w:rsidP="0082794D">
            <w:pPr>
              <w:jc w:val="both"/>
              <w:rPr>
                <w:sz w:val="20"/>
                <w:szCs w:val="20"/>
              </w:rPr>
            </w:pPr>
          </w:p>
        </w:tc>
        <w:tc>
          <w:tcPr>
            <w:tcW w:w="1165" w:type="dxa"/>
            <w:tcBorders>
              <w:top w:val="single" w:sz="4" w:space="0" w:color="auto"/>
              <w:left w:val="single" w:sz="4" w:space="0" w:color="auto"/>
              <w:bottom w:val="single" w:sz="4" w:space="0" w:color="auto"/>
              <w:right w:val="single" w:sz="4" w:space="0" w:color="auto"/>
            </w:tcBorders>
          </w:tcPr>
          <w:p w14:paraId="21E48FBB" w14:textId="77777777" w:rsidR="004B25BF" w:rsidRPr="00B35A3A" w:rsidRDefault="004B25BF" w:rsidP="0082794D">
            <w:pPr>
              <w:jc w:val="both"/>
              <w:rPr>
                <w:sz w:val="20"/>
                <w:szCs w:val="20"/>
              </w:rPr>
            </w:pPr>
          </w:p>
        </w:tc>
      </w:tr>
      <w:tr w:rsidR="00953E80" w:rsidRPr="00B35A3A" w14:paraId="108306C8" w14:textId="77777777" w:rsidTr="007D2C01">
        <w:trPr>
          <w:trHeight w:val="36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10EBF83B" w14:textId="77777777" w:rsidR="004B25BF" w:rsidRPr="00436193" w:rsidRDefault="004B25BF" w:rsidP="0082794D">
            <w:pPr>
              <w:jc w:val="center"/>
            </w:pPr>
            <w:r w:rsidRPr="00436193">
              <w:t>3</w:t>
            </w:r>
          </w:p>
        </w:tc>
        <w:tc>
          <w:tcPr>
            <w:tcW w:w="1560" w:type="dxa"/>
            <w:tcBorders>
              <w:top w:val="nil"/>
              <w:left w:val="nil"/>
              <w:bottom w:val="single" w:sz="4" w:space="0" w:color="auto"/>
              <w:right w:val="single" w:sz="4" w:space="0" w:color="auto"/>
            </w:tcBorders>
            <w:shd w:val="clear" w:color="auto" w:fill="auto"/>
            <w:vAlign w:val="center"/>
            <w:hideMark/>
          </w:tcPr>
          <w:p w14:paraId="479EB172" w14:textId="77777777" w:rsidR="004B25BF" w:rsidRPr="00B35A3A" w:rsidRDefault="004B25BF" w:rsidP="0082794D">
            <w:pPr>
              <w:jc w:val="both"/>
              <w:rPr>
                <w:sz w:val="20"/>
                <w:szCs w:val="20"/>
              </w:rPr>
            </w:pPr>
          </w:p>
        </w:tc>
        <w:tc>
          <w:tcPr>
            <w:tcW w:w="1871" w:type="dxa"/>
            <w:tcBorders>
              <w:top w:val="single" w:sz="4" w:space="0" w:color="auto"/>
              <w:left w:val="nil"/>
              <w:bottom w:val="single" w:sz="4" w:space="0" w:color="auto"/>
              <w:right w:val="single" w:sz="4" w:space="0" w:color="auto"/>
            </w:tcBorders>
          </w:tcPr>
          <w:p w14:paraId="2E0A3D3B"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BB99A" w14:textId="77777777" w:rsidR="004B25BF" w:rsidRPr="00B35A3A" w:rsidRDefault="004B25BF" w:rsidP="0082794D">
            <w:pPr>
              <w:jc w:val="both"/>
              <w:rPr>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5D6C397C" w14:textId="77777777" w:rsidR="004B25BF" w:rsidRPr="00B35A3A" w:rsidRDefault="004B25BF" w:rsidP="0082794D">
            <w:pPr>
              <w:jc w:val="both"/>
              <w:rPr>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1BE64382" w14:textId="77777777" w:rsidR="004B25BF" w:rsidRPr="00B35A3A" w:rsidRDefault="004B25BF" w:rsidP="0082794D">
            <w:pPr>
              <w:jc w:val="both"/>
              <w:rPr>
                <w:sz w:val="20"/>
                <w:szCs w:val="20"/>
              </w:rPr>
            </w:pPr>
          </w:p>
        </w:tc>
        <w:tc>
          <w:tcPr>
            <w:tcW w:w="992" w:type="dxa"/>
            <w:tcBorders>
              <w:top w:val="single" w:sz="4" w:space="0" w:color="auto"/>
              <w:left w:val="nil"/>
              <w:bottom w:val="single" w:sz="4" w:space="0" w:color="auto"/>
              <w:right w:val="single" w:sz="4" w:space="0" w:color="auto"/>
            </w:tcBorders>
          </w:tcPr>
          <w:p w14:paraId="6BB8968F" w14:textId="77777777" w:rsidR="004B25BF" w:rsidRPr="00B35A3A" w:rsidRDefault="004B25BF" w:rsidP="0082794D">
            <w:pPr>
              <w:jc w:val="both"/>
              <w:rPr>
                <w:sz w:val="20"/>
                <w:szCs w:val="20"/>
              </w:rPr>
            </w:pPr>
          </w:p>
        </w:tc>
        <w:tc>
          <w:tcPr>
            <w:tcW w:w="1246" w:type="dxa"/>
            <w:tcBorders>
              <w:top w:val="nil"/>
              <w:left w:val="single" w:sz="4" w:space="0" w:color="auto"/>
              <w:bottom w:val="single" w:sz="4" w:space="0" w:color="auto"/>
              <w:right w:val="single" w:sz="4" w:space="0" w:color="auto"/>
            </w:tcBorders>
            <w:shd w:val="clear" w:color="auto" w:fill="auto"/>
            <w:vAlign w:val="center"/>
            <w:hideMark/>
          </w:tcPr>
          <w:p w14:paraId="2374DEF7" w14:textId="77777777" w:rsidR="004B25BF" w:rsidRPr="00B35A3A" w:rsidRDefault="004B25BF" w:rsidP="0082794D">
            <w:pPr>
              <w:jc w:val="both"/>
              <w:rPr>
                <w:sz w:val="20"/>
                <w:szCs w:val="20"/>
              </w:rPr>
            </w:pPr>
          </w:p>
        </w:tc>
        <w:tc>
          <w:tcPr>
            <w:tcW w:w="962" w:type="dxa"/>
            <w:tcBorders>
              <w:top w:val="single" w:sz="4" w:space="0" w:color="auto"/>
              <w:left w:val="single" w:sz="4" w:space="0" w:color="auto"/>
              <w:bottom w:val="single" w:sz="4" w:space="0" w:color="auto"/>
              <w:right w:val="single" w:sz="4" w:space="0" w:color="auto"/>
            </w:tcBorders>
          </w:tcPr>
          <w:p w14:paraId="559A7CAD" w14:textId="77777777" w:rsidR="004B25BF" w:rsidRPr="00B35A3A" w:rsidRDefault="004B25BF" w:rsidP="0082794D">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2ADD59C" w14:textId="77777777" w:rsidR="004B25BF" w:rsidRPr="00B35A3A" w:rsidRDefault="004B25BF" w:rsidP="0082794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E89692"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2E50ACC" w14:textId="77777777" w:rsidR="004B25BF" w:rsidRPr="00B35A3A" w:rsidRDefault="004B25BF" w:rsidP="0082794D">
            <w:pPr>
              <w:jc w:val="both"/>
              <w:rPr>
                <w:sz w:val="20"/>
                <w:szCs w:val="20"/>
              </w:rPr>
            </w:pPr>
          </w:p>
        </w:tc>
        <w:tc>
          <w:tcPr>
            <w:tcW w:w="1165" w:type="dxa"/>
            <w:tcBorders>
              <w:top w:val="single" w:sz="4" w:space="0" w:color="auto"/>
              <w:left w:val="single" w:sz="4" w:space="0" w:color="auto"/>
              <w:bottom w:val="single" w:sz="4" w:space="0" w:color="auto"/>
              <w:right w:val="single" w:sz="4" w:space="0" w:color="auto"/>
            </w:tcBorders>
          </w:tcPr>
          <w:p w14:paraId="37DC10F3" w14:textId="77777777" w:rsidR="004B25BF" w:rsidRPr="00B35A3A" w:rsidRDefault="004B25BF" w:rsidP="0082794D">
            <w:pPr>
              <w:jc w:val="both"/>
              <w:rPr>
                <w:sz w:val="20"/>
                <w:szCs w:val="20"/>
              </w:rPr>
            </w:pPr>
          </w:p>
        </w:tc>
      </w:tr>
      <w:tr w:rsidR="00953E80" w:rsidRPr="00B35A3A" w14:paraId="3BE4D46A" w14:textId="77777777" w:rsidTr="007D2C01">
        <w:trPr>
          <w:trHeight w:val="360"/>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0DA7EB98" w14:textId="77777777" w:rsidR="004B25BF" w:rsidRPr="00436193" w:rsidRDefault="004B25BF" w:rsidP="0082794D">
            <w:pPr>
              <w:jc w:val="center"/>
            </w:pPr>
            <w:r w:rsidRPr="00436193">
              <w:t>…</w:t>
            </w:r>
          </w:p>
        </w:tc>
        <w:tc>
          <w:tcPr>
            <w:tcW w:w="1560" w:type="dxa"/>
            <w:tcBorders>
              <w:top w:val="nil"/>
              <w:left w:val="nil"/>
              <w:bottom w:val="single" w:sz="4" w:space="0" w:color="auto"/>
              <w:right w:val="single" w:sz="4" w:space="0" w:color="auto"/>
            </w:tcBorders>
            <w:shd w:val="clear" w:color="auto" w:fill="auto"/>
            <w:vAlign w:val="center"/>
            <w:hideMark/>
          </w:tcPr>
          <w:p w14:paraId="7E05DDE3" w14:textId="77777777" w:rsidR="004B25BF" w:rsidRPr="00B35A3A" w:rsidRDefault="004B25BF" w:rsidP="0082794D">
            <w:pPr>
              <w:jc w:val="both"/>
              <w:rPr>
                <w:sz w:val="20"/>
                <w:szCs w:val="20"/>
              </w:rPr>
            </w:pPr>
          </w:p>
        </w:tc>
        <w:tc>
          <w:tcPr>
            <w:tcW w:w="1871" w:type="dxa"/>
            <w:tcBorders>
              <w:top w:val="single" w:sz="4" w:space="0" w:color="auto"/>
              <w:left w:val="nil"/>
              <w:bottom w:val="single" w:sz="4" w:space="0" w:color="auto"/>
              <w:right w:val="single" w:sz="4" w:space="0" w:color="auto"/>
            </w:tcBorders>
          </w:tcPr>
          <w:p w14:paraId="421E4C18"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A0DA9" w14:textId="77777777" w:rsidR="004B25BF" w:rsidRPr="00B35A3A" w:rsidRDefault="004B25BF" w:rsidP="0082794D">
            <w:pPr>
              <w:jc w:val="both"/>
              <w:rPr>
                <w:sz w:val="20"/>
                <w:szCs w:val="20"/>
              </w:rPr>
            </w:pPr>
          </w:p>
        </w:tc>
        <w:tc>
          <w:tcPr>
            <w:tcW w:w="850" w:type="dxa"/>
            <w:tcBorders>
              <w:top w:val="nil"/>
              <w:left w:val="nil"/>
              <w:bottom w:val="single" w:sz="4" w:space="0" w:color="auto"/>
              <w:right w:val="single" w:sz="4" w:space="0" w:color="auto"/>
            </w:tcBorders>
            <w:shd w:val="clear" w:color="auto" w:fill="auto"/>
            <w:vAlign w:val="center"/>
            <w:hideMark/>
          </w:tcPr>
          <w:p w14:paraId="5CCAD72C" w14:textId="77777777" w:rsidR="004B25BF" w:rsidRPr="00B35A3A" w:rsidRDefault="004B25BF" w:rsidP="0082794D">
            <w:pPr>
              <w:jc w:val="both"/>
              <w:rPr>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14:paraId="6CAD9776" w14:textId="77777777" w:rsidR="004B25BF" w:rsidRPr="00B35A3A" w:rsidRDefault="004B25BF" w:rsidP="0082794D">
            <w:pPr>
              <w:jc w:val="both"/>
              <w:rPr>
                <w:sz w:val="20"/>
                <w:szCs w:val="20"/>
              </w:rPr>
            </w:pPr>
          </w:p>
        </w:tc>
        <w:tc>
          <w:tcPr>
            <w:tcW w:w="992" w:type="dxa"/>
            <w:tcBorders>
              <w:top w:val="single" w:sz="4" w:space="0" w:color="auto"/>
              <w:left w:val="nil"/>
              <w:bottom w:val="single" w:sz="4" w:space="0" w:color="auto"/>
              <w:right w:val="single" w:sz="4" w:space="0" w:color="auto"/>
            </w:tcBorders>
          </w:tcPr>
          <w:p w14:paraId="5A9879F5" w14:textId="77777777" w:rsidR="004B25BF" w:rsidRPr="00B35A3A" w:rsidRDefault="004B25BF" w:rsidP="0082794D">
            <w:pPr>
              <w:jc w:val="both"/>
              <w:rPr>
                <w:sz w:val="20"/>
                <w:szCs w:val="20"/>
              </w:rPr>
            </w:pPr>
          </w:p>
        </w:tc>
        <w:tc>
          <w:tcPr>
            <w:tcW w:w="1246" w:type="dxa"/>
            <w:tcBorders>
              <w:top w:val="nil"/>
              <w:left w:val="single" w:sz="4" w:space="0" w:color="auto"/>
              <w:bottom w:val="single" w:sz="4" w:space="0" w:color="auto"/>
              <w:right w:val="single" w:sz="4" w:space="0" w:color="auto"/>
            </w:tcBorders>
            <w:shd w:val="clear" w:color="auto" w:fill="auto"/>
            <w:noWrap/>
            <w:vAlign w:val="center"/>
            <w:hideMark/>
          </w:tcPr>
          <w:p w14:paraId="268BA205" w14:textId="77777777" w:rsidR="004B25BF" w:rsidRPr="00B35A3A" w:rsidRDefault="004B25BF" w:rsidP="0082794D">
            <w:pPr>
              <w:jc w:val="both"/>
              <w:rPr>
                <w:sz w:val="20"/>
                <w:szCs w:val="20"/>
              </w:rPr>
            </w:pPr>
          </w:p>
        </w:tc>
        <w:tc>
          <w:tcPr>
            <w:tcW w:w="962" w:type="dxa"/>
            <w:tcBorders>
              <w:top w:val="single" w:sz="4" w:space="0" w:color="auto"/>
              <w:left w:val="single" w:sz="4" w:space="0" w:color="auto"/>
              <w:bottom w:val="single" w:sz="4" w:space="0" w:color="auto"/>
              <w:right w:val="single" w:sz="4" w:space="0" w:color="auto"/>
            </w:tcBorders>
          </w:tcPr>
          <w:p w14:paraId="55D35083" w14:textId="77777777" w:rsidR="004B25BF" w:rsidRPr="00B35A3A" w:rsidRDefault="004B25BF" w:rsidP="0082794D">
            <w:pPr>
              <w:jc w:val="both"/>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6C4A25C" w14:textId="77777777" w:rsidR="004B25BF" w:rsidRPr="00B35A3A" w:rsidRDefault="004B25BF" w:rsidP="0082794D">
            <w:pPr>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95650F" w14:textId="77777777" w:rsidR="004B25BF" w:rsidRPr="00B35A3A" w:rsidRDefault="004B25BF" w:rsidP="0082794D">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E52CEC8" w14:textId="77777777" w:rsidR="004B25BF" w:rsidRPr="00B35A3A" w:rsidRDefault="004B25BF" w:rsidP="0082794D">
            <w:pPr>
              <w:jc w:val="both"/>
              <w:rPr>
                <w:sz w:val="20"/>
                <w:szCs w:val="20"/>
              </w:rPr>
            </w:pPr>
          </w:p>
        </w:tc>
        <w:tc>
          <w:tcPr>
            <w:tcW w:w="1165" w:type="dxa"/>
            <w:tcBorders>
              <w:top w:val="single" w:sz="4" w:space="0" w:color="auto"/>
              <w:left w:val="single" w:sz="4" w:space="0" w:color="auto"/>
              <w:bottom w:val="single" w:sz="4" w:space="0" w:color="auto"/>
              <w:right w:val="single" w:sz="4" w:space="0" w:color="auto"/>
            </w:tcBorders>
          </w:tcPr>
          <w:p w14:paraId="29D3C2CC" w14:textId="77777777" w:rsidR="004B25BF" w:rsidRPr="00B35A3A" w:rsidRDefault="004B25BF" w:rsidP="0082794D">
            <w:pPr>
              <w:jc w:val="both"/>
              <w:rPr>
                <w:sz w:val="20"/>
                <w:szCs w:val="20"/>
              </w:rPr>
            </w:pPr>
          </w:p>
        </w:tc>
      </w:tr>
    </w:tbl>
    <w:p w14:paraId="54B5CB36" w14:textId="77777777" w:rsidR="004B25BF" w:rsidRPr="00B35A3A" w:rsidRDefault="004B25BF" w:rsidP="004B25BF">
      <w:pPr>
        <w:rPr>
          <w:sz w:val="28"/>
        </w:rPr>
      </w:pPr>
    </w:p>
    <w:p w14:paraId="3CD341E6" w14:textId="77777777" w:rsidR="004B25BF" w:rsidRPr="00111800" w:rsidRDefault="004B25BF" w:rsidP="00436193">
      <w:pPr>
        <w:pStyle w:val="FootnoteText"/>
        <w:spacing w:before="0" w:line="240" w:lineRule="auto"/>
        <w:rPr>
          <w:b/>
          <w:i/>
          <w:color w:val="000000" w:themeColor="text1"/>
          <w:sz w:val="24"/>
          <w:szCs w:val="24"/>
          <w:lang w:val="vi-VN"/>
        </w:rPr>
      </w:pPr>
      <w:r w:rsidRPr="00111800">
        <w:rPr>
          <w:b/>
          <w:i/>
          <w:color w:val="000000" w:themeColor="text1"/>
          <w:sz w:val="24"/>
          <w:szCs w:val="24"/>
          <w:lang w:val="vi-VN"/>
        </w:rPr>
        <w:t xml:space="preserve">Ghi chú: </w:t>
      </w:r>
    </w:p>
    <w:p w14:paraId="0F93F2BE" w14:textId="77777777" w:rsidR="004B25BF" w:rsidRPr="00111800" w:rsidRDefault="004B25BF" w:rsidP="00436193">
      <w:pPr>
        <w:pStyle w:val="FootnoteText"/>
        <w:spacing w:before="0" w:line="240" w:lineRule="auto"/>
        <w:rPr>
          <w:iCs/>
          <w:color w:val="000000" w:themeColor="text1"/>
          <w:sz w:val="24"/>
          <w:szCs w:val="24"/>
        </w:rPr>
      </w:pPr>
      <w:r w:rsidRPr="00111800">
        <w:rPr>
          <w:iCs/>
          <w:color w:val="000000" w:themeColor="text1"/>
          <w:sz w:val="24"/>
          <w:szCs w:val="24"/>
          <w:lang w:val="vi-VN"/>
        </w:rPr>
        <w:t>(1) Tên đơn vị cấp trên trực tiếp</w:t>
      </w:r>
      <w:r w:rsidRPr="00111800">
        <w:rPr>
          <w:iCs/>
          <w:color w:val="000000" w:themeColor="text1"/>
          <w:sz w:val="24"/>
          <w:szCs w:val="24"/>
        </w:rPr>
        <w:t xml:space="preserve"> quản lý;</w:t>
      </w:r>
    </w:p>
    <w:p w14:paraId="39D422DD" w14:textId="77777777" w:rsidR="004B25BF" w:rsidRPr="00111800" w:rsidRDefault="004B25BF" w:rsidP="00436193">
      <w:pPr>
        <w:spacing w:line="24" w:lineRule="atLeast"/>
        <w:rPr>
          <w:iCs/>
          <w:color w:val="000000" w:themeColor="text1"/>
          <w:lang w:val="en-US"/>
        </w:rPr>
      </w:pPr>
      <w:r w:rsidRPr="00111800">
        <w:rPr>
          <w:iCs/>
          <w:color w:val="000000" w:themeColor="text1"/>
        </w:rPr>
        <w:t>(2) Tên đơn vị lập sổ.</w:t>
      </w:r>
    </w:p>
    <w:p w14:paraId="1A4A48D6" w14:textId="77777777" w:rsidR="004B25BF" w:rsidRPr="00212EFD" w:rsidRDefault="004B25BF" w:rsidP="004B25BF">
      <w:pPr>
        <w:tabs>
          <w:tab w:val="left" w:pos="1251"/>
        </w:tabs>
        <w:rPr>
          <w:sz w:val="28"/>
          <w:szCs w:val="28"/>
          <w:lang w:val="en-US"/>
        </w:rPr>
      </w:pPr>
    </w:p>
    <w:p w14:paraId="2ED8F756" w14:textId="77777777" w:rsidR="004B25BF" w:rsidRPr="004D16A6" w:rsidRDefault="004B25BF" w:rsidP="004B25BF">
      <w:pPr>
        <w:tabs>
          <w:tab w:val="left" w:pos="1251"/>
        </w:tabs>
        <w:rPr>
          <w:color w:val="000000" w:themeColor="text1"/>
          <w:sz w:val="28"/>
          <w:szCs w:val="28"/>
          <w:lang w:val="en-US"/>
        </w:rPr>
      </w:pPr>
    </w:p>
    <w:bookmarkEnd w:id="1"/>
    <w:bookmarkEnd w:id="17"/>
    <w:p w14:paraId="3D1121DF" w14:textId="759346E9" w:rsidR="008410CD" w:rsidRPr="004D16A6" w:rsidRDefault="008410CD" w:rsidP="008410CD">
      <w:pPr>
        <w:tabs>
          <w:tab w:val="left" w:pos="1251"/>
        </w:tabs>
        <w:rPr>
          <w:color w:val="000000" w:themeColor="text1"/>
          <w:sz w:val="28"/>
          <w:szCs w:val="28"/>
          <w:lang w:val="en-US"/>
        </w:rPr>
      </w:pPr>
    </w:p>
    <w:sectPr w:rsidR="008410CD" w:rsidRPr="004D16A6" w:rsidSect="00B7165A">
      <w:footerReference w:type="default" r:id="rId14"/>
      <w:pgSz w:w="16838" w:h="11906" w:orient="landscape" w:code="9"/>
      <w:pgMar w:top="1134"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E5E24" w14:textId="77777777" w:rsidR="005E6C5C" w:rsidRDefault="005E6C5C">
      <w:r>
        <w:separator/>
      </w:r>
    </w:p>
  </w:endnote>
  <w:endnote w:type="continuationSeparator" w:id="0">
    <w:p w14:paraId="5D1C0C1E" w14:textId="77777777" w:rsidR="005E6C5C" w:rsidRDefault="005E6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Times New Roman Italic">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39475" w14:textId="0A06BD8C" w:rsidR="007F3AFD" w:rsidRDefault="00E23079" w:rsidP="00E23079">
    <w:pPr>
      <w:pStyle w:val="Footer"/>
      <w:tabs>
        <w:tab w:val="clear" w:pos="4513"/>
        <w:tab w:val="clear" w:pos="9026"/>
        <w:tab w:val="left" w:pos="2655"/>
      </w:tabs>
    </w:pPr>
    <w:r>
      <w:tab/>
    </w:r>
  </w:p>
  <w:p w14:paraId="53CC3216" w14:textId="77777777" w:rsidR="00E23079" w:rsidRDefault="00E23079" w:rsidP="00E23079">
    <w:pPr>
      <w:pStyle w:val="Footer"/>
      <w:tabs>
        <w:tab w:val="clear" w:pos="4513"/>
        <w:tab w:val="clear" w:pos="9026"/>
        <w:tab w:val="left" w:pos="265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9EC4B" w14:textId="77777777" w:rsidR="005531BF" w:rsidRDefault="005531BF" w:rsidP="00A0242D">
    <w:pPr>
      <w:pStyle w:val="Footer"/>
      <w:tabs>
        <w:tab w:val="left" w:pos="885"/>
        <w:tab w:val="left" w:pos="1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80CBE" w14:textId="77777777" w:rsidR="005E6C5C" w:rsidRDefault="005E6C5C">
      <w:r>
        <w:separator/>
      </w:r>
    </w:p>
  </w:footnote>
  <w:footnote w:type="continuationSeparator" w:id="0">
    <w:p w14:paraId="60601B9C" w14:textId="77777777" w:rsidR="005E6C5C" w:rsidRDefault="005E6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8"/>
        <w:szCs w:val="28"/>
      </w:rPr>
      <w:id w:val="-1508909954"/>
      <w:docPartObj>
        <w:docPartGallery w:val="Page Numbers (Top of Page)"/>
        <w:docPartUnique/>
      </w:docPartObj>
    </w:sdtPr>
    <w:sdtEndPr>
      <w:rPr>
        <w:noProof/>
      </w:rPr>
    </w:sdtEndPr>
    <w:sdtContent>
      <w:p w14:paraId="37B61F77" w14:textId="1C2BAFE6" w:rsidR="006D4430" w:rsidRPr="00FE6ED7" w:rsidRDefault="006D4430">
        <w:pPr>
          <w:pStyle w:val="Header"/>
          <w:jc w:val="center"/>
          <w:rPr>
            <w:sz w:val="28"/>
            <w:szCs w:val="28"/>
          </w:rPr>
        </w:pPr>
        <w:r w:rsidRPr="00FE6ED7">
          <w:rPr>
            <w:sz w:val="28"/>
            <w:szCs w:val="28"/>
          </w:rPr>
          <w:fldChar w:fldCharType="begin"/>
        </w:r>
        <w:r w:rsidRPr="00FE6ED7">
          <w:rPr>
            <w:sz w:val="28"/>
            <w:szCs w:val="28"/>
          </w:rPr>
          <w:instrText xml:space="preserve"> PAGE   \* MERGEFORMAT </w:instrText>
        </w:r>
        <w:r w:rsidRPr="00FE6ED7">
          <w:rPr>
            <w:sz w:val="28"/>
            <w:szCs w:val="28"/>
          </w:rPr>
          <w:fldChar w:fldCharType="separate"/>
        </w:r>
        <w:r w:rsidRPr="00FE6ED7">
          <w:rPr>
            <w:noProof/>
            <w:sz w:val="28"/>
            <w:szCs w:val="28"/>
          </w:rPr>
          <w:t>2</w:t>
        </w:r>
        <w:r w:rsidRPr="00FE6ED7">
          <w:rPr>
            <w:noProof/>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B88FB" w14:textId="306A4725" w:rsidR="00C030BE" w:rsidRPr="00C030BE" w:rsidRDefault="00FE18AC" w:rsidP="00C030BE">
    <w:pPr>
      <w:pStyle w:val="Header"/>
      <w:jc w:val="center"/>
      <w:rPr>
        <w:lang w:val="en-US"/>
      </w:rPr>
    </w:pPr>
    <w:r>
      <w:rPr>
        <w:lang w:val="en-U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27BC8" w14:textId="77777777" w:rsidR="00026570" w:rsidRPr="001F714B" w:rsidRDefault="00026570" w:rsidP="001F714B">
    <w:pPr>
      <w:pStyle w:val="Header"/>
      <w:jc w:val="center"/>
      <w:rPr>
        <w:sz w:val="28"/>
        <w:lang w:val="en-US"/>
      </w:rPr>
    </w:pPr>
    <w:r w:rsidRPr="001F714B">
      <w:rPr>
        <w:sz w:val="28"/>
      </w:rPr>
      <w:fldChar w:fldCharType="begin"/>
    </w:r>
    <w:r w:rsidRPr="001F714B">
      <w:rPr>
        <w:sz w:val="28"/>
      </w:rPr>
      <w:instrText xml:space="preserve"> PAGE   \* MERGEFORMAT </w:instrText>
    </w:r>
    <w:r w:rsidRPr="001F714B">
      <w:rPr>
        <w:sz w:val="28"/>
      </w:rPr>
      <w:fldChar w:fldCharType="separate"/>
    </w:r>
    <w:r w:rsidRPr="001F714B">
      <w:rPr>
        <w:noProof/>
        <w:sz w:val="28"/>
      </w:rPr>
      <w:t>12</w:t>
    </w:r>
    <w:r w:rsidRPr="001F714B">
      <w:rPr>
        <w:noProof/>
        <w:sz w:val="2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EE8E5" w14:textId="77777777" w:rsidR="002D1636" w:rsidRPr="00E40FCF" w:rsidRDefault="002D1636" w:rsidP="00E40FCF">
    <w:pPr>
      <w:pStyle w:val="Header"/>
      <w:jc w:val="center"/>
      <w:rPr>
        <w:sz w:val="28"/>
        <w:lang w:val="en-US"/>
      </w:rPr>
    </w:pPr>
    <w:r w:rsidRPr="00E40FCF">
      <w:rPr>
        <w:sz w:val="28"/>
      </w:rPr>
      <w:fldChar w:fldCharType="begin"/>
    </w:r>
    <w:r w:rsidRPr="00E40FCF">
      <w:rPr>
        <w:sz w:val="28"/>
      </w:rPr>
      <w:instrText xml:space="preserve"> PAGE   \* MERGEFORMAT </w:instrText>
    </w:r>
    <w:r w:rsidRPr="00E40FCF">
      <w:rPr>
        <w:sz w:val="28"/>
      </w:rPr>
      <w:fldChar w:fldCharType="separate"/>
    </w:r>
    <w:r w:rsidRPr="00E40FCF">
      <w:rPr>
        <w:noProof/>
        <w:sz w:val="28"/>
      </w:rPr>
      <w:t>12</w:t>
    </w:r>
    <w:r w:rsidRPr="00E40FCF">
      <w:rPr>
        <w:noProof/>
        <w:sz w:val="2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F387F" w14:textId="77777777" w:rsidR="002D1636" w:rsidRPr="00195854" w:rsidRDefault="002D1636" w:rsidP="00195854">
    <w:pPr>
      <w:pStyle w:val="Header"/>
      <w:jc w:val="center"/>
      <w:rPr>
        <w:sz w:val="28"/>
        <w:lang w:val="en-US"/>
      </w:rPr>
    </w:pPr>
    <w:r w:rsidRPr="00195854">
      <w:rPr>
        <w:sz w:val="28"/>
      </w:rPr>
      <w:fldChar w:fldCharType="begin"/>
    </w:r>
    <w:r w:rsidRPr="00195854">
      <w:rPr>
        <w:sz w:val="28"/>
      </w:rPr>
      <w:instrText xml:space="preserve"> PAGE   \* MERGEFORMAT </w:instrText>
    </w:r>
    <w:r w:rsidRPr="00195854">
      <w:rPr>
        <w:sz w:val="28"/>
      </w:rPr>
      <w:fldChar w:fldCharType="separate"/>
    </w:r>
    <w:r w:rsidRPr="00195854">
      <w:rPr>
        <w:noProof/>
        <w:sz w:val="28"/>
      </w:rPr>
      <w:t>12</w:t>
    </w:r>
    <w:r w:rsidRPr="00195854">
      <w:rPr>
        <w:noProof/>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5" w15:restartNumberingAfterBreak="0">
    <w:nsid w:val="0000000B"/>
    <w:multiLevelType w:val="multilevel"/>
    <w:tmpl w:val="0000000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6"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8" w15:restartNumberingAfterBreak="0">
    <w:nsid w:val="00000011"/>
    <w:multiLevelType w:val="multilevel"/>
    <w:tmpl w:val="0000001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2" w15:restartNumberingAfterBreak="0">
    <w:nsid w:val="00000019"/>
    <w:multiLevelType w:val="multilevel"/>
    <w:tmpl w:val="00000018"/>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3" w15:restartNumberingAfterBreak="0">
    <w:nsid w:val="0000001B"/>
    <w:multiLevelType w:val="multilevel"/>
    <w:tmpl w:val="0000001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4" w15:restartNumberingAfterBreak="0">
    <w:nsid w:val="0000001D"/>
    <w:multiLevelType w:val="multilevel"/>
    <w:tmpl w:val="0000001C"/>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5"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6" w15:restartNumberingAfterBreak="0">
    <w:nsid w:val="00000021"/>
    <w:multiLevelType w:val="multilevel"/>
    <w:tmpl w:val="00000020"/>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7" w15:restartNumberingAfterBreak="0">
    <w:nsid w:val="00000023"/>
    <w:multiLevelType w:val="multilevel"/>
    <w:tmpl w:val="00000022"/>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18" w15:restartNumberingAfterBreak="0">
    <w:nsid w:val="00000025"/>
    <w:multiLevelType w:val="multilevel"/>
    <w:tmpl w:val="00000024"/>
    <w:lvl w:ilvl="0">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1">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2">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3">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4">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5">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6">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7">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lvl w:ilvl="8">
      <w:start w:val="1"/>
      <w:numFmt w:val="bullet"/>
      <w:lvlText w:val="-"/>
      <w:lvlJc w:val="left"/>
      <w:rPr>
        <w:rFonts w:ascii="Times New Roman" w:hAnsi="Times New Roman" w:cs="Times New Roman"/>
        <w:b/>
        <w:bCs/>
        <w:i w:val="0"/>
        <w:iCs w:val="0"/>
        <w:smallCaps w:val="0"/>
        <w:strike w:val="0"/>
        <w:color w:val="000000"/>
        <w:spacing w:val="3"/>
        <w:w w:val="100"/>
        <w:position w:val="0"/>
        <w:sz w:val="21"/>
        <w:szCs w:val="21"/>
        <w:u w:val="none"/>
      </w:rPr>
    </w:lvl>
  </w:abstractNum>
  <w:abstractNum w:abstractNumId="19" w15:restartNumberingAfterBreak="0">
    <w:nsid w:val="00000027"/>
    <w:multiLevelType w:val="multilevel"/>
    <w:tmpl w:val="00000026"/>
    <w:lvl w:ilvl="0">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7"/>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0"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1" w15:restartNumberingAfterBreak="0">
    <w:nsid w:val="0000002B"/>
    <w:multiLevelType w:val="multilevel"/>
    <w:tmpl w:val="0000002A"/>
    <w:lvl w:ilvl="0">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10"/>
        <w:w w:val="100"/>
        <w:position w:val="0"/>
        <w:sz w:val="23"/>
        <w:szCs w:val="23"/>
        <w:u w:val="none"/>
      </w:rPr>
    </w:lvl>
  </w:abstractNum>
  <w:abstractNum w:abstractNumId="22" w15:restartNumberingAfterBreak="0">
    <w:nsid w:val="0B434A7D"/>
    <w:multiLevelType w:val="hybridMultilevel"/>
    <w:tmpl w:val="A06A995C"/>
    <w:lvl w:ilvl="0" w:tplc="93AEE1E4">
      <w:start w:val="1"/>
      <w:numFmt w:val="decimal"/>
      <w:lvlText w:val="(%1)"/>
      <w:lvlJc w:val="left"/>
      <w:pPr>
        <w:ind w:left="735" w:hanging="375"/>
      </w:pPr>
      <w:rPr>
        <w:rFonts w:hint="default"/>
        <w:i/>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3" w15:restartNumberingAfterBreak="0">
    <w:nsid w:val="10DD1465"/>
    <w:multiLevelType w:val="hybridMultilevel"/>
    <w:tmpl w:val="5A527460"/>
    <w:lvl w:ilvl="0" w:tplc="04090001">
      <w:start w:val="1"/>
      <w:numFmt w:val="bullet"/>
      <w:lvlText w:val=""/>
      <w:lvlJc w:val="left"/>
      <w:pPr>
        <w:ind w:left="6674" w:hanging="360"/>
      </w:pPr>
      <w:rPr>
        <w:rFonts w:ascii="Symbol" w:hAnsi="Symbol" w:hint="default"/>
      </w:rPr>
    </w:lvl>
    <w:lvl w:ilvl="1" w:tplc="04090003" w:tentative="1">
      <w:start w:val="1"/>
      <w:numFmt w:val="bullet"/>
      <w:lvlText w:val="o"/>
      <w:lvlJc w:val="left"/>
      <w:pPr>
        <w:ind w:left="7394" w:hanging="360"/>
      </w:pPr>
      <w:rPr>
        <w:rFonts w:ascii="Courier New" w:hAnsi="Courier New" w:cs="Courier New" w:hint="default"/>
      </w:rPr>
    </w:lvl>
    <w:lvl w:ilvl="2" w:tplc="04090005" w:tentative="1">
      <w:start w:val="1"/>
      <w:numFmt w:val="bullet"/>
      <w:lvlText w:val=""/>
      <w:lvlJc w:val="left"/>
      <w:pPr>
        <w:ind w:left="8114" w:hanging="360"/>
      </w:pPr>
      <w:rPr>
        <w:rFonts w:ascii="Wingdings" w:hAnsi="Wingdings" w:hint="default"/>
      </w:rPr>
    </w:lvl>
    <w:lvl w:ilvl="3" w:tplc="04090001" w:tentative="1">
      <w:start w:val="1"/>
      <w:numFmt w:val="bullet"/>
      <w:lvlText w:val=""/>
      <w:lvlJc w:val="left"/>
      <w:pPr>
        <w:ind w:left="8834" w:hanging="360"/>
      </w:pPr>
      <w:rPr>
        <w:rFonts w:ascii="Symbol" w:hAnsi="Symbol" w:hint="default"/>
      </w:rPr>
    </w:lvl>
    <w:lvl w:ilvl="4" w:tplc="04090003" w:tentative="1">
      <w:start w:val="1"/>
      <w:numFmt w:val="bullet"/>
      <w:lvlText w:val="o"/>
      <w:lvlJc w:val="left"/>
      <w:pPr>
        <w:ind w:left="9554" w:hanging="360"/>
      </w:pPr>
      <w:rPr>
        <w:rFonts w:ascii="Courier New" w:hAnsi="Courier New" w:cs="Courier New" w:hint="default"/>
      </w:rPr>
    </w:lvl>
    <w:lvl w:ilvl="5" w:tplc="04090005" w:tentative="1">
      <w:start w:val="1"/>
      <w:numFmt w:val="bullet"/>
      <w:lvlText w:val=""/>
      <w:lvlJc w:val="left"/>
      <w:pPr>
        <w:ind w:left="10274" w:hanging="360"/>
      </w:pPr>
      <w:rPr>
        <w:rFonts w:ascii="Wingdings" w:hAnsi="Wingdings" w:hint="default"/>
      </w:rPr>
    </w:lvl>
    <w:lvl w:ilvl="6" w:tplc="04090001" w:tentative="1">
      <w:start w:val="1"/>
      <w:numFmt w:val="bullet"/>
      <w:lvlText w:val=""/>
      <w:lvlJc w:val="left"/>
      <w:pPr>
        <w:ind w:left="10994" w:hanging="360"/>
      </w:pPr>
      <w:rPr>
        <w:rFonts w:ascii="Symbol" w:hAnsi="Symbol" w:hint="default"/>
      </w:rPr>
    </w:lvl>
    <w:lvl w:ilvl="7" w:tplc="04090003" w:tentative="1">
      <w:start w:val="1"/>
      <w:numFmt w:val="bullet"/>
      <w:lvlText w:val="o"/>
      <w:lvlJc w:val="left"/>
      <w:pPr>
        <w:ind w:left="11714" w:hanging="360"/>
      </w:pPr>
      <w:rPr>
        <w:rFonts w:ascii="Courier New" w:hAnsi="Courier New" w:cs="Courier New" w:hint="default"/>
      </w:rPr>
    </w:lvl>
    <w:lvl w:ilvl="8" w:tplc="04090005" w:tentative="1">
      <w:start w:val="1"/>
      <w:numFmt w:val="bullet"/>
      <w:lvlText w:val=""/>
      <w:lvlJc w:val="left"/>
      <w:pPr>
        <w:ind w:left="12434" w:hanging="360"/>
      </w:pPr>
      <w:rPr>
        <w:rFonts w:ascii="Wingdings" w:hAnsi="Wingdings" w:hint="default"/>
      </w:rPr>
    </w:lvl>
  </w:abstractNum>
  <w:abstractNum w:abstractNumId="24" w15:restartNumberingAfterBreak="0">
    <w:nsid w:val="13962619"/>
    <w:multiLevelType w:val="hybridMultilevel"/>
    <w:tmpl w:val="7D1AAF18"/>
    <w:lvl w:ilvl="0" w:tplc="6D8E7F06">
      <w:start w:val="1"/>
      <w:numFmt w:val="decimal"/>
      <w:lvlText w:val="%1."/>
      <w:lvlJc w:val="left"/>
      <w:pPr>
        <w:ind w:left="502" w:hanging="360"/>
      </w:pPr>
      <w:rPr>
        <w:rFonts w:hint="default"/>
        <w:sz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1A491B9C"/>
    <w:multiLevelType w:val="hybridMultilevel"/>
    <w:tmpl w:val="9AF8825E"/>
    <w:lvl w:ilvl="0" w:tplc="3C20E7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25DE7791"/>
    <w:multiLevelType w:val="hybridMultilevel"/>
    <w:tmpl w:val="756AFEEA"/>
    <w:lvl w:ilvl="0" w:tplc="04090001">
      <w:start w:val="1"/>
      <w:numFmt w:val="bullet"/>
      <w:lvlText w:val=""/>
      <w:lvlJc w:val="left"/>
      <w:pPr>
        <w:ind w:left="6674" w:hanging="360"/>
      </w:pPr>
      <w:rPr>
        <w:rFonts w:ascii="Symbol" w:hAnsi="Symbol" w:hint="default"/>
      </w:rPr>
    </w:lvl>
    <w:lvl w:ilvl="1" w:tplc="04090003" w:tentative="1">
      <w:start w:val="1"/>
      <w:numFmt w:val="bullet"/>
      <w:lvlText w:val="o"/>
      <w:lvlJc w:val="left"/>
      <w:pPr>
        <w:ind w:left="7394" w:hanging="360"/>
      </w:pPr>
      <w:rPr>
        <w:rFonts w:ascii="Courier New" w:hAnsi="Courier New" w:cs="Courier New" w:hint="default"/>
      </w:rPr>
    </w:lvl>
    <w:lvl w:ilvl="2" w:tplc="04090005" w:tentative="1">
      <w:start w:val="1"/>
      <w:numFmt w:val="bullet"/>
      <w:lvlText w:val=""/>
      <w:lvlJc w:val="left"/>
      <w:pPr>
        <w:ind w:left="8114" w:hanging="360"/>
      </w:pPr>
      <w:rPr>
        <w:rFonts w:ascii="Wingdings" w:hAnsi="Wingdings" w:hint="default"/>
      </w:rPr>
    </w:lvl>
    <w:lvl w:ilvl="3" w:tplc="04090001" w:tentative="1">
      <w:start w:val="1"/>
      <w:numFmt w:val="bullet"/>
      <w:lvlText w:val=""/>
      <w:lvlJc w:val="left"/>
      <w:pPr>
        <w:ind w:left="8834" w:hanging="360"/>
      </w:pPr>
      <w:rPr>
        <w:rFonts w:ascii="Symbol" w:hAnsi="Symbol" w:hint="default"/>
      </w:rPr>
    </w:lvl>
    <w:lvl w:ilvl="4" w:tplc="04090003" w:tentative="1">
      <w:start w:val="1"/>
      <w:numFmt w:val="bullet"/>
      <w:lvlText w:val="o"/>
      <w:lvlJc w:val="left"/>
      <w:pPr>
        <w:ind w:left="9554" w:hanging="360"/>
      </w:pPr>
      <w:rPr>
        <w:rFonts w:ascii="Courier New" w:hAnsi="Courier New" w:cs="Courier New" w:hint="default"/>
      </w:rPr>
    </w:lvl>
    <w:lvl w:ilvl="5" w:tplc="04090005" w:tentative="1">
      <w:start w:val="1"/>
      <w:numFmt w:val="bullet"/>
      <w:lvlText w:val=""/>
      <w:lvlJc w:val="left"/>
      <w:pPr>
        <w:ind w:left="10274" w:hanging="360"/>
      </w:pPr>
      <w:rPr>
        <w:rFonts w:ascii="Wingdings" w:hAnsi="Wingdings" w:hint="default"/>
      </w:rPr>
    </w:lvl>
    <w:lvl w:ilvl="6" w:tplc="04090001" w:tentative="1">
      <w:start w:val="1"/>
      <w:numFmt w:val="bullet"/>
      <w:lvlText w:val=""/>
      <w:lvlJc w:val="left"/>
      <w:pPr>
        <w:ind w:left="10994" w:hanging="360"/>
      </w:pPr>
      <w:rPr>
        <w:rFonts w:ascii="Symbol" w:hAnsi="Symbol" w:hint="default"/>
      </w:rPr>
    </w:lvl>
    <w:lvl w:ilvl="7" w:tplc="04090003" w:tentative="1">
      <w:start w:val="1"/>
      <w:numFmt w:val="bullet"/>
      <w:lvlText w:val="o"/>
      <w:lvlJc w:val="left"/>
      <w:pPr>
        <w:ind w:left="11714" w:hanging="360"/>
      </w:pPr>
      <w:rPr>
        <w:rFonts w:ascii="Courier New" w:hAnsi="Courier New" w:cs="Courier New" w:hint="default"/>
      </w:rPr>
    </w:lvl>
    <w:lvl w:ilvl="8" w:tplc="04090005" w:tentative="1">
      <w:start w:val="1"/>
      <w:numFmt w:val="bullet"/>
      <w:lvlText w:val=""/>
      <w:lvlJc w:val="left"/>
      <w:pPr>
        <w:ind w:left="12434" w:hanging="360"/>
      </w:pPr>
      <w:rPr>
        <w:rFonts w:ascii="Wingdings" w:hAnsi="Wingdings" w:hint="default"/>
      </w:rPr>
    </w:lvl>
  </w:abstractNum>
  <w:abstractNum w:abstractNumId="27" w15:restartNumberingAfterBreak="0">
    <w:nsid w:val="2DD052E2"/>
    <w:multiLevelType w:val="hybridMultilevel"/>
    <w:tmpl w:val="0F34AD50"/>
    <w:lvl w:ilvl="0" w:tplc="B21418C2">
      <w:start w:val="1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F563854"/>
    <w:multiLevelType w:val="hybridMultilevel"/>
    <w:tmpl w:val="1BEA5B86"/>
    <w:lvl w:ilvl="0" w:tplc="60E83002">
      <w:start w:val="1"/>
      <w:numFmt w:val="upperRoman"/>
      <w:lvlText w:val="%1."/>
      <w:lvlJc w:val="left"/>
      <w:pPr>
        <w:ind w:left="1281" w:hanging="720"/>
      </w:pPr>
      <w:rPr>
        <w:rFonts w:hint="default"/>
      </w:rPr>
    </w:lvl>
    <w:lvl w:ilvl="1" w:tplc="04090019" w:tentative="1">
      <w:start w:val="1"/>
      <w:numFmt w:val="lowerLetter"/>
      <w:lvlText w:val="%2."/>
      <w:lvlJc w:val="left"/>
      <w:pPr>
        <w:ind w:left="1641" w:hanging="360"/>
      </w:pPr>
    </w:lvl>
    <w:lvl w:ilvl="2" w:tplc="0409001B" w:tentative="1">
      <w:start w:val="1"/>
      <w:numFmt w:val="lowerRoman"/>
      <w:lvlText w:val="%3."/>
      <w:lvlJc w:val="right"/>
      <w:pPr>
        <w:ind w:left="2361" w:hanging="180"/>
      </w:pPr>
    </w:lvl>
    <w:lvl w:ilvl="3" w:tplc="0409000F" w:tentative="1">
      <w:start w:val="1"/>
      <w:numFmt w:val="decimal"/>
      <w:lvlText w:val="%4."/>
      <w:lvlJc w:val="left"/>
      <w:pPr>
        <w:ind w:left="3081" w:hanging="360"/>
      </w:pPr>
    </w:lvl>
    <w:lvl w:ilvl="4" w:tplc="04090019" w:tentative="1">
      <w:start w:val="1"/>
      <w:numFmt w:val="lowerLetter"/>
      <w:lvlText w:val="%5."/>
      <w:lvlJc w:val="left"/>
      <w:pPr>
        <w:ind w:left="3801" w:hanging="360"/>
      </w:pPr>
    </w:lvl>
    <w:lvl w:ilvl="5" w:tplc="0409001B" w:tentative="1">
      <w:start w:val="1"/>
      <w:numFmt w:val="lowerRoman"/>
      <w:lvlText w:val="%6."/>
      <w:lvlJc w:val="right"/>
      <w:pPr>
        <w:ind w:left="4521" w:hanging="180"/>
      </w:pPr>
    </w:lvl>
    <w:lvl w:ilvl="6" w:tplc="0409000F" w:tentative="1">
      <w:start w:val="1"/>
      <w:numFmt w:val="decimal"/>
      <w:lvlText w:val="%7."/>
      <w:lvlJc w:val="left"/>
      <w:pPr>
        <w:ind w:left="5241" w:hanging="360"/>
      </w:pPr>
    </w:lvl>
    <w:lvl w:ilvl="7" w:tplc="04090019" w:tentative="1">
      <w:start w:val="1"/>
      <w:numFmt w:val="lowerLetter"/>
      <w:lvlText w:val="%8."/>
      <w:lvlJc w:val="left"/>
      <w:pPr>
        <w:ind w:left="5961" w:hanging="360"/>
      </w:pPr>
    </w:lvl>
    <w:lvl w:ilvl="8" w:tplc="0409001B" w:tentative="1">
      <w:start w:val="1"/>
      <w:numFmt w:val="lowerRoman"/>
      <w:lvlText w:val="%9."/>
      <w:lvlJc w:val="right"/>
      <w:pPr>
        <w:ind w:left="6681" w:hanging="180"/>
      </w:pPr>
    </w:lvl>
  </w:abstractNum>
  <w:abstractNum w:abstractNumId="29" w15:restartNumberingAfterBreak="0">
    <w:nsid w:val="3EA57DFD"/>
    <w:multiLevelType w:val="hybridMultilevel"/>
    <w:tmpl w:val="E6304188"/>
    <w:lvl w:ilvl="0" w:tplc="037060A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3F770962"/>
    <w:multiLevelType w:val="hybridMultilevel"/>
    <w:tmpl w:val="5316CF44"/>
    <w:lvl w:ilvl="0" w:tplc="46BC045A">
      <w:start w:val="1"/>
      <w:numFmt w:val="lowerRoman"/>
      <w:lvlText w:val="%1."/>
      <w:lvlJc w:val="left"/>
      <w:pPr>
        <w:ind w:left="2422" w:hanging="72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31" w15:restartNumberingAfterBreak="0">
    <w:nsid w:val="53A06BB3"/>
    <w:multiLevelType w:val="hybridMultilevel"/>
    <w:tmpl w:val="10A6326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15:restartNumberingAfterBreak="0">
    <w:nsid w:val="5B1D4295"/>
    <w:multiLevelType w:val="hybridMultilevel"/>
    <w:tmpl w:val="7F0A04A4"/>
    <w:lvl w:ilvl="0" w:tplc="72C2D51A">
      <w:start w:val="1"/>
      <w:numFmt w:val="decimal"/>
      <w:lvlText w:val="%1."/>
      <w:lvlJc w:val="left"/>
      <w:pPr>
        <w:ind w:left="720" w:hanging="360"/>
      </w:pPr>
      <w:rPr>
        <w:rFonts w:hint="default"/>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15:restartNumberingAfterBreak="0">
    <w:nsid w:val="688575B2"/>
    <w:multiLevelType w:val="hybridMultilevel"/>
    <w:tmpl w:val="48847C04"/>
    <w:lvl w:ilvl="0" w:tplc="6B0E689A">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4" w15:restartNumberingAfterBreak="0">
    <w:nsid w:val="75910CF6"/>
    <w:multiLevelType w:val="hybridMultilevel"/>
    <w:tmpl w:val="6D20C372"/>
    <w:lvl w:ilvl="0" w:tplc="3F1C8B60">
      <w:start w:val="1"/>
      <w:numFmt w:val="decimal"/>
      <w:lvlText w:val="%1."/>
      <w:lvlJc w:val="left"/>
      <w:pPr>
        <w:ind w:left="1040" w:hanging="360"/>
      </w:pPr>
      <w:rPr>
        <w:rFonts w:hint="default"/>
        <w:sz w:val="28"/>
      </w:rPr>
    </w:lvl>
    <w:lvl w:ilvl="1" w:tplc="042A0019" w:tentative="1">
      <w:start w:val="1"/>
      <w:numFmt w:val="lowerLetter"/>
      <w:lvlText w:val="%2."/>
      <w:lvlJc w:val="left"/>
      <w:pPr>
        <w:ind w:left="1760" w:hanging="360"/>
      </w:pPr>
    </w:lvl>
    <w:lvl w:ilvl="2" w:tplc="042A001B" w:tentative="1">
      <w:start w:val="1"/>
      <w:numFmt w:val="lowerRoman"/>
      <w:lvlText w:val="%3."/>
      <w:lvlJc w:val="right"/>
      <w:pPr>
        <w:ind w:left="2480" w:hanging="180"/>
      </w:pPr>
    </w:lvl>
    <w:lvl w:ilvl="3" w:tplc="042A000F" w:tentative="1">
      <w:start w:val="1"/>
      <w:numFmt w:val="decimal"/>
      <w:lvlText w:val="%4."/>
      <w:lvlJc w:val="left"/>
      <w:pPr>
        <w:ind w:left="3200" w:hanging="360"/>
      </w:pPr>
    </w:lvl>
    <w:lvl w:ilvl="4" w:tplc="042A0019" w:tentative="1">
      <w:start w:val="1"/>
      <w:numFmt w:val="lowerLetter"/>
      <w:lvlText w:val="%5."/>
      <w:lvlJc w:val="left"/>
      <w:pPr>
        <w:ind w:left="3920" w:hanging="360"/>
      </w:pPr>
    </w:lvl>
    <w:lvl w:ilvl="5" w:tplc="042A001B" w:tentative="1">
      <w:start w:val="1"/>
      <w:numFmt w:val="lowerRoman"/>
      <w:lvlText w:val="%6."/>
      <w:lvlJc w:val="right"/>
      <w:pPr>
        <w:ind w:left="4640" w:hanging="180"/>
      </w:pPr>
    </w:lvl>
    <w:lvl w:ilvl="6" w:tplc="042A000F" w:tentative="1">
      <w:start w:val="1"/>
      <w:numFmt w:val="decimal"/>
      <w:lvlText w:val="%7."/>
      <w:lvlJc w:val="left"/>
      <w:pPr>
        <w:ind w:left="5360" w:hanging="360"/>
      </w:pPr>
    </w:lvl>
    <w:lvl w:ilvl="7" w:tplc="042A0019" w:tentative="1">
      <w:start w:val="1"/>
      <w:numFmt w:val="lowerLetter"/>
      <w:lvlText w:val="%8."/>
      <w:lvlJc w:val="left"/>
      <w:pPr>
        <w:ind w:left="6080" w:hanging="360"/>
      </w:pPr>
    </w:lvl>
    <w:lvl w:ilvl="8" w:tplc="042A001B" w:tentative="1">
      <w:start w:val="1"/>
      <w:numFmt w:val="lowerRoman"/>
      <w:lvlText w:val="%9."/>
      <w:lvlJc w:val="right"/>
      <w:pPr>
        <w:ind w:left="6800" w:hanging="180"/>
      </w:pPr>
    </w:lvl>
  </w:abstractNum>
  <w:abstractNum w:abstractNumId="35" w15:restartNumberingAfterBreak="0">
    <w:nsid w:val="75F7651E"/>
    <w:multiLevelType w:val="hybridMultilevel"/>
    <w:tmpl w:val="AD8EC8E8"/>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6" w15:restartNumberingAfterBreak="0">
    <w:nsid w:val="791D29A1"/>
    <w:multiLevelType w:val="hybridMultilevel"/>
    <w:tmpl w:val="AD8EC8E8"/>
    <w:lvl w:ilvl="0" w:tplc="95DED7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46390719">
    <w:abstractNumId w:val="36"/>
  </w:num>
  <w:num w:numId="2" w16cid:durableId="857277170">
    <w:abstractNumId w:val="35"/>
  </w:num>
  <w:num w:numId="3" w16cid:durableId="2103841662">
    <w:abstractNumId w:val="25"/>
  </w:num>
  <w:num w:numId="4" w16cid:durableId="1488476226">
    <w:abstractNumId w:val="28"/>
  </w:num>
  <w:num w:numId="5" w16cid:durableId="1957516706">
    <w:abstractNumId w:val="0"/>
  </w:num>
  <w:num w:numId="6" w16cid:durableId="1933200699">
    <w:abstractNumId w:val="1"/>
  </w:num>
  <w:num w:numId="7" w16cid:durableId="1683706313">
    <w:abstractNumId w:val="2"/>
  </w:num>
  <w:num w:numId="8" w16cid:durableId="2135712333">
    <w:abstractNumId w:val="3"/>
  </w:num>
  <w:num w:numId="9" w16cid:durableId="386563242">
    <w:abstractNumId w:val="4"/>
  </w:num>
  <w:num w:numId="10" w16cid:durableId="1678070614">
    <w:abstractNumId w:val="5"/>
  </w:num>
  <w:num w:numId="11" w16cid:durableId="194346839">
    <w:abstractNumId w:val="6"/>
  </w:num>
  <w:num w:numId="12" w16cid:durableId="490293888">
    <w:abstractNumId w:val="7"/>
  </w:num>
  <w:num w:numId="13" w16cid:durableId="92240360">
    <w:abstractNumId w:val="8"/>
  </w:num>
  <w:num w:numId="14" w16cid:durableId="1848710900">
    <w:abstractNumId w:val="9"/>
  </w:num>
  <w:num w:numId="15" w16cid:durableId="852109855">
    <w:abstractNumId w:val="10"/>
  </w:num>
  <w:num w:numId="16" w16cid:durableId="1853447243">
    <w:abstractNumId w:val="11"/>
  </w:num>
  <w:num w:numId="17" w16cid:durableId="48967419">
    <w:abstractNumId w:val="12"/>
  </w:num>
  <w:num w:numId="18" w16cid:durableId="1275213447">
    <w:abstractNumId w:val="13"/>
  </w:num>
  <w:num w:numId="19" w16cid:durableId="1949239924">
    <w:abstractNumId w:val="14"/>
  </w:num>
  <w:num w:numId="20" w16cid:durableId="305402252">
    <w:abstractNumId w:val="15"/>
  </w:num>
  <w:num w:numId="21" w16cid:durableId="1754205773">
    <w:abstractNumId w:val="16"/>
  </w:num>
  <w:num w:numId="22" w16cid:durableId="26100650">
    <w:abstractNumId w:val="17"/>
  </w:num>
  <w:num w:numId="23" w16cid:durableId="677004335">
    <w:abstractNumId w:val="18"/>
  </w:num>
  <w:num w:numId="24" w16cid:durableId="1880195023">
    <w:abstractNumId w:val="19"/>
  </w:num>
  <w:num w:numId="25" w16cid:durableId="360521147">
    <w:abstractNumId w:val="20"/>
  </w:num>
  <w:num w:numId="26" w16cid:durableId="247229653">
    <w:abstractNumId w:val="21"/>
  </w:num>
  <w:num w:numId="27" w16cid:durableId="499853982">
    <w:abstractNumId w:val="32"/>
  </w:num>
  <w:num w:numId="28" w16cid:durableId="480191772">
    <w:abstractNumId w:val="31"/>
  </w:num>
  <w:num w:numId="29" w16cid:durableId="684479831">
    <w:abstractNumId w:val="24"/>
  </w:num>
  <w:num w:numId="30" w16cid:durableId="1530215194">
    <w:abstractNumId w:val="30"/>
  </w:num>
  <w:num w:numId="31" w16cid:durableId="583536311">
    <w:abstractNumId w:val="26"/>
  </w:num>
  <w:num w:numId="32" w16cid:durableId="1026949905">
    <w:abstractNumId w:val="23"/>
  </w:num>
  <w:num w:numId="33" w16cid:durableId="1196961135">
    <w:abstractNumId w:val="34"/>
  </w:num>
  <w:num w:numId="34" w16cid:durableId="969870094">
    <w:abstractNumId w:val="22"/>
  </w:num>
  <w:num w:numId="35" w16cid:durableId="1556891476">
    <w:abstractNumId w:val="33"/>
  </w:num>
  <w:num w:numId="36" w16cid:durableId="1399935588">
    <w:abstractNumId w:val="29"/>
  </w:num>
  <w:num w:numId="37" w16cid:durableId="154509969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800"/>
    <w:rsid w:val="00000C80"/>
    <w:rsid w:val="00004A53"/>
    <w:rsid w:val="000055A1"/>
    <w:rsid w:val="00010883"/>
    <w:rsid w:val="00010EEE"/>
    <w:rsid w:val="000249E1"/>
    <w:rsid w:val="00026570"/>
    <w:rsid w:val="00027554"/>
    <w:rsid w:val="000302C3"/>
    <w:rsid w:val="0003061B"/>
    <w:rsid w:val="00030AD6"/>
    <w:rsid w:val="000321BA"/>
    <w:rsid w:val="000357C8"/>
    <w:rsid w:val="000439DB"/>
    <w:rsid w:val="0004508F"/>
    <w:rsid w:val="00052990"/>
    <w:rsid w:val="00055A4C"/>
    <w:rsid w:val="00061AFA"/>
    <w:rsid w:val="00063260"/>
    <w:rsid w:val="00063AA5"/>
    <w:rsid w:val="0007072B"/>
    <w:rsid w:val="000713C7"/>
    <w:rsid w:val="00072797"/>
    <w:rsid w:val="00072936"/>
    <w:rsid w:val="00081360"/>
    <w:rsid w:val="00082191"/>
    <w:rsid w:val="00091B34"/>
    <w:rsid w:val="000946E9"/>
    <w:rsid w:val="000A2BA5"/>
    <w:rsid w:val="000A375D"/>
    <w:rsid w:val="000B117C"/>
    <w:rsid w:val="000B73D8"/>
    <w:rsid w:val="000C7296"/>
    <w:rsid w:val="000D3CD7"/>
    <w:rsid w:val="000D6FCD"/>
    <w:rsid w:val="000E0F15"/>
    <w:rsid w:val="000E128E"/>
    <w:rsid w:val="000E2E90"/>
    <w:rsid w:val="000E54A7"/>
    <w:rsid w:val="000E6BE3"/>
    <w:rsid w:val="000E7BCA"/>
    <w:rsid w:val="000F20D5"/>
    <w:rsid w:val="000F5565"/>
    <w:rsid w:val="000F59F1"/>
    <w:rsid w:val="001046B1"/>
    <w:rsid w:val="00105DCB"/>
    <w:rsid w:val="0010608E"/>
    <w:rsid w:val="001107BD"/>
    <w:rsid w:val="00111800"/>
    <w:rsid w:val="00113593"/>
    <w:rsid w:val="0012176F"/>
    <w:rsid w:val="00124E4F"/>
    <w:rsid w:val="00125206"/>
    <w:rsid w:val="00126505"/>
    <w:rsid w:val="0013067A"/>
    <w:rsid w:val="00130D1F"/>
    <w:rsid w:val="001322B4"/>
    <w:rsid w:val="001322B5"/>
    <w:rsid w:val="001400FF"/>
    <w:rsid w:val="00141CFA"/>
    <w:rsid w:val="00143971"/>
    <w:rsid w:val="0014438C"/>
    <w:rsid w:val="00150F0D"/>
    <w:rsid w:val="00152AC0"/>
    <w:rsid w:val="00155664"/>
    <w:rsid w:val="00155FA4"/>
    <w:rsid w:val="00156AC5"/>
    <w:rsid w:val="00162E74"/>
    <w:rsid w:val="00163510"/>
    <w:rsid w:val="001639CC"/>
    <w:rsid w:val="00164530"/>
    <w:rsid w:val="00164F65"/>
    <w:rsid w:val="0016650B"/>
    <w:rsid w:val="0016752A"/>
    <w:rsid w:val="001716C8"/>
    <w:rsid w:val="00173460"/>
    <w:rsid w:val="00174CA2"/>
    <w:rsid w:val="00174E06"/>
    <w:rsid w:val="00176467"/>
    <w:rsid w:val="001809BB"/>
    <w:rsid w:val="00180B3B"/>
    <w:rsid w:val="001814BF"/>
    <w:rsid w:val="00183A9A"/>
    <w:rsid w:val="001858F5"/>
    <w:rsid w:val="001864F1"/>
    <w:rsid w:val="0019422A"/>
    <w:rsid w:val="00195854"/>
    <w:rsid w:val="001974BD"/>
    <w:rsid w:val="001A148D"/>
    <w:rsid w:val="001A1C42"/>
    <w:rsid w:val="001A2ECE"/>
    <w:rsid w:val="001A5DF0"/>
    <w:rsid w:val="001A7A1E"/>
    <w:rsid w:val="001B09FC"/>
    <w:rsid w:val="001B20EE"/>
    <w:rsid w:val="001B2A85"/>
    <w:rsid w:val="001B3848"/>
    <w:rsid w:val="001B46F1"/>
    <w:rsid w:val="001B7424"/>
    <w:rsid w:val="001C1089"/>
    <w:rsid w:val="001C710A"/>
    <w:rsid w:val="001D2AEF"/>
    <w:rsid w:val="001D4567"/>
    <w:rsid w:val="001D4C50"/>
    <w:rsid w:val="001D51A2"/>
    <w:rsid w:val="001D589F"/>
    <w:rsid w:val="001D662A"/>
    <w:rsid w:val="001D6B14"/>
    <w:rsid w:val="001E097C"/>
    <w:rsid w:val="001E0F81"/>
    <w:rsid w:val="001F2D1F"/>
    <w:rsid w:val="001F30A0"/>
    <w:rsid w:val="001F6D18"/>
    <w:rsid w:val="001F714B"/>
    <w:rsid w:val="001F76E1"/>
    <w:rsid w:val="00201F1E"/>
    <w:rsid w:val="00211A59"/>
    <w:rsid w:val="00212EFD"/>
    <w:rsid w:val="00214771"/>
    <w:rsid w:val="00217702"/>
    <w:rsid w:val="002207A1"/>
    <w:rsid w:val="00220D40"/>
    <w:rsid w:val="00221928"/>
    <w:rsid w:val="002225C6"/>
    <w:rsid w:val="00231384"/>
    <w:rsid w:val="00231E93"/>
    <w:rsid w:val="0023349B"/>
    <w:rsid w:val="002415BD"/>
    <w:rsid w:val="0024177F"/>
    <w:rsid w:val="002439A3"/>
    <w:rsid w:val="0024639B"/>
    <w:rsid w:val="00251ECD"/>
    <w:rsid w:val="002605A7"/>
    <w:rsid w:val="00261636"/>
    <w:rsid w:val="0026181F"/>
    <w:rsid w:val="00264F74"/>
    <w:rsid w:val="0026632D"/>
    <w:rsid w:val="00267CF1"/>
    <w:rsid w:val="0027078A"/>
    <w:rsid w:val="00274D5B"/>
    <w:rsid w:val="00277222"/>
    <w:rsid w:val="00280E19"/>
    <w:rsid w:val="00282C2A"/>
    <w:rsid w:val="002840A7"/>
    <w:rsid w:val="00284397"/>
    <w:rsid w:val="00285345"/>
    <w:rsid w:val="002871CC"/>
    <w:rsid w:val="002903C9"/>
    <w:rsid w:val="002910E6"/>
    <w:rsid w:val="00292001"/>
    <w:rsid w:val="00293790"/>
    <w:rsid w:val="00294290"/>
    <w:rsid w:val="002947C7"/>
    <w:rsid w:val="00297ED6"/>
    <w:rsid w:val="002A1D25"/>
    <w:rsid w:val="002A28B0"/>
    <w:rsid w:val="002A2BA3"/>
    <w:rsid w:val="002A5E39"/>
    <w:rsid w:val="002A6936"/>
    <w:rsid w:val="002B0723"/>
    <w:rsid w:val="002B080B"/>
    <w:rsid w:val="002B0AAA"/>
    <w:rsid w:val="002B1800"/>
    <w:rsid w:val="002B3954"/>
    <w:rsid w:val="002B570B"/>
    <w:rsid w:val="002B743C"/>
    <w:rsid w:val="002D1636"/>
    <w:rsid w:val="002D463D"/>
    <w:rsid w:val="002D624B"/>
    <w:rsid w:val="002F03CB"/>
    <w:rsid w:val="002F60AD"/>
    <w:rsid w:val="002F6A8A"/>
    <w:rsid w:val="003002FC"/>
    <w:rsid w:val="00302470"/>
    <w:rsid w:val="00302BE2"/>
    <w:rsid w:val="003109F8"/>
    <w:rsid w:val="00313A94"/>
    <w:rsid w:val="0031691E"/>
    <w:rsid w:val="0032286E"/>
    <w:rsid w:val="003240F3"/>
    <w:rsid w:val="00324ADD"/>
    <w:rsid w:val="00325FB6"/>
    <w:rsid w:val="00327319"/>
    <w:rsid w:val="00334650"/>
    <w:rsid w:val="0033536F"/>
    <w:rsid w:val="00340942"/>
    <w:rsid w:val="00342BB7"/>
    <w:rsid w:val="00342C2D"/>
    <w:rsid w:val="00342DD6"/>
    <w:rsid w:val="003577FB"/>
    <w:rsid w:val="00360199"/>
    <w:rsid w:val="003609EE"/>
    <w:rsid w:val="00360F3C"/>
    <w:rsid w:val="00361525"/>
    <w:rsid w:val="00364E1B"/>
    <w:rsid w:val="003658BF"/>
    <w:rsid w:val="00365FEB"/>
    <w:rsid w:val="00367C36"/>
    <w:rsid w:val="00374E86"/>
    <w:rsid w:val="00376CD0"/>
    <w:rsid w:val="003840C2"/>
    <w:rsid w:val="00391B90"/>
    <w:rsid w:val="00394706"/>
    <w:rsid w:val="00394D6B"/>
    <w:rsid w:val="00395FA7"/>
    <w:rsid w:val="003A0BF0"/>
    <w:rsid w:val="003A25CB"/>
    <w:rsid w:val="003A28AD"/>
    <w:rsid w:val="003A2F89"/>
    <w:rsid w:val="003A3A1D"/>
    <w:rsid w:val="003A629E"/>
    <w:rsid w:val="003A734F"/>
    <w:rsid w:val="003A7A8C"/>
    <w:rsid w:val="003A7D60"/>
    <w:rsid w:val="003B03E9"/>
    <w:rsid w:val="003B0E3D"/>
    <w:rsid w:val="003B2922"/>
    <w:rsid w:val="003B3827"/>
    <w:rsid w:val="003B6815"/>
    <w:rsid w:val="003C3643"/>
    <w:rsid w:val="003D0D9D"/>
    <w:rsid w:val="003D1295"/>
    <w:rsid w:val="003D13E9"/>
    <w:rsid w:val="003D6548"/>
    <w:rsid w:val="003D67ED"/>
    <w:rsid w:val="003D7876"/>
    <w:rsid w:val="003E0687"/>
    <w:rsid w:val="003E79A3"/>
    <w:rsid w:val="003F15A9"/>
    <w:rsid w:val="003F2B68"/>
    <w:rsid w:val="003F422F"/>
    <w:rsid w:val="00400924"/>
    <w:rsid w:val="00402196"/>
    <w:rsid w:val="00411BB7"/>
    <w:rsid w:val="00413C39"/>
    <w:rsid w:val="00413D88"/>
    <w:rsid w:val="00415715"/>
    <w:rsid w:val="00416FD1"/>
    <w:rsid w:val="00420340"/>
    <w:rsid w:val="00421833"/>
    <w:rsid w:val="004248CA"/>
    <w:rsid w:val="00424AEE"/>
    <w:rsid w:val="00430C17"/>
    <w:rsid w:val="00433C68"/>
    <w:rsid w:val="00436193"/>
    <w:rsid w:val="00436F9D"/>
    <w:rsid w:val="00437014"/>
    <w:rsid w:val="00442832"/>
    <w:rsid w:val="004433DA"/>
    <w:rsid w:val="00446352"/>
    <w:rsid w:val="004472DA"/>
    <w:rsid w:val="004524C0"/>
    <w:rsid w:val="00452693"/>
    <w:rsid w:val="00454301"/>
    <w:rsid w:val="004549DA"/>
    <w:rsid w:val="00454C8E"/>
    <w:rsid w:val="00454F97"/>
    <w:rsid w:val="004554DE"/>
    <w:rsid w:val="00456320"/>
    <w:rsid w:val="00456A89"/>
    <w:rsid w:val="00461B35"/>
    <w:rsid w:val="00463C78"/>
    <w:rsid w:val="004667C7"/>
    <w:rsid w:val="00466CEF"/>
    <w:rsid w:val="00467598"/>
    <w:rsid w:val="004805F4"/>
    <w:rsid w:val="004812E9"/>
    <w:rsid w:val="00491052"/>
    <w:rsid w:val="00493794"/>
    <w:rsid w:val="0049442E"/>
    <w:rsid w:val="00495F83"/>
    <w:rsid w:val="004A14FD"/>
    <w:rsid w:val="004A551E"/>
    <w:rsid w:val="004A751F"/>
    <w:rsid w:val="004B1514"/>
    <w:rsid w:val="004B25BF"/>
    <w:rsid w:val="004B2DA6"/>
    <w:rsid w:val="004C1789"/>
    <w:rsid w:val="004C5B1F"/>
    <w:rsid w:val="004C7808"/>
    <w:rsid w:val="004C7FCB"/>
    <w:rsid w:val="004D0211"/>
    <w:rsid w:val="004D16A6"/>
    <w:rsid w:val="004D2C84"/>
    <w:rsid w:val="004D374B"/>
    <w:rsid w:val="004D53E0"/>
    <w:rsid w:val="004D5811"/>
    <w:rsid w:val="004E50C4"/>
    <w:rsid w:val="004E6C06"/>
    <w:rsid w:val="004F0A5D"/>
    <w:rsid w:val="004F55B0"/>
    <w:rsid w:val="004F5AA1"/>
    <w:rsid w:val="004F5FA0"/>
    <w:rsid w:val="004F6D74"/>
    <w:rsid w:val="005030AA"/>
    <w:rsid w:val="00505001"/>
    <w:rsid w:val="00506754"/>
    <w:rsid w:val="0050695F"/>
    <w:rsid w:val="005101FE"/>
    <w:rsid w:val="0051024F"/>
    <w:rsid w:val="005226A9"/>
    <w:rsid w:val="0052459A"/>
    <w:rsid w:val="00530781"/>
    <w:rsid w:val="00532AAC"/>
    <w:rsid w:val="00533BD4"/>
    <w:rsid w:val="00536DEB"/>
    <w:rsid w:val="00537881"/>
    <w:rsid w:val="00541113"/>
    <w:rsid w:val="005417D6"/>
    <w:rsid w:val="00544B26"/>
    <w:rsid w:val="00550C08"/>
    <w:rsid w:val="0055111D"/>
    <w:rsid w:val="00551641"/>
    <w:rsid w:val="005531BF"/>
    <w:rsid w:val="0055374A"/>
    <w:rsid w:val="00555CB2"/>
    <w:rsid w:val="00557434"/>
    <w:rsid w:val="005574C9"/>
    <w:rsid w:val="00557A3F"/>
    <w:rsid w:val="005605FE"/>
    <w:rsid w:val="005614DA"/>
    <w:rsid w:val="00563421"/>
    <w:rsid w:val="00563891"/>
    <w:rsid w:val="00572139"/>
    <w:rsid w:val="005730AD"/>
    <w:rsid w:val="0057382E"/>
    <w:rsid w:val="00574E4A"/>
    <w:rsid w:val="00576618"/>
    <w:rsid w:val="00577E1E"/>
    <w:rsid w:val="005802C7"/>
    <w:rsid w:val="00581CB2"/>
    <w:rsid w:val="0058283B"/>
    <w:rsid w:val="00584345"/>
    <w:rsid w:val="005846DE"/>
    <w:rsid w:val="00590FCC"/>
    <w:rsid w:val="005917E5"/>
    <w:rsid w:val="00592458"/>
    <w:rsid w:val="005928B4"/>
    <w:rsid w:val="0059762E"/>
    <w:rsid w:val="00597C4B"/>
    <w:rsid w:val="005A0B8B"/>
    <w:rsid w:val="005A0F8C"/>
    <w:rsid w:val="005A4B43"/>
    <w:rsid w:val="005A5674"/>
    <w:rsid w:val="005A594C"/>
    <w:rsid w:val="005B1B04"/>
    <w:rsid w:val="005B368C"/>
    <w:rsid w:val="005B7753"/>
    <w:rsid w:val="005C0E2B"/>
    <w:rsid w:val="005C1D5F"/>
    <w:rsid w:val="005C20F9"/>
    <w:rsid w:val="005C3ED7"/>
    <w:rsid w:val="005C5448"/>
    <w:rsid w:val="005D1644"/>
    <w:rsid w:val="005E1222"/>
    <w:rsid w:val="005E345C"/>
    <w:rsid w:val="005E6C5C"/>
    <w:rsid w:val="005F2CCD"/>
    <w:rsid w:val="005F469F"/>
    <w:rsid w:val="005F571E"/>
    <w:rsid w:val="005F72B8"/>
    <w:rsid w:val="006007E7"/>
    <w:rsid w:val="00602599"/>
    <w:rsid w:val="00603D31"/>
    <w:rsid w:val="006061C8"/>
    <w:rsid w:val="006100A8"/>
    <w:rsid w:val="006133AD"/>
    <w:rsid w:val="00614ACA"/>
    <w:rsid w:val="0061539B"/>
    <w:rsid w:val="00621337"/>
    <w:rsid w:val="00622054"/>
    <w:rsid w:val="0062305E"/>
    <w:rsid w:val="0062372B"/>
    <w:rsid w:val="00624723"/>
    <w:rsid w:val="00625430"/>
    <w:rsid w:val="00626101"/>
    <w:rsid w:val="00626126"/>
    <w:rsid w:val="006269E2"/>
    <w:rsid w:val="00632718"/>
    <w:rsid w:val="006349F0"/>
    <w:rsid w:val="00634D8F"/>
    <w:rsid w:val="006403FF"/>
    <w:rsid w:val="00641785"/>
    <w:rsid w:val="006418C4"/>
    <w:rsid w:val="00641CBA"/>
    <w:rsid w:val="0064445C"/>
    <w:rsid w:val="00646087"/>
    <w:rsid w:val="00650990"/>
    <w:rsid w:val="006509EF"/>
    <w:rsid w:val="00650BFF"/>
    <w:rsid w:val="00651DD6"/>
    <w:rsid w:val="006521EC"/>
    <w:rsid w:val="00655852"/>
    <w:rsid w:val="00657A97"/>
    <w:rsid w:val="00660DFB"/>
    <w:rsid w:val="0066554A"/>
    <w:rsid w:val="00670A06"/>
    <w:rsid w:val="0067208B"/>
    <w:rsid w:val="00672BB5"/>
    <w:rsid w:val="00672E7D"/>
    <w:rsid w:val="0067335C"/>
    <w:rsid w:val="00674645"/>
    <w:rsid w:val="006758A0"/>
    <w:rsid w:val="00676546"/>
    <w:rsid w:val="00680EE8"/>
    <w:rsid w:val="00684AC3"/>
    <w:rsid w:val="00687742"/>
    <w:rsid w:val="0069094D"/>
    <w:rsid w:val="006917F1"/>
    <w:rsid w:val="00694D9F"/>
    <w:rsid w:val="00694F11"/>
    <w:rsid w:val="00695237"/>
    <w:rsid w:val="00697181"/>
    <w:rsid w:val="0069753E"/>
    <w:rsid w:val="006A3D43"/>
    <w:rsid w:val="006A6E4B"/>
    <w:rsid w:val="006A7575"/>
    <w:rsid w:val="006B11FD"/>
    <w:rsid w:val="006B21ED"/>
    <w:rsid w:val="006B2CE6"/>
    <w:rsid w:val="006B5584"/>
    <w:rsid w:val="006B65A9"/>
    <w:rsid w:val="006B6E8A"/>
    <w:rsid w:val="006B7852"/>
    <w:rsid w:val="006C09D7"/>
    <w:rsid w:val="006C1ABE"/>
    <w:rsid w:val="006C1F7B"/>
    <w:rsid w:val="006C3C6C"/>
    <w:rsid w:val="006C7047"/>
    <w:rsid w:val="006D13A7"/>
    <w:rsid w:val="006D1E0F"/>
    <w:rsid w:val="006D2972"/>
    <w:rsid w:val="006D3105"/>
    <w:rsid w:val="006D4430"/>
    <w:rsid w:val="006D500A"/>
    <w:rsid w:val="006D61F1"/>
    <w:rsid w:val="006E0338"/>
    <w:rsid w:val="006E1136"/>
    <w:rsid w:val="006E2C78"/>
    <w:rsid w:val="006E3F30"/>
    <w:rsid w:val="006E417C"/>
    <w:rsid w:val="006E4985"/>
    <w:rsid w:val="006E537F"/>
    <w:rsid w:val="006E5C94"/>
    <w:rsid w:val="006F0046"/>
    <w:rsid w:val="006F1880"/>
    <w:rsid w:val="006F1A18"/>
    <w:rsid w:val="006F1D17"/>
    <w:rsid w:val="006F3CA8"/>
    <w:rsid w:val="006F5824"/>
    <w:rsid w:val="006F5DEE"/>
    <w:rsid w:val="006F69F0"/>
    <w:rsid w:val="007010CA"/>
    <w:rsid w:val="0070310B"/>
    <w:rsid w:val="00703AED"/>
    <w:rsid w:val="00703EE5"/>
    <w:rsid w:val="00706937"/>
    <w:rsid w:val="007106D7"/>
    <w:rsid w:val="00710D3D"/>
    <w:rsid w:val="007127AB"/>
    <w:rsid w:val="0071319E"/>
    <w:rsid w:val="0071591C"/>
    <w:rsid w:val="00717090"/>
    <w:rsid w:val="00717BE8"/>
    <w:rsid w:val="00720C39"/>
    <w:rsid w:val="0072168B"/>
    <w:rsid w:val="0072323E"/>
    <w:rsid w:val="00725753"/>
    <w:rsid w:val="00726E39"/>
    <w:rsid w:val="0073690F"/>
    <w:rsid w:val="00737810"/>
    <w:rsid w:val="00740DC5"/>
    <w:rsid w:val="00741B5E"/>
    <w:rsid w:val="00743E2C"/>
    <w:rsid w:val="00746F55"/>
    <w:rsid w:val="00751666"/>
    <w:rsid w:val="00754700"/>
    <w:rsid w:val="0075616B"/>
    <w:rsid w:val="00760B02"/>
    <w:rsid w:val="00760B67"/>
    <w:rsid w:val="00762F61"/>
    <w:rsid w:val="0076670E"/>
    <w:rsid w:val="00767596"/>
    <w:rsid w:val="007741DF"/>
    <w:rsid w:val="00775714"/>
    <w:rsid w:val="00776C5A"/>
    <w:rsid w:val="00776FFA"/>
    <w:rsid w:val="007809DA"/>
    <w:rsid w:val="00780DB4"/>
    <w:rsid w:val="00781762"/>
    <w:rsid w:val="00781BA0"/>
    <w:rsid w:val="00781E38"/>
    <w:rsid w:val="007836B2"/>
    <w:rsid w:val="00783CCE"/>
    <w:rsid w:val="00786A4C"/>
    <w:rsid w:val="007874E1"/>
    <w:rsid w:val="00791B4B"/>
    <w:rsid w:val="00795E0D"/>
    <w:rsid w:val="007A0EBC"/>
    <w:rsid w:val="007A1C57"/>
    <w:rsid w:val="007A73D6"/>
    <w:rsid w:val="007A7D0A"/>
    <w:rsid w:val="007B2B0E"/>
    <w:rsid w:val="007B46EB"/>
    <w:rsid w:val="007B6A6C"/>
    <w:rsid w:val="007B6FA1"/>
    <w:rsid w:val="007B7EFF"/>
    <w:rsid w:val="007C053A"/>
    <w:rsid w:val="007C0974"/>
    <w:rsid w:val="007C2FE3"/>
    <w:rsid w:val="007C617B"/>
    <w:rsid w:val="007D107A"/>
    <w:rsid w:val="007D2C01"/>
    <w:rsid w:val="007D3780"/>
    <w:rsid w:val="007D6428"/>
    <w:rsid w:val="007D6504"/>
    <w:rsid w:val="007E18AC"/>
    <w:rsid w:val="007E3D6B"/>
    <w:rsid w:val="007E6A54"/>
    <w:rsid w:val="007F0C48"/>
    <w:rsid w:val="007F2709"/>
    <w:rsid w:val="007F2991"/>
    <w:rsid w:val="007F3AFD"/>
    <w:rsid w:val="007F55F7"/>
    <w:rsid w:val="007F574A"/>
    <w:rsid w:val="007F5E76"/>
    <w:rsid w:val="00801E8C"/>
    <w:rsid w:val="008106E2"/>
    <w:rsid w:val="00812FA6"/>
    <w:rsid w:val="008207A9"/>
    <w:rsid w:val="0082212C"/>
    <w:rsid w:val="00822275"/>
    <w:rsid w:val="008235E8"/>
    <w:rsid w:val="00823969"/>
    <w:rsid w:val="0082570D"/>
    <w:rsid w:val="00827E7A"/>
    <w:rsid w:val="0083060C"/>
    <w:rsid w:val="008336C8"/>
    <w:rsid w:val="0083426D"/>
    <w:rsid w:val="008410CD"/>
    <w:rsid w:val="0084164F"/>
    <w:rsid w:val="00841667"/>
    <w:rsid w:val="00842A3E"/>
    <w:rsid w:val="00843016"/>
    <w:rsid w:val="00845810"/>
    <w:rsid w:val="00846A9C"/>
    <w:rsid w:val="008513E0"/>
    <w:rsid w:val="008515E2"/>
    <w:rsid w:val="00851822"/>
    <w:rsid w:val="008519C4"/>
    <w:rsid w:val="00852190"/>
    <w:rsid w:val="00854183"/>
    <w:rsid w:val="00860689"/>
    <w:rsid w:val="00860B5E"/>
    <w:rsid w:val="008613D1"/>
    <w:rsid w:val="008648C9"/>
    <w:rsid w:val="008652A2"/>
    <w:rsid w:val="008654AE"/>
    <w:rsid w:val="0087081C"/>
    <w:rsid w:val="0087252E"/>
    <w:rsid w:val="00876AF6"/>
    <w:rsid w:val="0088201A"/>
    <w:rsid w:val="00886616"/>
    <w:rsid w:val="00887D23"/>
    <w:rsid w:val="008930E3"/>
    <w:rsid w:val="00893B10"/>
    <w:rsid w:val="008973B9"/>
    <w:rsid w:val="008A6D4D"/>
    <w:rsid w:val="008B0740"/>
    <w:rsid w:val="008B07A8"/>
    <w:rsid w:val="008B0AB1"/>
    <w:rsid w:val="008B1510"/>
    <w:rsid w:val="008B228C"/>
    <w:rsid w:val="008B39A7"/>
    <w:rsid w:val="008B3F36"/>
    <w:rsid w:val="008C0845"/>
    <w:rsid w:val="008C0AC9"/>
    <w:rsid w:val="008C1812"/>
    <w:rsid w:val="008D003C"/>
    <w:rsid w:val="008D1D15"/>
    <w:rsid w:val="008D29CA"/>
    <w:rsid w:val="008D32E4"/>
    <w:rsid w:val="008E10D9"/>
    <w:rsid w:val="008E2EC9"/>
    <w:rsid w:val="008E4EEA"/>
    <w:rsid w:val="008E54A9"/>
    <w:rsid w:val="008E55E3"/>
    <w:rsid w:val="008E5B23"/>
    <w:rsid w:val="008F27DA"/>
    <w:rsid w:val="008F2A77"/>
    <w:rsid w:val="008F494A"/>
    <w:rsid w:val="00906BD7"/>
    <w:rsid w:val="0090786A"/>
    <w:rsid w:val="00911ABC"/>
    <w:rsid w:val="00913229"/>
    <w:rsid w:val="009140F5"/>
    <w:rsid w:val="00915A55"/>
    <w:rsid w:val="00922061"/>
    <w:rsid w:val="00923F43"/>
    <w:rsid w:val="00925D20"/>
    <w:rsid w:val="0093294C"/>
    <w:rsid w:val="0093380F"/>
    <w:rsid w:val="00936575"/>
    <w:rsid w:val="00936783"/>
    <w:rsid w:val="00936935"/>
    <w:rsid w:val="00936F88"/>
    <w:rsid w:val="0093769C"/>
    <w:rsid w:val="009429D2"/>
    <w:rsid w:val="0094522C"/>
    <w:rsid w:val="00950349"/>
    <w:rsid w:val="00953A0C"/>
    <w:rsid w:val="00953E1D"/>
    <w:rsid w:val="00953E80"/>
    <w:rsid w:val="009543EE"/>
    <w:rsid w:val="00960BF3"/>
    <w:rsid w:val="009623B2"/>
    <w:rsid w:val="0096493E"/>
    <w:rsid w:val="00973657"/>
    <w:rsid w:val="009772D4"/>
    <w:rsid w:val="00980582"/>
    <w:rsid w:val="00981D70"/>
    <w:rsid w:val="00982ACF"/>
    <w:rsid w:val="00986F5D"/>
    <w:rsid w:val="009A2022"/>
    <w:rsid w:val="009A5C19"/>
    <w:rsid w:val="009A7684"/>
    <w:rsid w:val="009A793F"/>
    <w:rsid w:val="009A7BD5"/>
    <w:rsid w:val="009B2529"/>
    <w:rsid w:val="009B30A4"/>
    <w:rsid w:val="009B31C8"/>
    <w:rsid w:val="009B332B"/>
    <w:rsid w:val="009B73E2"/>
    <w:rsid w:val="009C31E3"/>
    <w:rsid w:val="009C40B7"/>
    <w:rsid w:val="009C4273"/>
    <w:rsid w:val="009C4420"/>
    <w:rsid w:val="009C69AF"/>
    <w:rsid w:val="009D0777"/>
    <w:rsid w:val="009D11E5"/>
    <w:rsid w:val="009D22EC"/>
    <w:rsid w:val="009D62C4"/>
    <w:rsid w:val="009D6CAA"/>
    <w:rsid w:val="009D7B3C"/>
    <w:rsid w:val="009E1447"/>
    <w:rsid w:val="009E1A42"/>
    <w:rsid w:val="009E20B8"/>
    <w:rsid w:val="009E687F"/>
    <w:rsid w:val="009E7DB2"/>
    <w:rsid w:val="009F243C"/>
    <w:rsid w:val="009F7A79"/>
    <w:rsid w:val="00A04B06"/>
    <w:rsid w:val="00A070EF"/>
    <w:rsid w:val="00A12F61"/>
    <w:rsid w:val="00A13510"/>
    <w:rsid w:val="00A148A4"/>
    <w:rsid w:val="00A14A86"/>
    <w:rsid w:val="00A16DF5"/>
    <w:rsid w:val="00A2303D"/>
    <w:rsid w:val="00A230B3"/>
    <w:rsid w:val="00A23B78"/>
    <w:rsid w:val="00A2467B"/>
    <w:rsid w:val="00A24CBD"/>
    <w:rsid w:val="00A2579A"/>
    <w:rsid w:val="00A26AAE"/>
    <w:rsid w:val="00A30823"/>
    <w:rsid w:val="00A34206"/>
    <w:rsid w:val="00A35D01"/>
    <w:rsid w:val="00A400C0"/>
    <w:rsid w:val="00A413E5"/>
    <w:rsid w:val="00A419A7"/>
    <w:rsid w:val="00A4543A"/>
    <w:rsid w:val="00A524E7"/>
    <w:rsid w:val="00A62A47"/>
    <w:rsid w:val="00A65962"/>
    <w:rsid w:val="00A6659D"/>
    <w:rsid w:val="00A70385"/>
    <w:rsid w:val="00A70AC2"/>
    <w:rsid w:val="00A73C65"/>
    <w:rsid w:val="00A73DFE"/>
    <w:rsid w:val="00A75016"/>
    <w:rsid w:val="00A75250"/>
    <w:rsid w:val="00A772F1"/>
    <w:rsid w:val="00A77E55"/>
    <w:rsid w:val="00A805BD"/>
    <w:rsid w:val="00A85C35"/>
    <w:rsid w:val="00A9157B"/>
    <w:rsid w:val="00A9490E"/>
    <w:rsid w:val="00A9626E"/>
    <w:rsid w:val="00A965B3"/>
    <w:rsid w:val="00AB0F82"/>
    <w:rsid w:val="00AB35E2"/>
    <w:rsid w:val="00AB4BDC"/>
    <w:rsid w:val="00AB594E"/>
    <w:rsid w:val="00AB6311"/>
    <w:rsid w:val="00AB7CFF"/>
    <w:rsid w:val="00AC0060"/>
    <w:rsid w:val="00AC2C3F"/>
    <w:rsid w:val="00AC7465"/>
    <w:rsid w:val="00AD0E4C"/>
    <w:rsid w:val="00AD15EB"/>
    <w:rsid w:val="00AD2089"/>
    <w:rsid w:val="00AD2F5B"/>
    <w:rsid w:val="00AE42A6"/>
    <w:rsid w:val="00AE6C67"/>
    <w:rsid w:val="00AF0A7A"/>
    <w:rsid w:val="00AF16FA"/>
    <w:rsid w:val="00AF3698"/>
    <w:rsid w:val="00B004B9"/>
    <w:rsid w:val="00B00CE7"/>
    <w:rsid w:val="00B00CEE"/>
    <w:rsid w:val="00B01D62"/>
    <w:rsid w:val="00B01FEE"/>
    <w:rsid w:val="00B02FAC"/>
    <w:rsid w:val="00B03216"/>
    <w:rsid w:val="00B0423E"/>
    <w:rsid w:val="00B048E4"/>
    <w:rsid w:val="00B12C40"/>
    <w:rsid w:val="00B212D7"/>
    <w:rsid w:val="00B2712A"/>
    <w:rsid w:val="00B315B4"/>
    <w:rsid w:val="00B31A83"/>
    <w:rsid w:val="00B31B23"/>
    <w:rsid w:val="00B33509"/>
    <w:rsid w:val="00B35A3A"/>
    <w:rsid w:val="00B376BF"/>
    <w:rsid w:val="00B403BE"/>
    <w:rsid w:val="00B417BD"/>
    <w:rsid w:val="00B4222B"/>
    <w:rsid w:val="00B504B0"/>
    <w:rsid w:val="00B50754"/>
    <w:rsid w:val="00B520CB"/>
    <w:rsid w:val="00B530F6"/>
    <w:rsid w:val="00B5551B"/>
    <w:rsid w:val="00B574D4"/>
    <w:rsid w:val="00B619FE"/>
    <w:rsid w:val="00B63D9A"/>
    <w:rsid w:val="00B65683"/>
    <w:rsid w:val="00B667A2"/>
    <w:rsid w:val="00B7165A"/>
    <w:rsid w:val="00B7182F"/>
    <w:rsid w:val="00B73757"/>
    <w:rsid w:val="00B741EF"/>
    <w:rsid w:val="00B742B1"/>
    <w:rsid w:val="00B80975"/>
    <w:rsid w:val="00B82333"/>
    <w:rsid w:val="00B85AB1"/>
    <w:rsid w:val="00B92A6B"/>
    <w:rsid w:val="00B94561"/>
    <w:rsid w:val="00B96C90"/>
    <w:rsid w:val="00BA412A"/>
    <w:rsid w:val="00BA7EB7"/>
    <w:rsid w:val="00BB0293"/>
    <w:rsid w:val="00BB6512"/>
    <w:rsid w:val="00BB7962"/>
    <w:rsid w:val="00BC52D6"/>
    <w:rsid w:val="00BC7122"/>
    <w:rsid w:val="00BD0072"/>
    <w:rsid w:val="00BD0FC5"/>
    <w:rsid w:val="00BD2EEB"/>
    <w:rsid w:val="00BD560C"/>
    <w:rsid w:val="00BE3748"/>
    <w:rsid w:val="00BE4028"/>
    <w:rsid w:val="00BE458F"/>
    <w:rsid w:val="00BE4C0F"/>
    <w:rsid w:val="00BE6A15"/>
    <w:rsid w:val="00BE750C"/>
    <w:rsid w:val="00BF0813"/>
    <w:rsid w:val="00BF285A"/>
    <w:rsid w:val="00BF3F93"/>
    <w:rsid w:val="00BF5C62"/>
    <w:rsid w:val="00C01017"/>
    <w:rsid w:val="00C030BE"/>
    <w:rsid w:val="00C05546"/>
    <w:rsid w:val="00C10679"/>
    <w:rsid w:val="00C10D73"/>
    <w:rsid w:val="00C10FC3"/>
    <w:rsid w:val="00C113DF"/>
    <w:rsid w:val="00C12A1A"/>
    <w:rsid w:val="00C12B7F"/>
    <w:rsid w:val="00C14CB5"/>
    <w:rsid w:val="00C16B29"/>
    <w:rsid w:val="00C20E67"/>
    <w:rsid w:val="00C2389B"/>
    <w:rsid w:val="00C3152C"/>
    <w:rsid w:val="00C32852"/>
    <w:rsid w:val="00C33336"/>
    <w:rsid w:val="00C46545"/>
    <w:rsid w:val="00C47E2E"/>
    <w:rsid w:val="00C53B6C"/>
    <w:rsid w:val="00C542E8"/>
    <w:rsid w:val="00C62037"/>
    <w:rsid w:val="00C64DB2"/>
    <w:rsid w:val="00C65826"/>
    <w:rsid w:val="00C677A4"/>
    <w:rsid w:val="00C67DD7"/>
    <w:rsid w:val="00C72E5F"/>
    <w:rsid w:val="00C75B51"/>
    <w:rsid w:val="00C77407"/>
    <w:rsid w:val="00C81BE6"/>
    <w:rsid w:val="00C82BCE"/>
    <w:rsid w:val="00C82C7B"/>
    <w:rsid w:val="00C84E4F"/>
    <w:rsid w:val="00C861DC"/>
    <w:rsid w:val="00C87058"/>
    <w:rsid w:val="00C872A1"/>
    <w:rsid w:val="00C93D17"/>
    <w:rsid w:val="00CA425F"/>
    <w:rsid w:val="00CA5A59"/>
    <w:rsid w:val="00CB212C"/>
    <w:rsid w:val="00CB3D32"/>
    <w:rsid w:val="00CB6687"/>
    <w:rsid w:val="00CC0507"/>
    <w:rsid w:val="00CC095E"/>
    <w:rsid w:val="00CC1FEA"/>
    <w:rsid w:val="00CC21AE"/>
    <w:rsid w:val="00CC407A"/>
    <w:rsid w:val="00CC459E"/>
    <w:rsid w:val="00CC469D"/>
    <w:rsid w:val="00CC6F78"/>
    <w:rsid w:val="00CD0F64"/>
    <w:rsid w:val="00CD6A11"/>
    <w:rsid w:val="00CE1E17"/>
    <w:rsid w:val="00CE2F19"/>
    <w:rsid w:val="00CE4140"/>
    <w:rsid w:val="00CE4C5A"/>
    <w:rsid w:val="00D020EE"/>
    <w:rsid w:val="00D02188"/>
    <w:rsid w:val="00D029E9"/>
    <w:rsid w:val="00D03348"/>
    <w:rsid w:val="00D05F67"/>
    <w:rsid w:val="00D06ECB"/>
    <w:rsid w:val="00D11157"/>
    <w:rsid w:val="00D111DE"/>
    <w:rsid w:val="00D12A59"/>
    <w:rsid w:val="00D20D73"/>
    <w:rsid w:val="00D226E2"/>
    <w:rsid w:val="00D238A9"/>
    <w:rsid w:val="00D25BC7"/>
    <w:rsid w:val="00D268EA"/>
    <w:rsid w:val="00D44170"/>
    <w:rsid w:val="00D452D5"/>
    <w:rsid w:val="00D45FD0"/>
    <w:rsid w:val="00D46592"/>
    <w:rsid w:val="00D50833"/>
    <w:rsid w:val="00D51824"/>
    <w:rsid w:val="00D536A1"/>
    <w:rsid w:val="00D55423"/>
    <w:rsid w:val="00D55A66"/>
    <w:rsid w:val="00D564B4"/>
    <w:rsid w:val="00D572D5"/>
    <w:rsid w:val="00D636CE"/>
    <w:rsid w:val="00D63BFA"/>
    <w:rsid w:val="00D643EB"/>
    <w:rsid w:val="00D6783F"/>
    <w:rsid w:val="00D67E87"/>
    <w:rsid w:val="00D702F4"/>
    <w:rsid w:val="00D70D27"/>
    <w:rsid w:val="00D755A5"/>
    <w:rsid w:val="00D8012B"/>
    <w:rsid w:val="00D82151"/>
    <w:rsid w:val="00D84F8C"/>
    <w:rsid w:val="00D85692"/>
    <w:rsid w:val="00D871C7"/>
    <w:rsid w:val="00D8750E"/>
    <w:rsid w:val="00D93580"/>
    <w:rsid w:val="00DA23B6"/>
    <w:rsid w:val="00DA32C3"/>
    <w:rsid w:val="00DA3950"/>
    <w:rsid w:val="00DA6AED"/>
    <w:rsid w:val="00DA6F2D"/>
    <w:rsid w:val="00DB0B22"/>
    <w:rsid w:val="00DB0DCC"/>
    <w:rsid w:val="00DB1EB4"/>
    <w:rsid w:val="00DB58E7"/>
    <w:rsid w:val="00DB6327"/>
    <w:rsid w:val="00DC3901"/>
    <w:rsid w:val="00DC4993"/>
    <w:rsid w:val="00DD1709"/>
    <w:rsid w:val="00DD2F69"/>
    <w:rsid w:val="00DD3C0E"/>
    <w:rsid w:val="00DD3C45"/>
    <w:rsid w:val="00DD6B92"/>
    <w:rsid w:val="00DE26F9"/>
    <w:rsid w:val="00DE43CD"/>
    <w:rsid w:val="00DE4C8E"/>
    <w:rsid w:val="00DE77C5"/>
    <w:rsid w:val="00DF0B23"/>
    <w:rsid w:val="00DF0D9D"/>
    <w:rsid w:val="00DF3E12"/>
    <w:rsid w:val="00DF4CF5"/>
    <w:rsid w:val="00DF4F83"/>
    <w:rsid w:val="00DF6963"/>
    <w:rsid w:val="00E00A0F"/>
    <w:rsid w:val="00E00CFA"/>
    <w:rsid w:val="00E11413"/>
    <w:rsid w:val="00E11A3E"/>
    <w:rsid w:val="00E12C1D"/>
    <w:rsid w:val="00E1558D"/>
    <w:rsid w:val="00E16A2D"/>
    <w:rsid w:val="00E16D3F"/>
    <w:rsid w:val="00E23079"/>
    <w:rsid w:val="00E24D25"/>
    <w:rsid w:val="00E267B2"/>
    <w:rsid w:val="00E3046E"/>
    <w:rsid w:val="00E30D98"/>
    <w:rsid w:val="00E33739"/>
    <w:rsid w:val="00E33843"/>
    <w:rsid w:val="00E40FCF"/>
    <w:rsid w:val="00E46372"/>
    <w:rsid w:val="00E5280D"/>
    <w:rsid w:val="00E55D6D"/>
    <w:rsid w:val="00E57333"/>
    <w:rsid w:val="00E645EA"/>
    <w:rsid w:val="00E67352"/>
    <w:rsid w:val="00E70C2B"/>
    <w:rsid w:val="00E75DA2"/>
    <w:rsid w:val="00E75DD7"/>
    <w:rsid w:val="00E76648"/>
    <w:rsid w:val="00E77468"/>
    <w:rsid w:val="00E807E0"/>
    <w:rsid w:val="00E815E1"/>
    <w:rsid w:val="00E8305A"/>
    <w:rsid w:val="00E84DBE"/>
    <w:rsid w:val="00E9157F"/>
    <w:rsid w:val="00E9165E"/>
    <w:rsid w:val="00E9301A"/>
    <w:rsid w:val="00EA061A"/>
    <w:rsid w:val="00EA17C1"/>
    <w:rsid w:val="00EA1A98"/>
    <w:rsid w:val="00EA1E22"/>
    <w:rsid w:val="00EA41E7"/>
    <w:rsid w:val="00EB118E"/>
    <w:rsid w:val="00EB32FA"/>
    <w:rsid w:val="00EB3E95"/>
    <w:rsid w:val="00EB4C3F"/>
    <w:rsid w:val="00EB4EDB"/>
    <w:rsid w:val="00EB6CA1"/>
    <w:rsid w:val="00EB7B51"/>
    <w:rsid w:val="00EB7C98"/>
    <w:rsid w:val="00EB7D60"/>
    <w:rsid w:val="00EC2995"/>
    <w:rsid w:val="00EC3F9D"/>
    <w:rsid w:val="00EC4DC0"/>
    <w:rsid w:val="00EC5F29"/>
    <w:rsid w:val="00EC5F6C"/>
    <w:rsid w:val="00EC6BB8"/>
    <w:rsid w:val="00ED15E8"/>
    <w:rsid w:val="00ED198C"/>
    <w:rsid w:val="00ED6D13"/>
    <w:rsid w:val="00ED6E37"/>
    <w:rsid w:val="00EE118B"/>
    <w:rsid w:val="00EE1565"/>
    <w:rsid w:val="00EE3456"/>
    <w:rsid w:val="00EE41E6"/>
    <w:rsid w:val="00EE42B9"/>
    <w:rsid w:val="00EE7848"/>
    <w:rsid w:val="00EF4032"/>
    <w:rsid w:val="00EF697C"/>
    <w:rsid w:val="00EF6A1C"/>
    <w:rsid w:val="00EF773E"/>
    <w:rsid w:val="00F00E18"/>
    <w:rsid w:val="00F016FF"/>
    <w:rsid w:val="00F01B0F"/>
    <w:rsid w:val="00F01B5E"/>
    <w:rsid w:val="00F0489A"/>
    <w:rsid w:val="00F04CAE"/>
    <w:rsid w:val="00F07530"/>
    <w:rsid w:val="00F07937"/>
    <w:rsid w:val="00F14031"/>
    <w:rsid w:val="00F16174"/>
    <w:rsid w:val="00F161EC"/>
    <w:rsid w:val="00F1772A"/>
    <w:rsid w:val="00F17D1F"/>
    <w:rsid w:val="00F17DB9"/>
    <w:rsid w:val="00F2061D"/>
    <w:rsid w:val="00F22BD2"/>
    <w:rsid w:val="00F261DE"/>
    <w:rsid w:val="00F3554D"/>
    <w:rsid w:val="00F371B7"/>
    <w:rsid w:val="00F410CE"/>
    <w:rsid w:val="00F43BE8"/>
    <w:rsid w:val="00F4438B"/>
    <w:rsid w:val="00F51C8C"/>
    <w:rsid w:val="00F53A99"/>
    <w:rsid w:val="00F55B6B"/>
    <w:rsid w:val="00F648F1"/>
    <w:rsid w:val="00F66E95"/>
    <w:rsid w:val="00F70254"/>
    <w:rsid w:val="00F76DF8"/>
    <w:rsid w:val="00F802F2"/>
    <w:rsid w:val="00F819E7"/>
    <w:rsid w:val="00F85FA2"/>
    <w:rsid w:val="00F86AFF"/>
    <w:rsid w:val="00F91D18"/>
    <w:rsid w:val="00F9210B"/>
    <w:rsid w:val="00FA3FC9"/>
    <w:rsid w:val="00FA4791"/>
    <w:rsid w:val="00FA6061"/>
    <w:rsid w:val="00FA7E41"/>
    <w:rsid w:val="00FB04AD"/>
    <w:rsid w:val="00FB4CDB"/>
    <w:rsid w:val="00FB5F71"/>
    <w:rsid w:val="00FB7262"/>
    <w:rsid w:val="00FB7FB1"/>
    <w:rsid w:val="00FC02E5"/>
    <w:rsid w:val="00FC0615"/>
    <w:rsid w:val="00FC0A90"/>
    <w:rsid w:val="00FC325A"/>
    <w:rsid w:val="00FC3F17"/>
    <w:rsid w:val="00FC66EE"/>
    <w:rsid w:val="00FD104F"/>
    <w:rsid w:val="00FE18AC"/>
    <w:rsid w:val="00FE28CC"/>
    <w:rsid w:val="00FE4F73"/>
    <w:rsid w:val="00FE6ED7"/>
    <w:rsid w:val="00FE77F5"/>
    <w:rsid w:val="00FF0284"/>
    <w:rsid w:val="00FF0562"/>
    <w:rsid w:val="00FF5AB9"/>
    <w:rsid w:val="00FF6512"/>
    <w:rsid w:val="00FF7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D4E81"/>
  <w15:chartTrackingRefBased/>
  <w15:docId w15:val="{F04084BE-1AAC-41FE-8941-29267E80B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E67"/>
    <w:pPr>
      <w:spacing w:after="0" w:line="240" w:lineRule="auto"/>
    </w:pPr>
    <w:rPr>
      <w:rFonts w:ascii="Times New Roman" w:eastAsia="Times New Roman" w:hAnsi="Times New Roman" w:cs="Times New Roman"/>
      <w:sz w:val="24"/>
      <w:szCs w:val="24"/>
      <w:lang w:val="vi-VN"/>
    </w:rPr>
  </w:style>
  <w:style w:type="paragraph" w:styleId="Heading1">
    <w:name w:val="heading 1"/>
    <w:basedOn w:val="Normal"/>
    <w:next w:val="Normal"/>
    <w:link w:val="Heading1Char"/>
    <w:uiPriority w:val="9"/>
    <w:qFormat/>
    <w:rsid w:val="006B558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6B558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6B5584"/>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6B5584"/>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6B5584"/>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6B558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6B558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6B558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6B558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800"/>
    <w:pPr>
      <w:tabs>
        <w:tab w:val="center" w:pos="4680"/>
        <w:tab w:val="right" w:pos="9360"/>
      </w:tabs>
    </w:pPr>
  </w:style>
  <w:style w:type="character" w:customStyle="1" w:styleId="HeaderChar">
    <w:name w:val="Header Char"/>
    <w:basedOn w:val="DefaultParagraphFont"/>
    <w:link w:val="Header"/>
    <w:uiPriority w:val="99"/>
    <w:rsid w:val="002B1800"/>
    <w:rPr>
      <w:rFonts w:ascii="Times New Roman" w:eastAsia="Times New Roman" w:hAnsi="Times New Roman" w:cs="Times New Roman"/>
      <w:sz w:val="24"/>
      <w:szCs w:val="24"/>
      <w:lang w:val="vi-VN"/>
    </w:rPr>
  </w:style>
  <w:style w:type="paragraph" w:customStyle="1" w:styleId="Char4">
    <w:name w:val="Char4"/>
    <w:basedOn w:val="Normal"/>
    <w:semiHidden/>
    <w:rsid w:val="00FA4791"/>
    <w:pPr>
      <w:spacing w:after="160" w:line="240" w:lineRule="exact"/>
    </w:pPr>
    <w:rPr>
      <w:rFonts w:ascii="Arial" w:hAnsi="Arial" w:cs="Arial"/>
      <w:sz w:val="22"/>
      <w:szCs w:val="22"/>
      <w:lang w:val="en-US"/>
    </w:rPr>
  </w:style>
  <w:style w:type="paragraph" w:styleId="ListParagraph">
    <w:name w:val="List Paragraph"/>
    <w:basedOn w:val="Normal"/>
    <w:uiPriority w:val="34"/>
    <w:qFormat/>
    <w:rsid w:val="009C31E3"/>
    <w:pPr>
      <w:ind w:left="720"/>
      <w:contextualSpacing/>
    </w:pPr>
  </w:style>
  <w:style w:type="character" w:customStyle="1" w:styleId="Heading1Char">
    <w:name w:val="Heading 1 Char"/>
    <w:basedOn w:val="DefaultParagraphFont"/>
    <w:link w:val="Heading1"/>
    <w:uiPriority w:val="9"/>
    <w:rsid w:val="006B5584"/>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Heading2Char">
    <w:name w:val="Heading 2 Char"/>
    <w:basedOn w:val="DefaultParagraphFont"/>
    <w:link w:val="Heading2"/>
    <w:uiPriority w:val="9"/>
    <w:semiHidden/>
    <w:rsid w:val="006B5584"/>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Heading3Char">
    <w:name w:val="Heading 3 Char"/>
    <w:basedOn w:val="DefaultParagraphFont"/>
    <w:link w:val="Heading3"/>
    <w:uiPriority w:val="9"/>
    <w:semiHidden/>
    <w:rsid w:val="006B5584"/>
    <w:rPr>
      <w:rFonts w:eastAsiaTheme="majorEastAsia" w:cstheme="majorBidi"/>
      <w:color w:val="2F5496" w:themeColor="accent1" w:themeShade="BF"/>
      <w:kern w:val="2"/>
      <w:sz w:val="28"/>
      <w:szCs w:val="28"/>
      <w14:ligatures w14:val="standardContextual"/>
    </w:rPr>
  </w:style>
  <w:style w:type="character" w:customStyle="1" w:styleId="Heading4Char">
    <w:name w:val="Heading 4 Char"/>
    <w:basedOn w:val="DefaultParagraphFont"/>
    <w:link w:val="Heading4"/>
    <w:uiPriority w:val="9"/>
    <w:semiHidden/>
    <w:rsid w:val="006B5584"/>
    <w:rPr>
      <w:rFonts w:eastAsiaTheme="majorEastAsia" w:cstheme="majorBidi"/>
      <w:i/>
      <w:iCs/>
      <w:color w:val="2F5496" w:themeColor="accent1" w:themeShade="BF"/>
      <w:kern w:val="2"/>
      <w14:ligatures w14:val="standardContextual"/>
    </w:rPr>
  </w:style>
  <w:style w:type="character" w:customStyle="1" w:styleId="Heading5Char">
    <w:name w:val="Heading 5 Char"/>
    <w:basedOn w:val="DefaultParagraphFont"/>
    <w:link w:val="Heading5"/>
    <w:uiPriority w:val="9"/>
    <w:semiHidden/>
    <w:rsid w:val="006B5584"/>
    <w:rPr>
      <w:rFonts w:eastAsiaTheme="majorEastAsia" w:cstheme="majorBidi"/>
      <w:color w:val="2F5496" w:themeColor="accent1" w:themeShade="BF"/>
      <w:kern w:val="2"/>
      <w14:ligatures w14:val="standardContextual"/>
    </w:rPr>
  </w:style>
  <w:style w:type="character" w:customStyle="1" w:styleId="Heading6Char">
    <w:name w:val="Heading 6 Char"/>
    <w:basedOn w:val="DefaultParagraphFont"/>
    <w:link w:val="Heading6"/>
    <w:uiPriority w:val="9"/>
    <w:semiHidden/>
    <w:rsid w:val="006B5584"/>
    <w:rPr>
      <w:rFonts w:eastAsiaTheme="majorEastAsia" w:cstheme="majorBidi"/>
      <w:i/>
      <w:iCs/>
      <w:color w:val="595959" w:themeColor="text1" w:themeTint="A6"/>
      <w:kern w:val="2"/>
      <w14:ligatures w14:val="standardContextual"/>
    </w:rPr>
  </w:style>
  <w:style w:type="character" w:customStyle="1" w:styleId="Heading7Char">
    <w:name w:val="Heading 7 Char"/>
    <w:basedOn w:val="DefaultParagraphFont"/>
    <w:link w:val="Heading7"/>
    <w:uiPriority w:val="9"/>
    <w:semiHidden/>
    <w:rsid w:val="006B5584"/>
    <w:rPr>
      <w:rFonts w:eastAsiaTheme="majorEastAsia" w:cstheme="majorBidi"/>
      <w:color w:val="595959" w:themeColor="text1" w:themeTint="A6"/>
      <w:kern w:val="2"/>
      <w14:ligatures w14:val="standardContextual"/>
    </w:rPr>
  </w:style>
  <w:style w:type="character" w:customStyle="1" w:styleId="Heading8Char">
    <w:name w:val="Heading 8 Char"/>
    <w:basedOn w:val="DefaultParagraphFont"/>
    <w:link w:val="Heading8"/>
    <w:uiPriority w:val="9"/>
    <w:semiHidden/>
    <w:rsid w:val="006B5584"/>
    <w:rPr>
      <w:rFonts w:eastAsiaTheme="majorEastAsia" w:cstheme="majorBidi"/>
      <w:i/>
      <w:iCs/>
      <w:color w:val="272727" w:themeColor="text1" w:themeTint="D8"/>
      <w:kern w:val="2"/>
      <w14:ligatures w14:val="standardContextual"/>
    </w:rPr>
  </w:style>
  <w:style w:type="character" w:customStyle="1" w:styleId="Heading9Char">
    <w:name w:val="Heading 9 Char"/>
    <w:basedOn w:val="DefaultParagraphFont"/>
    <w:link w:val="Heading9"/>
    <w:uiPriority w:val="9"/>
    <w:semiHidden/>
    <w:rsid w:val="006B5584"/>
    <w:rPr>
      <w:rFonts w:eastAsiaTheme="majorEastAsia" w:cstheme="majorBidi"/>
      <w:color w:val="272727" w:themeColor="text1" w:themeTint="D8"/>
      <w:kern w:val="2"/>
      <w14:ligatures w14:val="standardContextual"/>
    </w:rPr>
  </w:style>
  <w:style w:type="paragraph" w:styleId="Title">
    <w:name w:val="Title"/>
    <w:basedOn w:val="Normal"/>
    <w:next w:val="Normal"/>
    <w:link w:val="TitleChar"/>
    <w:uiPriority w:val="10"/>
    <w:qFormat/>
    <w:rsid w:val="006B558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6B5584"/>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6B558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6B5584"/>
    <w:rPr>
      <w:rFonts w:eastAsiaTheme="majorEastAsia"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6B558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6B5584"/>
    <w:rPr>
      <w:i/>
      <w:iCs/>
      <w:color w:val="404040" w:themeColor="text1" w:themeTint="BF"/>
      <w:kern w:val="2"/>
      <w14:ligatures w14:val="standardContextual"/>
    </w:rPr>
  </w:style>
  <w:style w:type="character" w:styleId="IntenseEmphasis">
    <w:name w:val="Intense Emphasis"/>
    <w:basedOn w:val="DefaultParagraphFont"/>
    <w:uiPriority w:val="21"/>
    <w:qFormat/>
    <w:rsid w:val="006B5584"/>
    <w:rPr>
      <w:i/>
      <w:iCs/>
      <w:color w:val="2F5496" w:themeColor="accent1" w:themeShade="BF"/>
    </w:rPr>
  </w:style>
  <w:style w:type="paragraph" w:styleId="IntenseQuote">
    <w:name w:val="Intense Quote"/>
    <w:basedOn w:val="Normal"/>
    <w:next w:val="Normal"/>
    <w:link w:val="IntenseQuoteChar"/>
    <w:uiPriority w:val="30"/>
    <w:qFormat/>
    <w:rsid w:val="006B5584"/>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6B5584"/>
    <w:rPr>
      <w:i/>
      <w:iCs/>
      <w:color w:val="2F5496" w:themeColor="accent1" w:themeShade="BF"/>
      <w:kern w:val="2"/>
      <w14:ligatures w14:val="standardContextual"/>
    </w:rPr>
  </w:style>
  <w:style w:type="character" w:styleId="IntenseReference">
    <w:name w:val="Intense Reference"/>
    <w:basedOn w:val="DefaultParagraphFont"/>
    <w:uiPriority w:val="32"/>
    <w:qFormat/>
    <w:rsid w:val="006B5584"/>
    <w:rPr>
      <w:b/>
      <w:bCs/>
      <w:smallCaps/>
      <w:color w:val="2F5496"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
    <w:unhideWhenUsed/>
    <w:rsid w:val="006B5584"/>
    <w:pPr>
      <w:spacing w:before="120" w:line="340" w:lineRule="exact"/>
    </w:pPr>
    <w:rPr>
      <w:rFonts w:eastAsia="Calibri"/>
      <w:sz w:val="20"/>
      <w:szCs w:val="20"/>
      <w:lang w:val="en-US"/>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
    <w:basedOn w:val="DefaultParagraphFont"/>
    <w:link w:val="FootnoteText"/>
    <w:rsid w:val="006B5584"/>
    <w:rPr>
      <w:rFonts w:ascii="Times New Roman" w:eastAsia="Calibri" w:hAnsi="Times New Roman" w:cs="Times New Roman"/>
      <w:sz w:val="20"/>
      <w:szCs w:val="20"/>
    </w:rPr>
  </w:style>
  <w:style w:type="table" w:styleId="TableGrid">
    <w:name w:val="Table Grid"/>
    <w:basedOn w:val="TableNormal"/>
    <w:rsid w:val="006B5584"/>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nhideWhenUsed/>
    <w:rsid w:val="006B5584"/>
    <w:rPr>
      <w:vertAlign w:val="superscript"/>
    </w:rPr>
  </w:style>
  <w:style w:type="paragraph" w:styleId="NormalWeb">
    <w:name w:val="Normal (Web)"/>
    <w:basedOn w:val="Normal"/>
    <w:uiPriority w:val="99"/>
    <w:unhideWhenUsed/>
    <w:rsid w:val="006B5584"/>
    <w:pPr>
      <w:spacing w:before="100" w:beforeAutospacing="1" w:after="100" w:afterAutospacing="1"/>
    </w:pPr>
    <w:rPr>
      <w:lang w:val="en-US"/>
    </w:rPr>
  </w:style>
  <w:style w:type="paragraph" w:styleId="Footer">
    <w:name w:val="footer"/>
    <w:basedOn w:val="Normal"/>
    <w:link w:val="FooterChar"/>
    <w:uiPriority w:val="99"/>
    <w:unhideWhenUsed/>
    <w:rsid w:val="006B5584"/>
    <w:pPr>
      <w:tabs>
        <w:tab w:val="center" w:pos="4513"/>
        <w:tab w:val="right" w:pos="9026"/>
      </w:tabs>
      <w:jc w:val="both"/>
    </w:pPr>
    <w:rPr>
      <w:rFonts w:ascii="Calibri" w:eastAsia="Calibri" w:hAnsi="Calibri" w:cs="Calibri"/>
      <w:sz w:val="22"/>
      <w:szCs w:val="22"/>
      <w:lang w:val="en-US" w:eastAsia="vi-VN"/>
    </w:rPr>
  </w:style>
  <w:style w:type="character" w:customStyle="1" w:styleId="FooterChar">
    <w:name w:val="Footer Char"/>
    <w:basedOn w:val="DefaultParagraphFont"/>
    <w:link w:val="Footer"/>
    <w:uiPriority w:val="99"/>
    <w:rsid w:val="006B5584"/>
    <w:rPr>
      <w:rFonts w:ascii="Calibri" w:eastAsia="Calibri" w:hAnsi="Calibri" w:cs="Calibri"/>
      <w:lang w:eastAsia="vi-VN"/>
    </w:rPr>
  </w:style>
  <w:style w:type="paragraph" w:styleId="BalloonText">
    <w:name w:val="Balloon Text"/>
    <w:basedOn w:val="Normal"/>
    <w:link w:val="BalloonTextChar"/>
    <w:uiPriority w:val="99"/>
    <w:unhideWhenUsed/>
    <w:rsid w:val="006B5584"/>
    <w:pPr>
      <w:jc w:val="both"/>
    </w:pPr>
    <w:rPr>
      <w:rFonts w:ascii="Segoe UI" w:eastAsia="Calibri" w:hAnsi="Segoe UI" w:cs="Segoe UI"/>
      <w:sz w:val="18"/>
      <w:szCs w:val="18"/>
      <w:lang w:val="en-US" w:eastAsia="vi-VN"/>
    </w:rPr>
  </w:style>
  <w:style w:type="character" w:customStyle="1" w:styleId="BalloonTextChar">
    <w:name w:val="Balloon Text Char"/>
    <w:basedOn w:val="DefaultParagraphFont"/>
    <w:link w:val="BalloonText"/>
    <w:uiPriority w:val="99"/>
    <w:rsid w:val="006B5584"/>
    <w:rPr>
      <w:rFonts w:ascii="Segoe UI" w:eastAsia="Calibri" w:hAnsi="Segoe UI" w:cs="Segoe UI"/>
      <w:sz w:val="18"/>
      <w:szCs w:val="18"/>
      <w:lang w:eastAsia="vi-VN"/>
    </w:rPr>
  </w:style>
  <w:style w:type="character" w:customStyle="1" w:styleId="Vnbnnidung">
    <w:name w:val="Văn bản nội dung_"/>
    <w:link w:val="Vnbnnidung0"/>
    <w:uiPriority w:val="99"/>
    <w:locked/>
    <w:rsid w:val="006B5584"/>
    <w:rPr>
      <w:rFonts w:ascii="Times New Roman" w:hAnsi="Times New Roman" w:cs="Times New Roman"/>
      <w:sz w:val="26"/>
      <w:szCs w:val="26"/>
    </w:rPr>
  </w:style>
  <w:style w:type="paragraph" w:customStyle="1" w:styleId="Vnbnnidung0">
    <w:name w:val="Văn bản nội dung"/>
    <w:basedOn w:val="Normal"/>
    <w:link w:val="Vnbnnidung"/>
    <w:uiPriority w:val="99"/>
    <w:rsid w:val="006B5584"/>
    <w:pPr>
      <w:widowControl w:val="0"/>
      <w:spacing w:after="220" w:line="259" w:lineRule="auto"/>
      <w:ind w:firstLine="400"/>
    </w:pPr>
    <w:rPr>
      <w:rFonts w:eastAsiaTheme="minorHAnsi"/>
      <w:sz w:val="26"/>
      <w:szCs w:val="26"/>
      <w:lang w:val="en-US"/>
    </w:rPr>
  </w:style>
  <w:style w:type="paragraph" w:customStyle="1" w:styleId="Default">
    <w:name w:val="Default"/>
    <w:rsid w:val="006B558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6B5584"/>
    <w:rPr>
      <w:color w:val="0066CC"/>
      <w:u w:val="single"/>
    </w:rPr>
  </w:style>
  <w:style w:type="character" w:customStyle="1" w:styleId="Bodytext2">
    <w:name w:val="Body text (2)_"/>
    <w:link w:val="Bodytext20"/>
    <w:rsid w:val="006B5584"/>
    <w:rPr>
      <w:rFonts w:ascii="Times New Roman" w:hAnsi="Times New Roman" w:cs="Times New Roman"/>
      <w:b/>
      <w:bCs/>
      <w:spacing w:val="13"/>
      <w:sz w:val="23"/>
      <w:szCs w:val="23"/>
      <w:shd w:val="clear" w:color="auto" w:fill="FFFFFF"/>
    </w:rPr>
  </w:style>
  <w:style w:type="character" w:customStyle="1" w:styleId="Bodytext3">
    <w:name w:val="Body text (3)_"/>
    <w:link w:val="Bodytext30"/>
    <w:rsid w:val="006B5584"/>
    <w:rPr>
      <w:rFonts w:ascii="Times New Roman" w:hAnsi="Times New Roman" w:cs="Times New Roman"/>
      <w:i/>
      <w:iCs/>
      <w:spacing w:val="4"/>
      <w:sz w:val="23"/>
      <w:szCs w:val="23"/>
      <w:shd w:val="clear" w:color="auto" w:fill="FFFFFF"/>
    </w:rPr>
  </w:style>
  <w:style w:type="character" w:customStyle="1" w:styleId="Bodytext3NotItalic">
    <w:name w:val="Body text (3) + Not Italic"/>
    <w:aliases w:val="Spacing 0 pt"/>
    <w:rsid w:val="006B5584"/>
    <w:rPr>
      <w:rFonts w:ascii="Times New Roman" w:hAnsi="Times New Roman" w:cs="Times New Roman"/>
      <w:i/>
      <w:iCs/>
      <w:spacing w:val="10"/>
      <w:sz w:val="23"/>
      <w:szCs w:val="23"/>
      <w:u w:val="none"/>
    </w:rPr>
  </w:style>
  <w:style w:type="character" w:customStyle="1" w:styleId="Bodytext">
    <w:name w:val="Body text_"/>
    <w:link w:val="Bodytext1"/>
    <w:rsid w:val="006B5584"/>
    <w:rPr>
      <w:rFonts w:ascii="Times New Roman" w:hAnsi="Times New Roman" w:cs="Times New Roman"/>
      <w:spacing w:val="10"/>
      <w:sz w:val="23"/>
      <w:szCs w:val="23"/>
      <w:shd w:val="clear" w:color="auto" w:fill="FFFFFF"/>
    </w:rPr>
  </w:style>
  <w:style w:type="character" w:customStyle="1" w:styleId="Headerorfooter2">
    <w:name w:val="Header or footer (2)_"/>
    <w:link w:val="Headerorfooter20"/>
    <w:rsid w:val="006B5584"/>
    <w:rPr>
      <w:rFonts w:ascii="Times New Roman" w:hAnsi="Times New Roman" w:cs="Times New Roman"/>
      <w:spacing w:val="30"/>
      <w:sz w:val="21"/>
      <w:szCs w:val="21"/>
      <w:shd w:val="clear" w:color="auto" w:fill="FFFFFF"/>
    </w:rPr>
  </w:style>
  <w:style w:type="character" w:customStyle="1" w:styleId="Heading60">
    <w:name w:val="Heading #6_"/>
    <w:link w:val="Heading61"/>
    <w:rsid w:val="006B5584"/>
    <w:rPr>
      <w:rFonts w:ascii="Times New Roman" w:hAnsi="Times New Roman" w:cs="Times New Roman"/>
      <w:b/>
      <w:bCs/>
      <w:spacing w:val="13"/>
      <w:sz w:val="23"/>
      <w:szCs w:val="23"/>
      <w:shd w:val="clear" w:color="auto" w:fill="FFFFFF"/>
    </w:rPr>
  </w:style>
  <w:style w:type="character" w:customStyle="1" w:styleId="Headerorfooter3">
    <w:name w:val="Header or footer (3)_"/>
    <w:link w:val="Headerorfooter30"/>
    <w:rsid w:val="006B5584"/>
    <w:rPr>
      <w:rFonts w:ascii="Times New Roman" w:hAnsi="Times New Roman" w:cs="Times New Roman"/>
      <w:spacing w:val="47"/>
      <w:sz w:val="18"/>
      <w:szCs w:val="18"/>
      <w:shd w:val="clear" w:color="auto" w:fill="FFFFFF"/>
    </w:rPr>
  </w:style>
  <w:style w:type="character" w:customStyle="1" w:styleId="Heading20">
    <w:name w:val="Heading #2_"/>
    <w:link w:val="Heading21"/>
    <w:rsid w:val="006B5584"/>
    <w:rPr>
      <w:rFonts w:ascii="Times New Roman" w:hAnsi="Times New Roman" w:cs="Times New Roman"/>
      <w:spacing w:val="10"/>
      <w:sz w:val="23"/>
      <w:szCs w:val="23"/>
      <w:shd w:val="clear" w:color="auto" w:fill="FFFFFF"/>
    </w:rPr>
  </w:style>
  <w:style w:type="character" w:customStyle="1" w:styleId="BodytextCorbel">
    <w:name w:val="Body text + Corbel"/>
    <w:aliases w:val="13 pt,Spacing 0 pt17"/>
    <w:rsid w:val="006B5584"/>
    <w:rPr>
      <w:rFonts w:ascii="Corbel" w:hAnsi="Corbel" w:cs="Corbel"/>
      <w:noProof/>
      <w:spacing w:val="0"/>
      <w:sz w:val="26"/>
      <w:szCs w:val="26"/>
      <w:u w:val="none"/>
    </w:rPr>
  </w:style>
  <w:style w:type="character" w:customStyle="1" w:styleId="Headerorfooter">
    <w:name w:val="Header or footer_"/>
    <w:link w:val="Headerorfooter0"/>
    <w:rsid w:val="006B5584"/>
    <w:rPr>
      <w:rFonts w:ascii="Times New Roman" w:hAnsi="Times New Roman" w:cs="Times New Roman"/>
      <w:b/>
      <w:bCs/>
      <w:spacing w:val="10"/>
      <w:sz w:val="25"/>
      <w:szCs w:val="25"/>
      <w:shd w:val="clear" w:color="auto" w:fill="FFFFFF"/>
    </w:rPr>
  </w:style>
  <w:style w:type="character" w:customStyle="1" w:styleId="HeaderorfooterSpacing2pt">
    <w:name w:val="Header or footer + Spacing 2 pt"/>
    <w:rsid w:val="006B5584"/>
    <w:rPr>
      <w:rFonts w:ascii="Times New Roman" w:hAnsi="Times New Roman" w:cs="Times New Roman"/>
      <w:b/>
      <w:bCs/>
      <w:spacing w:val="43"/>
      <w:sz w:val="25"/>
      <w:szCs w:val="25"/>
      <w:u w:val="none"/>
    </w:rPr>
  </w:style>
  <w:style w:type="character" w:customStyle="1" w:styleId="Bodytext4">
    <w:name w:val="Body text (4)_"/>
    <w:link w:val="Bodytext40"/>
    <w:rsid w:val="006B5584"/>
    <w:rPr>
      <w:rFonts w:ascii="Times New Roman" w:hAnsi="Times New Roman" w:cs="Times New Roman"/>
      <w:spacing w:val="11"/>
      <w:sz w:val="23"/>
      <w:szCs w:val="23"/>
      <w:shd w:val="clear" w:color="auto" w:fill="FFFFFF"/>
    </w:rPr>
  </w:style>
  <w:style w:type="character" w:customStyle="1" w:styleId="Heading62">
    <w:name w:val="Heading #6 (2)_"/>
    <w:link w:val="Heading620"/>
    <w:rsid w:val="006B5584"/>
    <w:rPr>
      <w:rFonts w:ascii="Times New Roman" w:hAnsi="Times New Roman" w:cs="Times New Roman"/>
      <w:spacing w:val="12"/>
      <w:sz w:val="23"/>
      <w:szCs w:val="23"/>
      <w:shd w:val="clear" w:color="auto" w:fill="FFFFFF"/>
    </w:rPr>
  </w:style>
  <w:style w:type="character" w:customStyle="1" w:styleId="Heading62Bold">
    <w:name w:val="Heading #6 (2) + Bold"/>
    <w:aliases w:val="Spacing 0 pt16"/>
    <w:rsid w:val="006B5584"/>
    <w:rPr>
      <w:rFonts w:ascii="Times New Roman" w:hAnsi="Times New Roman" w:cs="Times New Roman"/>
      <w:b/>
      <w:bCs/>
      <w:spacing w:val="13"/>
      <w:sz w:val="23"/>
      <w:szCs w:val="23"/>
      <w:u w:val="none"/>
    </w:rPr>
  </w:style>
  <w:style w:type="character" w:customStyle="1" w:styleId="Headerorfooter4">
    <w:name w:val="Header or footer (4)_"/>
    <w:link w:val="Headerorfooter40"/>
    <w:rsid w:val="006B5584"/>
    <w:rPr>
      <w:rFonts w:ascii="Trebuchet MS" w:hAnsi="Trebuchet MS" w:cs="Trebuchet MS"/>
      <w:noProof/>
      <w:sz w:val="11"/>
      <w:szCs w:val="11"/>
      <w:shd w:val="clear" w:color="auto" w:fill="FFFFFF"/>
    </w:rPr>
  </w:style>
  <w:style w:type="character" w:customStyle="1" w:styleId="Bodytext5">
    <w:name w:val="Body text (5)_"/>
    <w:link w:val="Bodytext50"/>
    <w:rsid w:val="006B5584"/>
    <w:rPr>
      <w:rFonts w:ascii="Times New Roman" w:hAnsi="Times New Roman" w:cs="Times New Roman"/>
      <w:spacing w:val="12"/>
      <w:sz w:val="23"/>
      <w:szCs w:val="23"/>
      <w:shd w:val="clear" w:color="auto" w:fill="FFFFFF"/>
    </w:rPr>
  </w:style>
  <w:style w:type="character" w:customStyle="1" w:styleId="Bodytext210pt">
    <w:name w:val="Body text (2) + 10 pt"/>
    <w:aliases w:val="Not Bold,Spacing 0 pt15"/>
    <w:rsid w:val="006B5584"/>
    <w:rPr>
      <w:rFonts w:ascii="Times New Roman" w:hAnsi="Times New Roman" w:cs="Times New Roman"/>
      <w:b/>
      <w:bCs/>
      <w:spacing w:val="0"/>
      <w:sz w:val="20"/>
      <w:szCs w:val="20"/>
      <w:u w:val="none"/>
    </w:rPr>
  </w:style>
  <w:style w:type="character" w:customStyle="1" w:styleId="Bodytext8">
    <w:name w:val="Body text (8)_"/>
    <w:link w:val="Bodytext80"/>
    <w:rsid w:val="006B5584"/>
    <w:rPr>
      <w:rFonts w:ascii="Times New Roman" w:hAnsi="Times New Roman" w:cs="Times New Roman"/>
      <w:shd w:val="clear" w:color="auto" w:fill="FFFFFF"/>
    </w:rPr>
  </w:style>
  <w:style w:type="character" w:customStyle="1" w:styleId="Bodytext9">
    <w:name w:val="Body text (9)_"/>
    <w:link w:val="Bodytext90"/>
    <w:rsid w:val="006B5584"/>
    <w:rPr>
      <w:rFonts w:ascii="Times New Roman" w:hAnsi="Times New Roman" w:cs="Times New Roman"/>
      <w:b/>
      <w:bCs/>
      <w:spacing w:val="9"/>
      <w:sz w:val="26"/>
      <w:szCs w:val="26"/>
      <w:shd w:val="clear" w:color="auto" w:fill="FFFFFF"/>
    </w:rPr>
  </w:style>
  <w:style w:type="character" w:customStyle="1" w:styleId="Bodytext6">
    <w:name w:val="Body text (6)_"/>
    <w:link w:val="Bodytext60"/>
    <w:rsid w:val="006B5584"/>
    <w:rPr>
      <w:rFonts w:ascii="Times New Roman" w:hAnsi="Times New Roman" w:cs="Times New Roman"/>
      <w:i/>
      <w:iCs/>
      <w:spacing w:val="2"/>
      <w:sz w:val="21"/>
      <w:szCs w:val="21"/>
      <w:shd w:val="clear" w:color="auto" w:fill="FFFFFF"/>
    </w:rPr>
  </w:style>
  <w:style w:type="character" w:customStyle="1" w:styleId="Bodytext7">
    <w:name w:val="Body text (7)_"/>
    <w:link w:val="Bodytext70"/>
    <w:rsid w:val="006B5584"/>
    <w:rPr>
      <w:rFonts w:ascii="Times New Roman" w:hAnsi="Times New Roman" w:cs="Times New Roman"/>
      <w:spacing w:val="10"/>
      <w:sz w:val="18"/>
      <w:szCs w:val="18"/>
      <w:shd w:val="clear" w:color="auto" w:fill="FFFFFF"/>
    </w:rPr>
  </w:style>
  <w:style w:type="character" w:customStyle="1" w:styleId="Bodytext710pt">
    <w:name w:val="Body text (7) + 10 pt"/>
    <w:aliases w:val="Bold,Italic,Spacing 0 pt14"/>
    <w:rsid w:val="006B5584"/>
    <w:rPr>
      <w:rFonts w:ascii="Times New Roman" w:hAnsi="Times New Roman" w:cs="Times New Roman"/>
      <w:b/>
      <w:bCs/>
      <w:i/>
      <w:iCs/>
      <w:noProof/>
      <w:spacing w:val="3"/>
      <w:sz w:val="20"/>
      <w:szCs w:val="20"/>
      <w:u w:val="none"/>
    </w:rPr>
  </w:style>
  <w:style w:type="character" w:customStyle="1" w:styleId="Bodytext7Corbel">
    <w:name w:val="Body text (7) + Corbel"/>
    <w:aliases w:val="11 pt,Spacing 0 pt13"/>
    <w:rsid w:val="006B5584"/>
    <w:rPr>
      <w:rFonts w:ascii="Corbel" w:hAnsi="Corbel" w:cs="Corbel"/>
      <w:noProof/>
      <w:spacing w:val="0"/>
      <w:sz w:val="22"/>
      <w:szCs w:val="22"/>
      <w:u w:val="none"/>
    </w:rPr>
  </w:style>
  <w:style w:type="character" w:customStyle="1" w:styleId="Picturecaption">
    <w:name w:val="Picture caption_"/>
    <w:link w:val="Picturecaption0"/>
    <w:rsid w:val="006B5584"/>
    <w:rPr>
      <w:rFonts w:ascii="Times New Roman" w:hAnsi="Times New Roman" w:cs="Times New Roman"/>
      <w:b/>
      <w:bCs/>
      <w:spacing w:val="13"/>
      <w:sz w:val="23"/>
      <w:szCs w:val="23"/>
      <w:shd w:val="clear" w:color="auto" w:fill="FFFFFF"/>
    </w:rPr>
  </w:style>
  <w:style w:type="character" w:customStyle="1" w:styleId="Bodytext10">
    <w:name w:val="Body text (10)_"/>
    <w:link w:val="Bodytext100"/>
    <w:rsid w:val="006B5584"/>
    <w:rPr>
      <w:rFonts w:ascii="Times New Roman" w:hAnsi="Times New Roman" w:cs="Times New Roman"/>
      <w:b/>
      <w:bCs/>
      <w:spacing w:val="3"/>
      <w:sz w:val="21"/>
      <w:szCs w:val="21"/>
      <w:shd w:val="clear" w:color="auto" w:fill="FFFFFF"/>
    </w:rPr>
  </w:style>
  <w:style w:type="character" w:customStyle="1" w:styleId="Bodytext7115pt">
    <w:name w:val="Body text (7) + 11.5 pt"/>
    <w:aliases w:val="Bold6,Spacing 0 pt12"/>
    <w:rsid w:val="006B5584"/>
    <w:rPr>
      <w:rFonts w:ascii="Times New Roman" w:hAnsi="Times New Roman" w:cs="Times New Roman"/>
      <w:b/>
      <w:bCs/>
      <w:spacing w:val="13"/>
      <w:sz w:val="23"/>
      <w:szCs w:val="23"/>
      <w:u w:val="none"/>
    </w:rPr>
  </w:style>
  <w:style w:type="character" w:customStyle="1" w:styleId="Heading30">
    <w:name w:val="Heading #3_"/>
    <w:link w:val="Heading31"/>
    <w:rsid w:val="006B5584"/>
    <w:rPr>
      <w:rFonts w:ascii="Times New Roman" w:hAnsi="Times New Roman" w:cs="Times New Roman"/>
      <w:b/>
      <w:bCs/>
      <w:spacing w:val="9"/>
      <w:sz w:val="26"/>
      <w:szCs w:val="26"/>
      <w:shd w:val="clear" w:color="auto" w:fill="FFFFFF"/>
    </w:rPr>
  </w:style>
  <w:style w:type="character" w:customStyle="1" w:styleId="Heading40">
    <w:name w:val="Heading #4_"/>
    <w:link w:val="Heading41"/>
    <w:rsid w:val="006B5584"/>
    <w:rPr>
      <w:rFonts w:ascii="Times New Roman" w:hAnsi="Times New Roman" w:cs="Times New Roman"/>
      <w:b/>
      <w:bCs/>
      <w:spacing w:val="9"/>
      <w:sz w:val="26"/>
      <w:szCs w:val="26"/>
      <w:shd w:val="clear" w:color="auto" w:fill="FFFFFF"/>
    </w:rPr>
  </w:style>
  <w:style w:type="character" w:customStyle="1" w:styleId="Heading50">
    <w:name w:val="Heading #5_"/>
    <w:link w:val="Heading51"/>
    <w:rsid w:val="006B5584"/>
    <w:rPr>
      <w:rFonts w:ascii="Times New Roman" w:hAnsi="Times New Roman" w:cs="Times New Roman"/>
      <w:spacing w:val="10"/>
      <w:sz w:val="23"/>
      <w:szCs w:val="23"/>
      <w:shd w:val="clear" w:color="auto" w:fill="FFFFFF"/>
    </w:rPr>
  </w:style>
  <w:style w:type="character" w:customStyle="1" w:styleId="Bodytext13pt">
    <w:name w:val="Body text + 13 pt"/>
    <w:aliases w:val="Bold5,Spacing 0 pt11"/>
    <w:rsid w:val="006B5584"/>
    <w:rPr>
      <w:rFonts w:ascii="Times New Roman" w:hAnsi="Times New Roman" w:cs="Times New Roman"/>
      <w:b/>
      <w:bCs/>
      <w:spacing w:val="9"/>
      <w:sz w:val="26"/>
      <w:szCs w:val="26"/>
      <w:u w:val="none"/>
    </w:rPr>
  </w:style>
  <w:style w:type="character" w:customStyle="1" w:styleId="Bodytext9pt">
    <w:name w:val="Body text + 9 pt"/>
    <w:rsid w:val="006B5584"/>
    <w:rPr>
      <w:rFonts w:ascii="Times New Roman" w:hAnsi="Times New Roman" w:cs="Times New Roman"/>
      <w:spacing w:val="10"/>
      <w:sz w:val="18"/>
      <w:szCs w:val="18"/>
      <w:u w:val="none"/>
    </w:rPr>
  </w:style>
  <w:style w:type="character" w:customStyle="1" w:styleId="Headerorfooter14pt">
    <w:name w:val="Header or footer + 14 pt"/>
    <w:aliases w:val="Spacing 0 pt10"/>
    <w:rsid w:val="006B5584"/>
    <w:rPr>
      <w:rFonts w:ascii="Times New Roman" w:hAnsi="Times New Roman" w:cs="Times New Roman"/>
      <w:b/>
      <w:bCs/>
      <w:spacing w:val="-12"/>
      <w:sz w:val="28"/>
      <w:szCs w:val="28"/>
      <w:u w:val="none"/>
    </w:rPr>
  </w:style>
  <w:style w:type="character" w:customStyle="1" w:styleId="Bodytext105pt">
    <w:name w:val="Body text + 10.5 pt"/>
    <w:aliases w:val="Bold4,Spacing 0 pt9"/>
    <w:rsid w:val="006B5584"/>
    <w:rPr>
      <w:rFonts w:ascii="Times New Roman" w:hAnsi="Times New Roman" w:cs="Times New Roman"/>
      <w:b/>
      <w:bCs/>
      <w:spacing w:val="3"/>
      <w:sz w:val="21"/>
      <w:szCs w:val="21"/>
      <w:u w:val="none"/>
    </w:rPr>
  </w:style>
  <w:style w:type="character" w:customStyle="1" w:styleId="Bodytext10pt">
    <w:name w:val="Body text + 10 pt"/>
    <w:aliases w:val="Bold3,Italic2,Spacing 0 pt8"/>
    <w:rsid w:val="006B5584"/>
    <w:rPr>
      <w:rFonts w:ascii="Times New Roman" w:hAnsi="Times New Roman" w:cs="Times New Roman"/>
      <w:b/>
      <w:bCs/>
      <w:i/>
      <w:iCs/>
      <w:spacing w:val="2"/>
      <w:sz w:val="20"/>
      <w:szCs w:val="20"/>
      <w:u w:val="none"/>
    </w:rPr>
  </w:style>
  <w:style w:type="character" w:customStyle="1" w:styleId="Bodytext11">
    <w:name w:val="Body text (11)_"/>
    <w:link w:val="Bodytext110"/>
    <w:rsid w:val="006B5584"/>
    <w:rPr>
      <w:rFonts w:ascii="Times New Roman" w:hAnsi="Times New Roman" w:cs="Times New Roman"/>
      <w:i/>
      <w:iCs/>
      <w:noProof/>
      <w:sz w:val="11"/>
      <w:szCs w:val="11"/>
      <w:shd w:val="clear" w:color="auto" w:fill="FFFFFF"/>
    </w:rPr>
  </w:style>
  <w:style w:type="character" w:customStyle="1" w:styleId="BodytextItalic">
    <w:name w:val="Body text + Italic"/>
    <w:aliases w:val="Spacing 0 pt7"/>
    <w:rsid w:val="006B5584"/>
    <w:rPr>
      <w:rFonts w:ascii="Times New Roman" w:hAnsi="Times New Roman" w:cs="Times New Roman"/>
      <w:i/>
      <w:iCs/>
      <w:noProof/>
      <w:spacing w:val="4"/>
      <w:sz w:val="23"/>
      <w:szCs w:val="23"/>
      <w:u w:val="none"/>
    </w:rPr>
  </w:style>
  <w:style w:type="character" w:customStyle="1" w:styleId="Heading52">
    <w:name w:val="Heading #5 (2)_"/>
    <w:link w:val="Heading520"/>
    <w:rsid w:val="006B5584"/>
    <w:rPr>
      <w:rFonts w:ascii="Times New Roman" w:hAnsi="Times New Roman" w:cs="Times New Roman"/>
      <w:spacing w:val="4"/>
      <w:sz w:val="23"/>
      <w:szCs w:val="23"/>
      <w:shd w:val="clear" w:color="auto" w:fill="FFFFFF"/>
    </w:rPr>
  </w:style>
  <w:style w:type="character" w:customStyle="1" w:styleId="BodytextCorbel2">
    <w:name w:val="Body text + Corbel2"/>
    <w:aliases w:val="10 pt,Spacing 0 pt6,Scale 70%"/>
    <w:rsid w:val="006B5584"/>
    <w:rPr>
      <w:rFonts w:ascii="Corbel" w:hAnsi="Corbel" w:cs="Corbel"/>
      <w:spacing w:val="2"/>
      <w:w w:val="70"/>
      <w:sz w:val="20"/>
      <w:szCs w:val="20"/>
      <w:u w:val="none"/>
    </w:rPr>
  </w:style>
  <w:style w:type="character" w:customStyle="1" w:styleId="Bodytext105pt1">
    <w:name w:val="Body text + 10.5 pt1"/>
    <w:aliases w:val="Bold2,Spacing 0 pt5"/>
    <w:rsid w:val="006B5584"/>
    <w:rPr>
      <w:rFonts w:ascii="Times New Roman" w:hAnsi="Times New Roman" w:cs="Times New Roman"/>
      <w:b/>
      <w:bCs/>
      <w:spacing w:val="3"/>
      <w:sz w:val="21"/>
      <w:szCs w:val="21"/>
      <w:u w:val="none"/>
    </w:rPr>
  </w:style>
  <w:style w:type="character" w:customStyle="1" w:styleId="Bodytext8pt">
    <w:name w:val="Body text + 8 pt"/>
    <w:aliases w:val="Spacing 0 pt4"/>
    <w:rsid w:val="006B5584"/>
    <w:rPr>
      <w:rFonts w:ascii="Times New Roman" w:hAnsi="Times New Roman" w:cs="Times New Roman"/>
      <w:spacing w:val="16"/>
      <w:sz w:val="16"/>
      <w:szCs w:val="16"/>
      <w:u w:val="none"/>
    </w:rPr>
  </w:style>
  <w:style w:type="character" w:customStyle="1" w:styleId="Heading10">
    <w:name w:val="Heading #1_"/>
    <w:link w:val="Heading11"/>
    <w:rsid w:val="006B5584"/>
    <w:rPr>
      <w:rFonts w:ascii="Times New Roman" w:hAnsi="Times New Roman" w:cs="Times New Roman"/>
      <w:b/>
      <w:bCs/>
      <w:spacing w:val="9"/>
      <w:sz w:val="30"/>
      <w:szCs w:val="30"/>
      <w:shd w:val="clear" w:color="auto" w:fill="FFFFFF"/>
    </w:rPr>
  </w:style>
  <w:style w:type="character" w:customStyle="1" w:styleId="Bodytext4pt">
    <w:name w:val="Body text + 4 pt"/>
    <w:aliases w:val="Spacing 0 pt3"/>
    <w:rsid w:val="006B5584"/>
    <w:rPr>
      <w:rFonts w:ascii="Times New Roman" w:hAnsi="Times New Roman" w:cs="Times New Roman"/>
      <w:noProof/>
      <w:spacing w:val="0"/>
      <w:sz w:val="8"/>
      <w:szCs w:val="8"/>
      <w:u w:val="none"/>
    </w:rPr>
  </w:style>
  <w:style w:type="character" w:customStyle="1" w:styleId="BodytextCorbel1">
    <w:name w:val="Body text + Corbel1"/>
    <w:aliases w:val="31 pt,Spacing 0 pt2"/>
    <w:rsid w:val="006B5584"/>
    <w:rPr>
      <w:rFonts w:ascii="Corbel" w:hAnsi="Corbel" w:cs="Corbel"/>
      <w:noProof/>
      <w:spacing w:val="0"/>
      <w:sz w:val="62"/>
      <w:szCs w:val="62"/>
      <w:u w:val="none"/>
    </w:rPr>
  </w:style>
  <w:style w:type="character" w:customStyle="1" w:styleId="Bodytext95pt">
    <w:name w:val="Body text + 9.5 pt"/>
    <w:rsid w:val="006B5584"/>
    <w:rPr>
      <w:rFonts w:ascii="Times New Roman" w:hAnsi="Times New Roman" w:cs="Times New Roman"/>
      <w:spacing w:val="10"/>
      <w:sz w:val="19"/>
      <w:szCs w:val="19"/>
      <w:u w:val="none"/>
    </w:rPr>
  </w:style>
  <w:style w:type="character" w:customStyle="1" w:styleId="BodyText12">
    <w:name w:val="Body Text1"/>
    <w:basedOn w:val="Bodytext"/>
    <w:rsid w:val="006B5584"/>
    <w:rPr>
      <w:rFonts w:ascii="Times New Roman" w:hAnsi="Times New Roman" w:cs="Times New Roman"/>
      <w:spacing w:val="10"/>
      <w:sz w:val="23"/>
      <w:szCs w:val="23"/>
      <w:shd w:val="clear" w:color="auto" w:fill="FFFFFF"/>
    </w:rPr>
  </w:style>
  <w:style w:type="character" w:customStyle="1" w:styleId="Bodytext10pt1">
    <w:name w:val="Body text + 10 pt1"/>
    <w:aliases w:val="Bold1,Italic1,Spacing 0 pt1"/>
    <w:rsid w:val="006B5584"/>
    <w:rPr>
      <w:rFonts w:ascii="Times New Roman" w:hAnsi="Times New Roman" w:cs="Times New Roman"/>
      <w:b/>
      <w:bCs/>
      <w:i/>
      <w:iCs/>
      <w:spacing w:val="3"/>
      <w:sz w:val="20"/>
      <w:szCs w:val="20"/>
      <w:u w:val="none"/>
    </w:rPr>
  </w:style>
  <w:style w:type="paragraph" w:customStyle="1" w:styleId="Bodytext20">
    <w:name w:val="Body text (2)"/>
    <w:basedOn w:val="Normal"/>
    <w:link w:val="Bodytext2"/>
    <w:rsid w:val="006B5584"/>
    <w:pPr>
      <w:widowControl w:val="0"/>
      <w:shd w:val="clear" w:color="auto" w:fill="FFFFFF"/>
      <w:spacing w:after="120" w:line="240" w:lineRule="atLeast"/>
      <w:jc w:val="both"/>
    </w:pPr>
    <w:rPr>
      <w:rFonts w:eastAsiaTheme="minorHAnsi"/>
      <w:b/>
      <w:bCs/>
      <w:spacing w:val="13"/>
      <w:sz w:val="23"/>
      <w:szCs w:val="23"/>
      <w:lang w:val="en-US"/>
    </w:rPr>
  </w:style>
  <w:style w:type="paragraph" w:customStyle="1" w:styleId="Bodytext30">
    <w:name w:val="Body text (3)"/>
    <w:basedOn w:val="Normal"/>
    <w:link w:val="Bodytext3"/>
    <w:rsid w:val="006B5584"/>
    <w:pPr>
      <w:widowControl w:val="0"/>
      <w:shd w:val="clear" w:color="auto" w:fill="FFFFFF"/>
      <w:spacing w:before="420" w:after="600" w:line="240" w:lineRule="atLeast"/>
      <w:jc w:val="both"/>
    </w:pPr>
    <w:rPr>
      <w:rFonts w:eastAsiaTheme="minorHAnsi"/>
      <w:i/>
      <w:iCs/>
      <w:spacing w:val="4"/>
      <w:sz w:val="23"/>
      <w:szCs w:val="23"/>
      <w:lang w:val="en-US"/>
    </w:rPr>
  </w:style>
  <w:style w:type="paragraph" w:customStyle="1" w:styleId="Bodytext1">
    <w:name w:val="Body text1"/>
    <w:basedOn w:val="Normal"/>
    <w:link w:val="Bodytext"/>
    <w:rsid w:val="006B5584"/>
    <w:pPr>
      <w:widowControl w:val="0"/>
      <w:shd w:val="clear" w:color="auto" w:fill="FFFFFF"/>
      <w:spacing w:before="420" w:after="120" w:line="240" w:lineRule="atLeast"/>
      <w:jc w:val="both"/>
    </w:pPr>
    <w:rPr>
      <w:rFonts w:eastAsiaTheme="minorHAnsi"/>
      <w:spacing w:val="10"/>
      <w:sz w:val="23"/>
      <w:szCs w:val="23"/>
      <w:lang w:val="en-US"/>
    </w:rPr>
  </w:style>
  <w:style w:type="paragraph" w:customStyle="1" w:styleId="Headerorfooter20">
    <w:name w:val="Header or footer (2)"/>
    <w:basedOn w:val="Normal"/>
    <w:link w:val="Headerorfooter2"/>
    <w:rsid w:val="006B5584"/>
    <w:pPr>
      <w:widowControl w:val="0"/>
      <w:shd w:val="clear" w:color="auto" w:fill="FFFFFF"/>
      <w:spacing w:line="240" w:lineRule="atLeast"/>
    </w:pPr>
    <w:rPr>
      <w:rFonts w:eastAsiaTheme="minorHAnsi"/>
      <w:spacing w:val="30"/>
      <w:sz w:val="21"/>
      <w:szCs w:val="21"/>
      <w:lang w:val="en-US"/>
    </w:rPr>
  </w:style>
  <w:style w:type="paragraph" w:customStyle="1" w:styleId="Heading61">
    <w:name w:val="Heading #6"/>
    <w:basedOn w:val="Normal"/>
    <w:link w:val="Heading60"/>
    <w:rsid w:val="006B5584"/>
    <w:pPr>
      <w:widowControl w:val="0"/>
      <w:shd w:val="clear" w:color="auto" w:fill="FFFFFF"/>
      <w:spacing w:before="480" w:after="60" w:line="302" w:lineRule="exact"/>
      <w:jc w:val="center"/>
      <w:outlineLvl w:val="5"/>
    </w:pPr>
    <w:rPr>
      <w:rFonts w:eastAsiaTheme="minorHAnsi"/>
      <w:b/>
      <w:bCs/>
      <w:spacing w:val="13"/>
      <w:sz w:val="23"/>
      <w:szCs w:val="23"/>
      <w:lang w:val="en-US"/>
    </w:rPr>
  </w:style>
  <w:style w:type="paragraph" w:customStyle="1" w:styleId="Headerorfooter30">
    <w:name w:val="Header or footer (3)"/>
    <w:basedOn w:val="Normal"/>
    <w:link w:val="Headerorfooter3"/>
    <w:rsid w:val="006B5584"/>
    <w:pPr>
      <w:widowControl w:val="0"/>
      <w:shd w:val="clear" w:color="auto" w:fill="FFFFFF"/>
      <w:spacing w:line="240" w:lineRule="atLeast"/>
    </w:pPr>
    <w:rPr>
      <w:rFonts w:eastAsiaTheme="minorHAnsi"/>
      <w:spacing w:val="47"/>
      <w:sz w:val="18"/>
      <w:szCs w:val="18"/>
      <w:lang w:val="en-US"/>
    </w:rPr>
  </w:style>
  <w:style w:type="paragraph" w:customStyle="1" w:styleId="Heading21">
    <w:name w:val="Heading #2"/>
    <w:basedOn w:val="Normal"/>
    <w:link w:val="Heading20"/>
    <w:rsid w:val="006B5584"/>
    <w:pPr>
      <w:widowControl w:val="0"/>
      <w:shd w:val="clear" w:color="auto" w:fill="FFFFFF"/>
      <w:spacing w:before="60" w:after="180" w:line="240" w:lineRule="atLeast"/>
      <w:outlineLvl w:val="1"/>
    </w:pPr>
    <w:rPr>
      <w:rFonts w:eastAsiaTheme="minorHAnsi"/>
      <w:spacing w:val="10"/>
      <w:sz w:val="23"/>
      <w:szCs w:val="23"/>
      <w:lang w:val="en-US"/>
    </w:rPr>
  </w:style>
  <w:style w:type="paragraph" w:customStyle="1" w:styleId="Headerorfooter0">
    <w:name w:val="Header or footer"/>
    <w:basedOn w:val="Normal"/>
    <w:link w:val="Headerorfooter"/>
    <w:rsid w:val="006B5584"/>
    <w:pPr>
      <w:widowControl w:val="0"/>
      <w:shd w:val="clear" w:color="auto" w:fill="FFFFFF"/>
      <w:spacing w:line="240" w:lineRule="atLeast"/>
    </w:pPr>
    <w:rPr>
      <w:rFonts w:eastAsiaTheme="minorHAnsi"/>
      <w:b/>
      <w:bCs/>
      <w:spacing w:val="10"/>
      <w:sz w:val="25"/>
      <w:szCs w:val="25"/>
      <w:lang w:val="en-US"/>
    </w:rPr>
  </w:style>
  <w:style w:type="paragraph" w:customStyle="1" w:styleId="Bodytext40">
    <w:name w:val="Body text (4)"/>
    <w:basedOn w:val="Normal"/>
    <w:link w:val="Bodytext4"/>
    <w:rsid w:val="006B5584"/>
    <w:pPr>
      <w:widowControl w:val="0"/>
      <w:shd w:val="clear" w:color="auto" w:fill="FFFFFF"/>
      <w:spacing w:before="60" w:after="360" w:line="240" w:lineRule="atLeast"/>
      <w:jc w:val="center"/>
    </w:pPr>
    <w:rPr>
      <w:rFonts w:eastAsiaTheme="minorHAnsi"/>
      <w:spacing w:val="11"/>
      <w:sz w:val="23"/>
      <w:szCs w:val="23"/>
      <w:lang w:val="en-US"/>
    </w:rPr>
  </w:style>
  <w:style w:type="paragraph" w:customStyle="1" w:styleId="Heading620">
    <w:name w:val="Heading #6 (2)"/>
    <w:basedOn w:val="Normal"/>
    <w:link w:val="Heading62"/>
    <w:rsid w:val="006B5584"/>
    <w:pPr>
      <w:widowControl w:val="0"/>
      <w:shd w:val="clear" w:color="auto" w:fill="FFFFFF"/>
      <w:spacing w:before="360" w:after="180" w:line="240" w:lineRule="atLeast"/>
      <w:ind w:firstLine="3400"/>
      <w:outlineLvl w:val="5"/>
    </w:pPr>
    <w:rPr>
      <w:rFonts w:eastAsiaTheme="minorHAnsi"/>
      <w:spacing w:val="12"/>
      <w:sz w:val="23"/>
      <w:szCs w:val="23"/>
      <w:lang w:val="en-US"/>
    </w:rPr>
  </w:style>
  <w:style w:type="paragraph" w:customStyle="1" w:styleId="Headerorfooter40">
    <w:name w:val="Header or footer (4)"/>
    <w:basedOn w:val="Normal"/>
    <w:link w:val="Headerorfooter4"/>
    <w:rsid w:val="006B5584"/>
    <w:pPr>
      <w:widowControl w:val="0"/>
      <w:shd w:val="clear" w:color="auto" w:fill="FFFFFF"/>
      <w:spacing w:line="240" w:lineRule="atLeast"/>
    </w:pPr>
    <w:rPr>
      <w:rFonts w:ascii="Trebuchet MS" w:eastAsiaTheme="minorHAnsi" w:hAnsi="Trebuchet MS" w:cs="Trebuchet MS"/>
      <w:noProof/>
      <w:sz w:val="11"/>
      <w:szCs w:val="11"/>
      <w:lang w:val="en-US"/>
    </w:rPr>
  </w:style>
  <w:style w:type="paragraph" w:customStyle="1" w:styleId="Bodytext50">
    <w:name w:val="Body text (5)"/>
    <w:basedOn w:val="Normal"/>
    <w:link w:val="Bodytext5"/>
    <w:rsid w:val="006B5584"/>
    <w:pPr>
      <w:widowControl w:val="0"/>
      <w:shd w:val="clear" w:color="auto" w:fill="FFFFFF"/>
      <w:spacing w:before="180" w:line="240" w:lineRule="atLeast"/>
      <w:jc w:val="center"/>
    </w:pPr>
    <w:rPr>
      <w:rFonts w:eastAsiaTheme="minorHAnsi"/>
      <w:spacing w:val="12"/>
      <w:sz w:val="23"/>
      <w:szCs w:val="23"/>
      <w:lang w:val="en-US"/>
    </w:rPr>
  </w:style>
  <w:style w:type="paragraph" w:customStyle="1" w:styleId="Bodytext80">
    <w:name w:val="Body text (8)"/>
    <w:basedOn w:val="Normal"/>
    <w:link w:val="Bodytext8"/>
    <w:rsid w:val="006B5584"/>
    <w:pPr>
      <w:widowControl w:val="0"/>
      <w:shd w:val="clear" w:color="auto" w:fill="FFFFFF"/>
      <w:spacing w:line="240" w:lineRule="atLeast"/>
      <w:jc w:val="both"/>
    </w:pPr>
    <w:rPr>
      <w:rFonts w:eastAsiaTheme="minorHAnsi"/>
      <w:sz w:val="22"/>
      <w:szCs w:val="22"/>
      <w:lang w:val="en-US"/>
    </w:rPr>
  </w:style>
  <w:style w:type="paragraph" w:customStyle="1" w:styleId="Bodytext90">
    <w:name w:val="Body text (9)"/>
    <w:basedOn w:val="Normal"/>
    <w:link w:val="Bodytext9"/>
    <w:rsid w:val="006B5584"/>
    <w:pPr>
      <w:widowControl w:val="0"/>
      <w:shd w:val="clear" w:color="auto" w:fill="FFFFFF"/>
      <w:spacing w:line="240" w:lineRule="atLeast"/>
      <w:jc w:val="both"/>
    </w:pPr>
    <w:rPr>
      <w:rFonts w:eastAsiaTheme="minorHAnsi"/>
      <w:b/>
      <w:bCs/>
      <w:spacing w:val="9"/>
      <w:sz w:val="26"/>
      <w:szCs w:val="26"/>
      <w:lang w:val="en-US"/>
    </w:rPr>
  </w:style>
  <w:style w:type="paragraph" w:customStyle="1" w:styleId="Bodytext60">
    <w:name w:val="Body text (6)"/>
    <w:basedOn w:val="Normal"/>
    <w:link w:val="Bodytext6"/>
    <w:rsid w:val="006B5584"/>
    <w:pPr>
      <w:widowControl w:val="0"/>
      <w:shd w:val="clear" w:color="auto" w:fill="FFFFFF"/>
      <w:spacing w:line="250" w:lineRule="exact"/>
      <w:jc w:val="both"/>
    </w:pPr>
    <w:rPr>
      <w:rFonts w:eastAsiaTheme="minorHAnsi"/>
      <w:i/>
      <w:iCs/>
      <w:spacing w:val="2"/>
      <w:sz w:val="21"/>
      <w:szCs w:val="21"/>
      <w:lang w:val="en-US"/>
    </w:rPr>
  </w:style>
  <w:style w:type="paragraph" w:customStyle="1" w:styleId="Bodytext70">
    <w:name w:val="Body text (7)"/>
    <w:basedOn w:val="Normal"/>
    <w:link w:val="Bodytext7"/>
    <w:rsid w:val="006B5584"/>
    <w:pPr>
      <w:widowControl w:val="0"/>
      <w:shd w:val="clear" w:color="auto" w:fill="FFFFFF"/>
      <w:spacing w:line="250" w:lineRule="exact"/>
      <w:jc w:val="both"/>
    </w:pPr>
    <w:rPr>
      <w:rFonts w:eastAsiaTheme="minorHAnsi"/>
      <w:spacing w:val="10"/>
      <w:sz w:val="18"/>
      <w:szCs w:val="18"/>
      <w:lang w:val="en-US"/>
    </w:rPr>
  </w:style>
  <w:style w:type="paragraph" w:customStyle="1" w:styleId="Picturecaption0">
    <w:name w:val="Picture caption"/>
    <w:basedOn w:val="Normal"/>
    <w:link w:val="Picturecaption"/>
    <w:rsid w:val="006B5584"/>
    <w:pPr>
      <w:widowControl w:val="0"/>
      <w:shd w:val="clear" w:color="auto" w:fill="FFFFFF"/>
      <w:spacing w:line="240" w:lineRule="atLeast"/>
    </w:pPr>
    <w:rPr>
      <w:rFonts w:eastAsiaTheme="minorHAnsi"/>
      <w:b/>
      <w:bCs/>
      <w:spacing w:val="13"/>
      <w:sz w:val="23"/>
      <w:szCs w:val="23"/>
      <w:lang w:val="en-US"/>
    </w:rPr>
  </w:style>
  <w:style w:type="paragraph" w:customStyle="1" w:styleId="Bodytext100">
    <w:name w:val="Body text (10)"/>
    <w:basedOn w:val="Normal"/>
    <w:link w:val="Bodytext10"/>
    <w:rsid w:val="006B5584"/>
    <w:pPr>
      <w:widowControl w:val="0"/>
      <w:shd w:val="clear" w:color="auto" w:fill="FFFFFF"/>
      <w:spacing w:line="240" w:lineRule="atLeast"/>
    </w:pPr>
    <w:rPr>
      <w:rFonts w:eastAsiaTheme="minorHAnsi"/>
      <w:b/>
      <w:bCs/>
      <w:spacing w:val="3"/>
      <w:sz w:val="21"/>
      <w:szCs w:val="21"/>
      <w:lang w:val="en-US"/>
    </w:rPr>
  </w:style>
  <w:style w:type="paragraph" w:customStyle="1" w:styleId="Heading31">
    <w:name w:val="Heading #3"/>
    <w:basedOn w:val="Normal"/>
    <w:link w:val="Heading30"/>
    <w:rsid w:val="006B5584"/>
    <w:pPr>
      <w:widowControl w:val="0"/>
      <w:shd w:val="clear" w:color="auto" w:fill="FFFFFF"/>
      <w:spacing w:before="2100" w:line="350" w:lineRule="exact"/>
      <w:jc w:val="both"/>
      <w:outlineLvl w:val="2"/>
    </w:pPr>
    <w:rPr>
      <w:rFonts w:eastAsiaTheme="minorHAnsi"/>
      <w:b/>
      <w:bCs/>
      <w:spacing w:val="9"/>
      <w:sz w:val="26"/>
      <w:szCs w:val="26"/>
      <w:lang w:val="en-US"/>
    </w:rPr>
  </w:style>
  <w:style w:type="paragraph" w:customStyle="1" w:styleId="Heading41">
    <w:name w:val="Heading #4"/>
    <w:basedOn w:val="Normal"/>
    <w:link w:val="Heading40"/>
    <w:rsid w:val="006B5584"/>
    <w:pPr>
      <w:widowControl w:val="0"/>
      <w:shd w:val="clear" w:color="auto" w:fill="FFFFFF"/>
      <w:spacing w:after="1440" w:line="350" w:lineRule="exact"/>
      <w:jc w:val="center"/>
      <w:outlineLvl w:val="3"/>
    </w:pPr>
    <w:rPr>
      <w:rFonts w:eastAsiaTheme="minorHAnsi"/>
      <w:b/>
      <w:bCs/>
      <w:spacing w:val="9"/>
      <w:sz w:val="26"/>
      <w:szCs w:val="26"/>
      <w:lang w:val="en-US"/>
    </w:rPr>
  </w:style>
  <w:style w:type="paragraph" w:customStyle="1" w:styleId="Heading51">
    <w:name w:val="Heading #5"/>
    <w:basedOn w:val="Normal"/>
    <w:link w:val="Heading50"/>
    <w:rsid w:val="006B5584"/>
    <w:pPr>
      <w:widowControl w:val="0"/>
      <w:shd w:val="clear" w:color="auto" w:fill="FFFFFF"/>
      <w:spacing w:line="451" w:lineRule="exact"/>
      <w:jc w:val="both"/>
      <w:outlineLvl w:val="4"/>
    </w:pPr>
    <w:rPr>
      <w:rFonts w:eastAsiaTheme="minorHAnsi"/>
      <w:spacing w:val="10"/>
      <w:sz w:val="23"/>
      <w:szCs w:val="23"/>
      <w:lang w:val="en-US"/>
    </w:rPr>
  </w:style>
  <w:style w:type="paragraph" w:customStyle="1" w:styleId="Bodytext110">
    <w:name w:val="Body text (11)"/>
    <w:basedOn w:val="Normal"/>
    <w:link w:val="Bodytext11"/>
    <w:rsid w:val="006B5584"/>
    <w:pPr>
      <w:widowControl w:val="0"/>
      <w:shd w:val="clear" w:color="auto" w:fill="FFFFFF"/>
      <w:spacing w:after="780" w:line="240" w:lineRule="atLeast"/>
    </w:pPr>
    <w:rPr>
      <w:rFonts w:eastAsiaTheme="minorHAnsi"/>
      <w:i/>
      <w:iCs/>
      <w:noProof/>
      <w:sz w:val="11"/>
      <w:szCs w:val="11"/>
      <w:lang w:val="en-US"/>
    </w:rPr>
  </w:style>
  <w:style w:type="paragraph" w:customStyle="1" w:styleId="Heading520">
    <w:name w:val="Heading #5 (2)"/>
    <w:basedOn w:val="Normal"/>
    <w:link w:val="Heading52"/>
    <w:rsid w:val="006B5584"/>
    <w:pPr>
      <w:widowControl w:val="0"/>
      <w:shd w:val="clear" w:color="auto" w:fill="FFFFFF"/>
      <w:spacing w:line="451" w:lineRule="exact"/>
      <w:jc w:val="both"/>
      <w:outlineLvl w:val="4"/>
    </w:pPr>
    <w:rPr>
      <w:rFonts w:eastAsiaTheme="minorHAnsi"/>
      <w:spacing w:val="4"/>
      <w:sz w:val="23"/>
      <w:szCs w:val="23"/>
      <w:lang w:val="en-US"/>
    </w:rPr>
  </w:style>
  <w:style w:type="paragraph" w:customStyle="1" w:styleId="Heading11">
    <w:name w:val="Heading #1"/>
    <w:basedOn w:val="Normal"/>
    <w:link w:val="Heading10"/>
    <w:rsid w:val="006B5584"/>
    <w:pPr>
      <w:widowControl w:val="0"/>
      <w:shd w:val="clear" w:color="auto" w:fill="FFFFFF"/>
      <w:spacing w:after="240" w:line="240" w:lineRule="atLeast"/>
      <w:jc w:val="center"/>
      <w:outlineLvl w:val="0"/>
    </w:pPr>
    <w:rPr>
      <w:rFonts w:eastAsiaTheme="minorHAnsi"/>
      <w:b/>
      <w:bCs/>
      <w:spacing w:val="9"/>
      <w:sz w:val="30"/>
      <w:szCs w:val="30"/>
      <w:lang w:val="en-US"/>
    </w:rPr>
  </w:style>
  <w:style w:type="paragraph" w:customStyle="1" w:styleId="DefaultParagraphFontParaCharCharCharCharChar">
    <w:name w:val="Default Paragraph Font Para Char Char Char Char Char"/>
    <w:autoRedefine/>
    <w:rsid w:val="006B5584"/>
    <w:pPr>
      <w:tabs>
        <w:tab w:val="left" w:pos="1152"/>
      </w:tabs>
      <w:spacing w:before="120" w:after="120" w:line="312" w:lineRule="auto"/>
    </w:pPr>
    <w:rPr>
      <w:rFonts w:ascii="Arial" w:eastAsia="Courier New" w:hAnsi="Arial" w:cs="Arial"/>
      <w:sz w:val="26"/>
      <w:szCs w:val="26"/>
    </w:rPr>
  </w:style>
  <w:style w:type="paragraph" w:styleId="DocumentMap">
    <w:name w:val="Document Map"/>
    <w:basedOn w:val="Normal"/>
    <w:link w:val="DocumentMapChar"/>
    <w:semiHidden/>
    <w:rsid w:val="006B5584"/>
    <w:pPr>
      <w:widowControl w:val="0"/>
      <w:shd w:val="clear" w:color="auto" w:fill="000080"/>
    </w:pPr>
    <w:rPr>
      <w:rFonts w:ascii="Tahoma" w:eastAsia="Courier New" w:hAnsi="Tahoma" w:cs="Tahoma"/>
      <w:color w:val="000000"/>
      <w:sz w:val="20"/>
      <w:szCs w:val="20"/>
      <w:lang w:eastAsia="vi-VN"/>
    </w:rPr>
  </w:style>
  <w:style w:type="character" w:customStyle="1" w:styleId="DocumentMapChar">
    <w:name w:val="Document Map Char"/>
    <w:basedOn w:val="DefaultParagraphFont"/>
    <w:link w:val="DocumentMap"/>
    <w:semiHidden/>
    <w:rsid w:val="006B5584"/>
    <w:rPr>
      <w:rFonts w:ascii="Tahoma" w:eastAsia="Courier New" w:hAnsi="Tahoma" w:cs="Tahoma"/>
      <w:color w:val="000000"/>
      <w:sz w:val="20"/>
      <w:szCs w:val="20"/>
      <w:shd w:val="clear" w:color="auto" w:fill="000080"/>
      <w:lang w:val="vi-VN" w:eastAsia="vi-VN"/>
    </w:rPr>
  </w:style>
  <w:style w:type="character" w:styleId="FollowedHyperlink">
    <w:name w:val="FollowedHyperlink"/>
    <w:basedOn w:val="DefaultParagraphFont"/>
    <w:uiPriority w:val="99"/>
    <w:semiHidden/>
    <w:unhideWhenUsed/>
    <w:rsid w:val="006B5584"/>
    <w:rPr>
      <w:color w:val="954F72" w:themeColor="followedHyperlink"/>
      <w:u w:val="single"/>
    </w:rPr>
  </w:style>
  <w:style w:type="character" w:styleId="UnresolvedMention">
    <w:name w:val="Unresolved Mention"/>
    <w:basedOn w:val="DefaultParagraphFont"/>
    <w:uiPriority w:val="99"/>
    <w:semiHidden/>
    <w:unhideWhenUsed/>
    <w:rsid w:val="006B5584"/>
    <w:rPr>
      <w:color w:val="605E5C"/>
      <w:shd w:val="clear" w:color="auto" w:fill="E1DFDD"/>
    </w:rPr>
  </w:style>
  <w:style w:type="character" w:styleId="CommentReference">
    <w:name w:val="annotation reference"/>
    <w:basedOn w:val="DefaultParagraphFont"/>
    <w:uiPriority w:val="99"/>
    <w:semiHidden/>
    <w:unhideWhenUsed/>
    <w:rsid w:val="006C3C6C"/>
    <w:rPr>
      <w:sz w:val="16"/>
      <w:szCs w:val="16"/>
    </w:rPr>
  </w:style>
  <w:style w:type="paragraph" w:styleId="CommentText">
    <w:name w:val="annotation text"/>
    <w:basedOn w:val="Normal"/>
    <w:link w:val="CommentTextChar"/>
    <w:uiPriority w:val="99"/>
    <w:semiHidden/>
    <w:unhideWhenUsed/>
    <w:rsid w:val="006C3C6C"/>
    <w:pPr>
      <w:jc w:val="both"/>
    </w:pPr>
    <w:rPr>
      <w:rFonts w:ascii="Calibri" w:eastAsia="Calibri" w:hAnsi="Calibri" w:cs="Calibri"/>
      <w:sz w:val="20"/>
      <w:szCs w:val="20"/>
      <w:lang w:val="en-US" w:eastAsia="vi-VN"/>
    </w:rPr>
  </w:style>
  <w:style w:type="character" w:customStyle="1" w:styleId="CommentTextChar">
    <w:name w:val="Comment Text Char"/>
    <w:basedOn w:val="DefaultParagraphFont"/>
    <w:link w:val="CommentText"/>
    <w:uiPriority w:val="99"/>
    <w:semiHidden/>
    <w:rsid w:val="006C3C6C"/>
    <w:rPr>
      <w:rFonts w:ascii="Calibri" w:eastAsia="Calibri" w:hAnsi="Calibri" w:cs="Calibri"/>
      <w:sz w:val="20"/>
      <w:szCs w:val="20"/>
      <w:lang w:eastAsia="vi-VN"/>
    </w:rPr>
  </w:style>
  <w:style w:type="paragraph" w:styleId="Revision">
    <w:name w:val="Revision"/>
    <w:hidden/>
    <w:uiPriority w:val="99"/>
    <w:semiHidden/>
    <w:rsid w:val="006C3C6C"/>
    <w:pPr>
      <w:spacing w:after="0" w:line="240" w:lineRule="auto"/>
    </w:pPr>
    <w:rPr>
      <w:rFonts w:ascii="Calibri" w:eastAsia="Calibri" w:hAnsi="Calibri" w:cs="Calibri"/>
      <w:lang w:eastAsia="vi-VN"/>
    </w:rPr>
  </w:style>
  <w:style w:type="numbering" w:customStyle="1" w:styleId="NoList1">
    <w:name w:val="No List1"/>
    <w:next w:val="NoList"/>
    <w:uiPriority w:val="99"/>
    <w:semiHidden/>
    <w:unhideWhenUsed/>
    <w:rsid w:val="006C3C6C"/>
  </w:style>
  <w:style w:type="character" w:customStyle="1" w:styleId="FollowedHyperlink1">
    <w:name w:val="FollowedHyperlink1"/>
    <w:basedOn w:val="DefaultParagraphFont"/>
    <w:uiPriority w:val="99"/>
    <w:semiHidden/>
    <w:unhideWhenUsed/>
    <w:rsid w:val="006C3C6C"/>
    <w:rPr>
      <w:color w:val="954F72"/>
      <w:u w:val="single"/>
    </w:rPr>
  </w:style>
  <w:style w:type="paragraph" w:styleId="BodyTextIndent3">
    <w:name w:val="Body Text Indent 3"/>
    <w:basedOn w:val="Normal"/>
    <w:link w:val="BodyTextIndent3Char"/>
    <w:rsid w:val="005531BF"/>
    <w:pPr>
      <w:ind w:firstLine="720"/>
      <w:jc w:val="both"/>
    </w:pPr>
    <w:rPr>
      <w:rFonts w:ascii=".VnTime" w:hAnsi=".VnTime"/>
      <w:sz w:val="28"/>
      <w:szCs w:val="20"/>
      <w:lang w:val="x-none" w:eastAsia="x-none"/>
    </w:rPr>
  </w:style>
  <w:style w:type="character" w:customStyle="1" w:styleId="BodyTextIndent3Char">
    <w:name w:val="Body Text Indent 3 Char"/>
    <w:basedOn w:val="DefaultParagraphFont"/>
    <w:link w:val="BodyTextIndent3"/>
    <w:rsid w:val="005531BF"/>
    <w:rPr>
      <w:rFonts w:ascii=".VnTime" w:eastAsia="Times New Roman" w:hAnsi=".VnTime" w:cs="Times New Roman"/>
      <w:sz w:val="28"/>
      <w:szCs w:val="20"/>
      <w:lang w:val="x-none" w:eastAsia="x-none"/>
    </w:rPr>
  </w:style>
  <w:style w:type="character" w:styleId="PageNumber">
    <w:name w:val="page number"/>
    <w:basedOn w:val="DefaultParagraphFont"/>
    <w:rsid w:val="005531BF"/>
  </w:style>
  <w:style w:type="character" w:styleId="PlaceholderText">
    <w:name w:val="Placeholder Text"/>
    <w:basedOn w:val="DefaultParagraphFont"/>
    <w:uiPriority w:val="99"/>
    <w:semiHidden/>
    <w:rsid w:val="005531B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60699">
      <w:bodyDiv w:val="1"/>
      <w:marLeft w:val="0"/>
      <w:marRight w:val="0"/>
      <w:marTop w:val="0"/>
      <w:marBottom w:val="0"/>
      <w:divBdr>
        <w:top w:val="none" w:sz="0" w:space="0" w:color="auto"/>
        <w:left w:val="none" w:sz="0" w:space="0" w:color="auto"/>
        <w:bottom w:val="none" w:sz="0" w:space="0" w:color="auto"/>
        <w:right w:val="none" w:sz="0" w:space="0" w:color="auto"/>
      </w:divBdr>
    </w:div>
    <w:div w:id="170629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ài liệu" ma:contentTypeID="0x0101006A73F7141974F1429CABFB3B10BE48B6" ma:contentTypeVersion="1" ma:contentTypeDescription="Tạo tài liệu mới." ma:contentTypeScope="" ma:versionID="3fa7429a5517a8f9086ab02eb7a65938">
  <xsd:schema xmlns:xsd="http://www.w3.org/2001/XMLSchema" xmlns:xs="http://www.w3.org/2001/XMLSchema" xmlns:p="http://schemas.microsoft.com/office/2006/metadata/properties" xmlns:ns1="http://schemas.microsoft.com/sharepoint/v3" targetNamespace="http://schemas.microsoft.com/office/2006/metadata/properties" ma:root="true" ma:fieldsID="2124135d7b4c3b6712eccf3d0106e57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Lập lịch Ngày Bắt đầu" ma:description="Ngày Bắt đầu Lịch biểu là một cột trang được tạo bởi tính năng Phát hành. Nó được dùng để xác định ngày và thời gian trang này sẽ xuất hiện lần đầu tiên cho khách truy cập trang." ma:hidden="true" ma:internalName="PublishingStartDate">
      <xsd:simpleType>
        <xsd:restriction base="dms:Unknown"/>
      </xsd:simpleType>
    </xsd:element>
    <xsd:element name="PublishingExpirationDate" ma:index="9" nillable="true" ma:displayName="Lập lịch Ngày Kết thúc" ma:description="Ngày Kết thúc Lịch biểu là một cột trang được tạo bởi tính năng Phát hành. Nó được dùng để xác định ngày và thời gian trang này sẽ không còn xuất hiện cho khách truy cập trang nữa."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048DA9-0B3B-491B-BB5B-9D6BAB0B3877}">
  <ds:schemaRefs>
    <ds:schemaRef ds:uri="http://schemas.openxmlformats.org/officeDocument/2006/bibliography"/>
  </ds:schemaRefs>
</ds:datastoreItem>
</file>

<file path=customXml/itemProps2.xml><?xml version="1.0" encoding="utf-8"?>
<ds:datastoreItem xmlns:ds="http://schemas.openxmlformats.org/officeDocument/2006/customXml" ds:itemID="{89C8B5E2-D8C0-47D3-A85E-E4D1706E0FE5}"/>
</file>

<file path=customXml/itemProps3.xml><?xml version="1.0" encoding="utf-8"?>
<ds:datastoreItem xmlns:ds="http://schemas.openxmlformats.org/officeDocument/2006/customXml" ds:itemID="{9F03E7A1-3858-4A93-9ECE-A02E26FC41C7}"/>
</file>

<file path=customXml/itemProps4.xml><?xml version="1.0" encoding="utf-8"?>
<ds:datastoreItem xmlns:ds="http://schemas.openxmlformats.org/officeDocument/2006/customXml" ds:itemID="{8D8CC627-BD2C-4B47-B734-618D4F642F2E}"/>
</file>

<file path=docProps/app.xml><?xml version="1.0" encoding="utf-8"?>
<Properties xmlns="http://schemas.openxmlformats.org/officeDocument/2006/extended-properties" xmlns:vt="http://schemas.openxmlformats.org/officeDocument/2006/docPropsVTypes">
  <Template>Normal</Template>
  <TotalTime>643</TotalTime>
  <Pages>29</Pages>
  <Words>4741</Words>
  <Characters>27028</Characters>
  <Application>Microsoft Office Word</Application>
  <DocSecurity>0</DocSecurity>
  <Lines>225</Lines>
  <Paragraphs>63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31706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 nam</dc:creator>
  <cp:keywords/>
  <dc:description/>
  <cp:lastModifiedBy>le van</cp:lastModifiedBy>
  <cp:revision>510</cp:revision>
  <cp:lastPrinted>2025-05-27T04:07:00Z</cp:lastPrinted>
  <dcterms:created xsi:type="dcterms:W3CDTF">2025-05-07T03:37:00Z</dcterms:created>
  <dcterms:modified xsi:type="dcterms:W3CDTF">2025-05-27T04:10:00Z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0x0101006A73F7141974F1429CABFB3B10BE48B6</vt:lpwstr>
  </property>
</Properties>
</file>